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F45" w:rsidRPr="00785821" w:rsidRDefault="007D348F" w:rsidP="00F7466E">
      <w:pPr>
        <w:ind w:firstLine="426"/>
        <w:jc w:val="center"/>
        <w:rPr>
          <w:b/>
          <w:i/>
          <w:sz w:val="36"/>
          <w:szCs w:val="36"/>
        </w:rPr>
      </w:pPr>
      <w:r w:rsidRPr="00785821">
        <w:rPr>
          <w:b/>
          <w:i/>
          <w:sz w:val="36"/>
          <w:szCs w:val="36"/>
        </w:rPr>
        <w:t>Анализ работы</w:t>
      </w:r>
    </w:p>
    <w:p w:rsidR="00F7466E" w:rsidRPr="00785821" w:rsidRDefault="00F7466E" w:rsidP="00F7466E">
      <w:pPr>
        <w:ind w:firstLine="426"/>
        <w:jc w:val="center"/>
        <w:rPr>
          <w:b/>
          <w:i/>
          <w:sz w:val="36"/>
          <w:szCs w:val="36"/>
        </w:rPr>
      </w:pPr>
      <w:r w:rsidRPr="00785821">
        <w:rPr>
          <w:b/>
          <w:i/>
          <w:sz w:val="36"/>
          <w:szCs w:val="36"/>
        </w:rPr>
        <w:t>муниципального бюджетного общеобразовательного учреждения средней общеобразовательной школы № 72</w:t>
      </w:r>
    </w:p>
    <w:p w:rsidR="00F7466E" w:rsidRPr="00785821" w:rsidRDefault="00F7466E" w:rsidP="00F7466E">
      <w:pPr>
        <w:ind w:firstLine="426"/>
        <w:jc w:val="center"/>
        <w:rPr>
          <w:b/>
          <w:i/>
          <w:sz w:val="36"/>
          <w:szCs w:val="36"/>
        </w:rPr>
      </w:pPr>
      <w:r w:rsidRPr="00785821">
        <w:rPr>
          <w:b/>
          <w:i/>
          <w:sz w:val="36"/>
          <w:szCs w:val="36"/>
        </w:rPr>
        <w:t>за 202</w:t>
      </w:r>
      <w:r w:rsidR="007D348F" w:rsidRPr="00785821">
        <w:rPr>
          <w:b/>
          <w:i/>
          <w:sz w:val="36"/>
          <w:szCs w:val="36"/>
        </w:rPr>
        <w:t>3</w:t>
      </w:r>
      <w:r w:rsidRPr="00785821">
        <w:rPr>
          <w:b/>
          <w:i/>
          <w:sz w:val="36"/>
          <w:szCs w:val="36"/>
        </w:rPr>
        <w:t xml:space="preserve"> – 202</w:t>
      </w:r>
      <w:r w:rsidR="007D348F" w:rsidRPr="00785821">
        <w:rPr>
          <w:b/>
          <w:i/>
          <w:sz w:val="36"/>
          <w:szCs w:val="36"/>
        </w:rPr>
        <w:t>4</w:t>
      </w:r>
      <w:r w:rsidRPr="00785821">
        <w:rPr>
          <w:b/>
          <w:i/>
          <w:sz w:val="36"/>
          <w:szCs w:val="36"/>
        </w:rPr>
        <w:t xml:space="preserve"> учебный год</w:t>
      </w:r>
    </w:p>
    <w:p w:rsidR="00190430" w:rsidRPr="008830E0" w:rsidRDefault="00190430" w:rsidP="008830E0">
      <w:pPr>
        <w:spacing w:line="276" w:lineRule="auto"/>
        <w:jc w:val="center"/>
        <w:rPr>
          <w:b/>
          <w:sz w:val="28"/>
          <w:szCs w:val="28"/>
        </w:rPr>
      </w:pPr>
    </w:p>
    <w:p w:rsidR="00FE403D" w:rsidRPr="00375ED7" w:rsidRDefault="00442608" w:rsidP="00442608">
      <w:pPr>
        <w:keepNext/>
        <w:widowControl w:val="0"/>
        <w:autoSpaceDE w:val="0"/>
        <w:autoSpaceDN w:val="0"/>
        <w:ind w:firstLine="709"/>
        <w:contextualSpacing/>
        <w:jc w:val="both"/>
        <w:rPr>
          <w:b/>
          <w:spacing w:val="-2"/>
          <w:lang w:bidi="ru-RU"/>
        </w:rPr>
      </w:pPr>
      <w:r>
        <w:t>В 202</w:t>
      </w:r>
      <w:r w:rsidR="007D348F">
        <w:t>3</w:t>
      </w:r>
      <w:r>
        <w:t>-202</w:t>
      </w:r>
      <w:r w:rsidR="007D348F">
        <w:t>4</w:t>
      </w:r>
      <w:r>
        <w:t xml:space="preserve">  учебном году педагогический коллектив школы продолжил целенаправленную работу по модернизации образования, развитию инновационных процессов в образовательной сфере.</w:t>
      </w:r>
      <w:r w:rsidRPr="00442608">
        <w:rPr>
          <w:b/>
          <w:spacing w:val="-2"/>
          <w:lang w:bidi="ru-RU"/>
        </w:rPr>
        <w:t xml:space="preserve"> </w:t>
      </w:r>
    </w:p>
    <w:p w:rsidR="00FE403D" w:rsidRPr="00DF3B94" w:rsidRDefault="00442608" w:rsidP="00442608">
      <w:pPr>
        <w:pStyle w:val="a7"/>
        <w:spacing w:line="276" w:lineRule="auto"/>
        <w:ind w:firstLine="708"/>
        <w:jc w:val="both"/>
        <w:rPr>
          <w:rFonts w:ascii="Times New Roman" w:hAnsi="Times New Roman"/>
          <w:bCs/>
          <w:sz w:val="24"/>
          <w:szCs w:val="24"/>
          <w:u w:val="single"/>
          <w:lang w:bidi="ru-RU"/>
        </w:rPr>
      </w:pPr>
      <w:r>
        <w:rPr>
          <w:rFonts w:ascii="Times New Roman" w:hAnsi="Times New Roman"/>
          <w:bCs/>
          <w:sz w:val="24"/>
          <w:szCs w:val="24"/>
          <w:lang w:bidi="ru-RU"/>
        </w:rPr>
        <w:t>В программе развития МБОУ СОШ № 72  «Формула успеха -2» определена с</w:t>
      </w:r>
      <w:r w:rsidR="00FE403D" w:rsidRPr="00DF3B94">
        <w:rPr>
          <w:rFonts w:ascii="Times New Roman" w:hAnsi="Times New Roman"/>
          <w:bCs/>
          <w:sz w:val="24"/>
          <w:szCs w:val="24"/>
          <w:lang w:bidi="ru-RU"/>
        </w:rPr>
        <w:t>тратегическая цель школы</w:t>
      </w:r>
      <w:r>
        <w:rPr>
          <w:rFonts w:ascii="Times New Roman" w:hAnsi="Times New Roman"/>
          <w:bCs/>
          <w:sz w:val="24"/>
          <w:szCs w:val="24"/>
          <w:lang w:bidi="ru-RU"/>
        </w:rPr>
        <w:t xml:space="preserve"> до 2025 года</w:t>
      </w:r>
      <w:r w:rsidR="00FE403D" w:rsidRPr="00DF3B94">
        <w:rPr>
          <w:rFonts w:ascii="Times New Roman" w:hAnsi="Times New Roman"/>
          <w:bCs/>
          <w:sz w:val="24"/>
          <w:szCs w:val="24"/>
          <w:lang w:bidi="ru-RU"/>
        </w:rPr>
        <w:t>: создание равных возможностей для современного качественного образования и позитивной социализации детей с учетом региональных, национальных и этнокультурных особенностей функционирования образовательной среды.</w:t>
      </w:r>
    </w:p>
    <w:p w:rsidR="00442608" w:rsidRDefault="00442608" w:rsidP="00442608">
      <w:pPr>
        <w:pStyle w:val="a7"/>
        <w:spacing w:line="276" w:lineRule="auto"/>
        <w:ind w:firstLine="708"/>
        <w:jc w:val="both"/>
        <w:rPr>
          <w:rFonts w:ascii="Times New Roman" w:hAnsi="Times New Roman"/>
          <w:bCs/>
          <w:sz w:val="24"/>
          <w:szCs w:val="24"/>
          <w:lang w:bidi="ru-RU"/>
        </w:rPr>
      </w:pPr>
      <w:r>
        <w:rPr>
          <w:rFonts w:ascii="Times New Roman" w:hAnsi="Times New Roman"/>
          <w:bCs/>
          <w:sz w:val="24"/>
          <w:szCs w:val="24"/>
          <w:lang w:bidi="ru-RU"/>
        </w:rPr>
        <w:t>Исходя из анализа деятельности школы за 202</w:t>
      </w:r>
      <w:r w:rsidR="007D348F">
        <w:rPr>
          <w:rFonts w:ascii="Times New Roman" w:hAnsi="Times New Roman"/>
          <w:bCs/>
          <w:sz w:val="24"/>
          <w:szCs w:val="24"/>
          <w:lang w:bidi="ru-RU"/>
        </w:rPr>
        <w:t>2</w:t>
      </w:r>
      <w:r>
        <w:rPr>
          <w:rFonts w:ascii="Times New Roman" w:hAnsi="Times New Roman"/>
          <w:bCs/>
          <w:sz w:val="24"/>
          <w:szCs w:val="24"/>
          <w:lang w:bidi="ru-RU"/>
        </w:rPr>
        <w:t>-2</w:t>
      </w:r>
      <w:r w:rsidR="007D348F">
        <w:rPr>
          <w:rFonts w:ascii="Times New Roman" w:hAnsi="Times New Roman"/>
          <w:bCs/>
          <w:sz w:val="24"/>
          <w:szCs w:val="24"/>
          <w:lang w:bidi="ru-RU"/>
        </w:rPr>
        <w:t>3</w:t>
      </w:r>
      <w:r>
        <w:rPr>
          <w:rFonts w:ascii="Times New Roman" w:hAnsi="Times New Roman"/>
          <w:bCs/>
          <w:sz w:val="24"/>
          <w:szCs w:val="24"/>
          <w:lang w:bidi="ru-RU"/>
        </w:rPr>
        <w:t xml:space="preserve"> учебный год, стратегической цели, а </w:t>
      </w:r>
      <w:r w:rsidR="00B72F45">
        <w:rPr>
          <w:rFonts w:ascii="Times New Roman" w:hAnsi="Times New Roman"/>
          <w:bCs/>
          <w:sz w:val="24"/>
          <w:szCs w:val="24"/>
          <w:lang w:bidi="ru-RU"/>
        </w:rPr>
        <w:t>также</w:t>
      </w:r>
      <w:r>
        <w:rPr>
          <w:rFonts w:ascii="Times New Roman" w:hAnsi="Times New Roman"/>
          <w:bCs/>
          <w:sz w:val="24"/>
          <w:szCs w:val="24"/>
          <w:lang w:bidi="ru-RU"/>
        </w:rPr>
        <w:t xml:space="preserve"> целей российского образования были поставлены цели и задачи работы МБОУ СОШ № 72 в 202</w:t>
      </w:r>
      <w:r w:rsidR="007D348F">
        <w:rPr>
          <w:rFonts w:ascii="Times New Roman" w:hAnsi="Times New Roman"/>
          <w:bCs/>
          <w:sz w:val="24"/>
          <w:szCs w:val="24"/>
          <w:lang w:bidi="ru-RU"/>
        </w:rPr>
        <w:t>3</w:t>
      </w:r>
      <w:r>
        <w:rPr>
          <w:rFonts w:ascii="Times New Roman" w:hAnsi="Times New Roman"/>
          <w:bCs/>
          <w:sz w:val="24"/>
          <w:szCs w:val="24"/>
          <w:lang w:bidi="ru-RU"/>
        </w:rPr>
        <w:t>-202</w:t>
      </w:r>
      <w:r w:rsidR="007D348F">
        <w:rPr>
          <w:rFonts w:ascii="Times New Roman" w:hAnsi="Times New Roman"/>
          <w:bCs/>
          <w:sz w:val="24"/>
          <w:szCs w:val="24"/>
          <w:lang w:bidi="ru-RU"/>
        </w:rPr>
        <w:t>4</w:t>
      </w:r>
      <w:r>
        <w:rPr>
          <w:rFonts w:ascii="Times New Roman" w:hAnsi="Times New Roman"/>
          <w:bCs/>
          <w:sz w:val="24"/>
          <w:szCs w:val="24"/>
          <w:lang w:bidi="ru-RU"/>
        </w:rPr>
        <w:t xml:space="preserve"> учебном году.  </w:t>
      </w:r>
    </w:p>
    <w:p w:rsidR="00FE403D" w:rsidRPr="00DF3B94" w:rsidRDefault="00442608" w:rsidP="00442608">
      <w:pPr>
        <w:pStyle w:val="a7"/>
        <w:spacing w:line="276" w:lineRule="auto"/>
        <w:ind w:firstLine="708"/>
        <w:jc w:val="both"/>
        <w:rPr>
          <w:rFonts w:ascii="Times New Roman" w:hAnsi="Times New Roman"/>
          <w:sz w:val="24"/>
          <w:szCs w:val="24"/>
          <w:lang w:bidi="ru-RU"/>
        </w:rPr>
      </w:pPr>
      <w:r>
        <w:rPr>
          <w:rFonts w:ascii="Times New Roman" w:hAnsi="Times New Roman"/>
          <w:bCs/>
          <w:sz w:val="24"/>
          <w:szCs w:val="24"/>
          <w:lang w:bidi="ru-RU"/>
        </w:rPr>
        <w:t xml:space="preserve"> </w:t>
      </w:r>
      <w:r w:rsidR="00FE403D" w:rsidRPr="00DF3B94">
        <w:rPr>
          <w:rFonts w:ascii="Times New Roman" w:hAnsi="Times New Roman"/>
          <w:bCs/>
          <w:sz w:val="24"/>
          <w:szCs w:val="24"/>
          <w:lang w:bidi="ru-RU"/>
        </w:rPr>
        <w:t>Цель работы школы на 202</w:t>
      </w:r>
      <w:r w:rsidR="007D348F">
        <w:rPr>
          <w:rFonts w:ascii="Times New Roman" w:hAnsi="Times New Roman"/>
          <w:bCs/>
          <w:sz w:val="24"/>
          <w:szCs w:val="24"/>
          <w:lang w:bidi="ru-RU"/>
        </w:rPr>
        <w:t>3</w:t>
      </w:r>
      <w:r w:rsidR="00FE403D" w:rsidRPr="00DF3B94">
        <w:rPr>
          <w:rFonts w:ascii="Times New Roman" w:hAnsi="Times New Roman"/>
          <w:bCs/>
          <w:sz w:val="24"/>
          <w:szCs w:val="24"/>
          <w:lang w:bidi="ru-RU"/>
        </w:rPr>
        <w:t>-202</w:t>
      </w:r>
      <w:r w:rsidR="007D348F">
        <w:rPr>
          <w:rFonts w:ascii="Times New Roman" w:hAnsi="Times New Roman"/>
          <w:bCs/>
          <w:sz w:val="24"/>
          <w:szCs w:val="24"/>
          <w:lang w:bidi="ru-RU"/>
        </w:rPr>
        <w:t>4</w:t>
      </w:r>
      <w:r w:rsidR="00FE403D" w:rsidRPr="00DF3B94">
        <w:rPr>
          <w:rFonts w:ascii="Times New Roman" w:hAnsi="Times New Roman"/>
          <w:bCs/>
          <w:sz w:val="24"/>
          <w:szCs w:val="24"/>
          <w:lang w:bidi="ru-RU"/>
        </w:rPr>
        <w:t xml:space="preserve"> учебный год: </w:t>
      </w:r>
      <w:r w:rsidR="00FE403D" w:rsidRPr="00DF3B94">
        <w:rPr>
          <w:rFonts w:ascii="Times New Roman" w:hAnsi="Times New Roman"/>
          <w:sz w:val="24"/>
          <w:szCs w:val="24"/>
          <w:lang w:bidi="ru-RU"/>
        </w:rPr>
        <w:t>развитие современной образовательной среды, способствующей обеспечению качества школьного образования, самореализации обучающихся и педагогов, укреплению здоровья, развитию социального партнерства в соответствии с приоритетными направлениями развития общего образования в Российской Федерации.</w:t>
      </w:r>
    </w:p>
    <w:p w:rsidR="00FE403D" w:rsidRPr="00B72F45" w:rsidRDefault="00FE403D" w:rsidP="00442608">
      <w:pPr>
        <w:pStyle w:val="a7"/>
        <w:spacing w:line="276" w:lineRule="auto"/>
        <w:ind w:firstLine="708"/>
        <w:rPr>
          <w:rFonts w:ascii="Times New Roman" w:hAnsi="Times New Roman"/>
          <w:b/>
          <w:bCs/>
          <w:sz w:val="24"/>
          <w:szCs w:val="24"/>
          <w:lang w:bidi="ru-RU"/>
        </w:rPr>
      </w:pPr>
      <w:r w:rsidRPr="00B72F45">
        <w:rPr>
          <w:rFonts w:ascii="Times New Roman" w:hAnsi="Times New Roman"/>
          <w:b/>
          <w:bCs/>
          <w:sz w:val="24"/>
          <w:szCs w:val="24"/>
          <w:lang w:bidi="ru-RU"/>
        </w:rPr>
        <w:t>Задачи 202</w:t>
      </w:r>
      <w:r w:rsidR="007D348F">
        <w:rPr>
          <w:rFonts w:ascii="Times New Roman" w:hAnsi="Times New Roman"/>
          <w:b/>
          <w:bCs/>
          <w:sz w:val="24"/>
          <w:szCs w:val="24"/>
          <w:lang w:bidi="ru-RU"/>
        </w:rPr>
        <w:t>3</w:t>
      </w:r>
      <w:r w:rsidRPr="00B72F45">
        <w:rPr>
          <w:rFonts w:ascii="Times New Roman" w:hAnsi="Times New Roman"/>
          <w:b/>
          <w:bCs/>
          <w:sz w:val="24"/>
          <w:szCs w:val="24"/>
          <w:lang w:bidi="ru-RU"/>
        </w:rPr>
        <w:t xml:space="preserve"> -202</w:t>
      </w:r>
      <w:r w:rsidR="007D348F">
        <w:rPr>
          <w:rFonts w:ascii="Times New Roman" w:hAnsi="Times New Roman"/>
          <w:b/>
          <w:bCs/>
          <w:sz w:val="24"/>
          <w:szCs w:val="24"/>
          <w:lang w:bidi="ru-RU"/>
        </w:rPr>
        <w:t>4</w:t>
      </w:r>
      <w:r w:rsidRPr="00B72F45">
        <w:rPr>
          <w:rFonts w:ascii="Times New Roman" w:hAnsi="Times New Roman"/>
          <w:b/>
          <w:bCs/>
          <w:sz w:val="24"/>
          <w:szCs w:val="24"/>
          <w:lang w:bidi="ru-RU"/>
        </w:rPr>
        <w:t xml:space="preserve"> учебный год:</w:t>
      </w:r>
    </w:p>
    <w:p w:rsidR="00F07043" w:rsidRDefault="00B72F45" w:rsidP="00F07043">
      <w:pPr>
        <w:widowControl w:val="0"/>
        <w:autoSpaceDE w:val="0"/>
        <w:autoSpaceDN w:val="0"/>
        <w:spacing w:before="1" w:line="276" w:lineRule="auto"/>
        <w:jc w:val="both"/>
        <w:rPr>
          <w:lang w:bidi="ru-RU"/>
        </w:rPr>
      </w:pPr>
      <w:r>
        <w:rPr>
          <w:rStyle w:val="FontStyle17"/>
          <w:b w:val="0"/>
        </w:rPr>
        <w:tab/>
      </w:r>
      <w:r w:rsidR="00F07043" w:rsidRPr="00463B34">
        <w:rPr>
          <w:rStyle w:val="FontStyle17"/>
          <w:b w:val="0"/>
        </w:rPr>
        <w:t>1.</w:t>
      </w:r>
      <w:r w:rsidR="00F07043">
        <w:rPr>
          <w:rStyle w:val="FontStyle17"/>
        </w:rPr>
        <w:t xml:space="preserve"> </w:t>
      </w:r>
      <w:r w:rsidR="00F07043">
        <w:rPr>
          <w:lang w:bidi="ru-RU"/>
        </w:rPr>
        <w:t xml:space="preserve">Продолжить функционирование МБОУ СОШ №72 в режиме инноваций и развития через: </w:t>
      </w:r>
    </w:p>
    <w:p w:rsidR="00F07043" w:rsidRDefault="00F07043" w:rsidP="00F07043">
      <w:pPr>
        <w:widowControl w:val="0"/>
        <w:autoSpaceDE w:val="0"/>
        <w:autoSpaceDN w:val="0"/>
        <w:spacing w:before="1" w:line="276" w:lineRule="auto"/>
        <w:ind w:left="284" w:hanging="284"/>
        <w:jc w:val="both"/>
        <w:rPr>
          <w:lang w:bidi="ru-RU"/>
        </w:rPr>
      </w:pPr>
      <w:r>
        <w:rPr>
          <w:lang w:bidi="ru-RU"/>
        </w:rPr>
        <w:t>- реализации программы развития школы «Формула успеха 2»</w:t>
      </w:r>
    </w:p>
    <w:p w:rsidR="00F07043" w:rsidRDefault="00F07043" w:rsidP="00B72F45">
      <w:pPr>
        <w:widowControl w:val="0"/>
        <w:autoSpaceDE w:val="0"/>
        <w:autoSpaceDN w:val="0"/>
        <w:spacing w:before="1" w:line="276" w:lineRule="auto"/>
        <w:jc w:val="both"/>
        <w:rPr>
          <w:lang w:bidi="ru-RU"/>
        </w:rPr>
      </w:pPr>
      <w:r>
        <w:rPr>
          <w:lang w:bidi="ru-RU"/>
        </w:rPr>
        <w:t xml:space="preserve">-  реализацию Дорожной карты «Повышение эффективности качества услуг образования в МБОУ СОШ №72» </w:t>
      </w:r>
    </w:p>
    <w:p w:rsidR="00F07043" w:rsidRDefault="00F07043" w:rsidP="00F07043">
      <w:pPr>
        <w:widowControl w:val="0"/>
        <w:autoSpaceDE w:val="0"/>
        <w:autoSpaceDN w:val="0"/>
        <w:spacing w:before="1" w:line="276" w:lineRule="auto"/>
        <w:ind w:left="284" w:hanging="284"/>
        <w:jc w:val="both"/>
        <w:rPr>
          <w:lang w:bidi="ru-RU"/>
        </w:rPr>
      </w:pPr>
      <w:r>
        <w:rPr>
          <w:lang w:bidi="ru-RU"/>
        </w:rPr>
        <w:t>- реализацию Дорожной карты по внедрению обновлённых  ФГОС - 21  НОО, ООО</w:t>
      </w:r>
    </w:p>
    <w:p w:rsidR="00F07043" w:rsidRDefault="00F07043" w:rsidP="00B72F45">
      <w:pPr>
        <w:widowControl w:val="0"/>
        <w:tabs>
          <w:tab w:val="left" w:pos="142"/>
        </w:tabs>
        <w:autoSpaceDE w:val="0"/>
        <w:autoSpaceDN w:val="0"/>
        <w:spacing w:before="1" w:line="276" w:lineRule="auto"/>
        <w:jc w:val="both"/>
        <w:rPr>
          <w:lang w:bidi="ru-RU"/>
        </w:rPr>
      </w:pPr>
      <w:r>
        <w:rPr>
          <w:lang w:bidi="ru-RU"/>
        </w:rPr>
        <w:t xml:space="preserve">- деятельность по вхождению в состав участников федеральных проектов «Моя школа» и «Школа </w:t>
      </w:r>
      <w:proofErr w:type="spellStart"/>
      <w:r>
        <w:rPr>
          <w:lang w:bidi="ru-RU"/>
        </w:rPr>
        <w:t>Минпросвещения</w:t>
      </w:r>
      <w:proofErr w:type="spellEnd"/>
      <w:r>
        <w:rPr>
          <w:lang w:bidi="ru-RU"/>
        </w:rPr>
        <w:t xml:space="preserve"> России»</w:t>
      </w:r>
    </w:p>
    <w:p w:rsidR="00F07043" w:rsidRDefault="00F07043" w:rsidP="00F07043">
      <w:pPr>
        <w:widowControl w:val="0"/>
        <w:autoSpaceDE w:val="0"/>
        <w:autoSpaceDN w:val="0"/>
        <w:spacing w:before="1" w:line="276" w:lineRule="auto"/>
        <w:ind w:left="284" w:hanging="284"/>
        <w:jc w:val="both"/>
        <w:rPr>
          <w:lang w:bidi="ru-RU"/>
        </w:rPr>
      </w:pPr>
      <w:r>
        <w:rPr>
          <w:lang w:bidi="ru-RU"/>
        </w:rPr>
        <w:t xml:space="preserve"> - деятельность в составе участников краевого инновационного комплекса  «Интеграция»</w:t>
      </w:r>
    </w:p>
    <w:p w:rsidR="00F07043" w:rsidRDefault="00F07043" w:rsidP="00F07043">
      <w:pPr>
        <w:widowControl w:val="0"/>
        <w:autoSpaceDE w:val="0"/>
        <w:autoSpaceDN w:val="0"/>
        <w:spacing w:before="1" w:line="276" w:lineRule="auto"/>
        <w:ind w:left="284" w:hanging="284"/>
        <w:jc w:val="both"/>
        <w:rPr>
          <w:lang w:bidi="ru-RU"/>
        </w:rPr>
      </w:pPr>
      <w:r>
        <w:rPr>
          <w:lang w:bidi="ru-RU"/>
        </w:rPr>
        <w:t>- плана мероприятий по развитию функциональной грамотности.</w:t>
      </w:r>
    </w:p>
    <w:p w:rsidR="00B72F45" w:rsidRDefault="00B72F45" w:rsidP="00B72F45">
      <w:pPr>
        <w:tabs>
          <w:tab w:val="left" w:pos="180"/>
          <w:tab w:val="left" w:pos="709"/>
        </w:tabs>
        <w:spacing w:line="276" w:lineRule="auto"/>
        <w:jc w:val="both"/>
        <w:rPr>
          <w:rStyle w:val="FontStyle17"/>
          <w:b w:val="0"/>
          <w:bCs w:val="0"/>
        </w:rPr>
      </w:pPr>
      <w:r>
        <w:rPr>
          <w:rStyle w:val="FontStyle17"/>
          <w:b w:val="0"/>
        </w:rPr>
        <w:tab/>
      </w:r>
      <w:r>
        <w:rPr>
          <w:rStyle w:val="FontStyle17"/>
          <w:b w:val="0"/>
        </w:rPr>
        <w:tab/>
      </w:r>
      <w:r w:rsidR="00F07043" w:rsidRPr="00F07043">
        <w:rPr>
          <w:rStyle w:val="FontStyle17"/>
          <w:b w:val="0"/>
        </w:rPr>
        <w:t>2. Обеспечить  качественное,  доступное образования всех категорий обучающихся: одаренных и высокомотивированных, оставшихся без попечения родителей, находящихся в трудной жизненной ситуации, детей с ОВЗ, детей-мигрантов:</w:t>
      </w:r>
    </w:p>
    <w:p w:rsidR="00B72F45" w:rsidRDefault="00F07043" w:rsidP="00B72F45">
      <w:pPr>
        <w:tabs>
          <w:tab w:val="left" w:pos="180"/>
          <w:tab w:val="left" w:pos="709"/>
        </w:tabs>
        <w:spacing w:line="276" w:lineRule="auto"/>
        <w:jc w:val="both"/>
        <w:rPr>
          <w:rStyle w:val="FontStyle17"/>
          <w:b w:val="0"/>
          <w:bCs w:val="0"/>
        </w:rPr>
      </w:pPr>
      <w:r w:rsidRPr="00F07043">
        <w:rPr>
          <w:rStyle w:val="FontStyle17"/>
          <w:b w:val="0"/>
        </w:rPr>
        <w:t>- повысить качество образовательного процесса (качество обучения)  до  45 %;</w:t>
      </w:r>
    </w:p>
    <w:p w:rsidR="00B72F45" w:rsidRDefault="00F07043" w:rsidP="00B72F45">
      <w:pPr>
        <w:tabs>
          <w:tab w:val="left" w:pos="180"/>
          <w:tab w:val="left" w:pos="709"/>
        </w:tabs>
        <w:spacing w:line="276" w:lineRule="auto"/>
        <w:jc w:val="both"/>
        <w:rPr>
          <w:rStyle w:val="FontStyle17"/>
          <w:b w:val="0"/>
          <w:bCs w:val="0"/>
        </w:rPr>
      </w:pPr>
      <w:r w:rsidRPr="00F07043">
        <w:rPr>
          <w:rStyle w:val="FontStyle17"/>
          <w:b w:val="0"/>
        </w:rPr>
        <w:t>- осуществлять компетентностный и системно – деятельностный подход в обучении</w:t>
      </w:r>
      <w:r w:rsidRPr="00F07043">
        <w:rPr>
          <w:b/>
        </w:rPr>
        <w:t xml:space="preserve"> </w:t>
      </w:r>
      <w:r w:rsidRPr="00F07043">
        <w:rPr>
          <w:rStyle w:val="FontStyle17"/>
          <w:b w:val="0"/>
        </w:rPr>
        <w:t>в соответствии с требованиями обновленных ФГОС;</w:t>
      </w:r>
    </w:p>
    <w:p w:rsidR="00B72F45" w:rsidRDefault="00F07043" w:rsidP="00B72F45">
      <w:pPr>
        <w:tabs>
          <w:tab w:val="left" w:pos="180"/>
          <w:tab w:val="left" w:pos="709"/>
        </w:tabs>
        <w:spacing w:line="276" w:lineRule="auto"/>
        <w:jc w:val="both"/>
        <w:rPr>
          <w:rStyle w:val="FontStyle17"/>
          <w:b w:val="0"/>
        </w:rPr>
      </w:pPr>
      <w:r w:rsidRPr="00F07043">
        <w:rPr>
          <w:rStyle w:val="FontStyle17"/>
          <w:b w:val="0"/>
        </w:rPr>
        <w:t>-</w:t>
      </w:r>
      <w:r w:rsidRPr="00F07043">
        <w:rPr>
          <w:b/>
        </w:rPr>
        <w:t xml:space="preserve"> </w:t>
      </w:r>
      <w:r w:rsidRPr="00F07043">
        <w:rPr>
          <w:rStyle w:val="FontStyle17"/>
          <w:b w:val="0"/>
        </w:rPr>
        <w:t>создать условия для формирования функциональной грамотности обучающихся;</w:t>
      </w:r>
    </w:p>
    <w:p w:rsidR="00B72F45" w:rsidRDefault="00F07043" w:rsidP="00B72F45">
      <w:pPr>
        <w:tabs>
          <w:tab w:val="left" w:pos="180"/>
          <w:tab w:val="left" w:pos="709"/>
        </w:tabs>
        <w:spacing w:line="276" w:lineRule="auto"/>
        <w:jc w:val="both"/>
        <w:rPr>
          <w:rStyle w:val="FontStyle17"/>
          <w:b w:val="0"/>
          <w:bCs w:val="0"/>
        </w:rPr>
      </w:pPr>
      <w:r w:rsidRPr="00F07043">
        <w:rPr>
          <w:rStyle w:val="FontStyle17"/>
          <w:b w:val="0"/>
        </w:rPr>
        <w:t>- расширять  информационное образовательное пространство школы, в т.ч. через сетевые формы взаимодействия с социальными партнерами;</w:t>
      </w:r>
    </w:p>
    <w:p w:rsidR="00B72F45" w:rsidRDefault="00F07043" w:rsidP="00B72F45">
      <w:pPr>
        <w:tabs>
          <w:tab w:val="left" w:pos="180"/>
          <w:tab w:val="left" w:pos="709"/>
        </w:tabs>
        <w:spacing w:line="276" w:lineRule="auto"/>
        <w:jc w:val="both"/>
        <w:rPr>
          <w:rStyle w:val="FontStyle17"/>
          <w:b w:val="0"/>
          <w:bCs w:val="0"/>
        </w:rPr>
      </w:pPr>
      <w:r w:rsidRPr="00F07043">
        <w:rPr>
          <w:rStyle w:val="FontStyle17"/>
          <w:b w:val="0"/>
        </w:rPr>
        <w:t>- формирования положительной мотивации обучающихся к учебной деятельности;</w:t>
      </w:r>
    </w:p>
    <w:p w:rsidR="00F07043" w:rsidRPr="00B72F45" w:rsidRDefault="00F07043" w:rsidP="0038716C">
      <w:pPr>
        <w:tabs>
          <w:tab w:val="left" w:pos="180"/>
          <w:tab w:val="left" w:pos="709"/>
        </w:tabs>
        <w:spacing w:line="276" w:lineRule="auto"/>
        <w:rPr>
          <w:sz w:val="22"/>
          <w:szCs w:val="22"/>
        </w:rPr>
      </w:pPr>
      <w:r w:rsidRPr="00F07043">
        <w:rPr>
          <w:rStyle w:val="FontStyle17"/>
          <w:b w:val="0"/>
        </w:rPr>
        <w:t xml:space="preserve">- развития </w:t>
      </w:r>
      <w:r w:rsidRPr="00F07043">
        <w:rPr>
          <w:bCs/>
        </w:rPr>
        <w:t>системы организации внеурочной деятельности по профессиональной ориентации и самореализации обучающихся основной школы.</w:t>
      </w:r>
    </w:p>
    <w:p w:rsidR="00F07043" w:rsidRPr="00F07043" w:rsidRDefault="00B72F45" w:rsidP="00B72F45">
      <w:pPr>
        <w:tabs>
          <w:tab w:val="left" w:pos="180"/>
          <w:tab w:val="left" w:pos="709"/>
        </w:tabs>
        <w:spacing w:line="276" w:lineRule="auto"/>
        <w:ind w:firstLine="426"/>
        <w:jc w:val="both"/>
        <w:rPr>
          <w:rStyle w:val="FontStyle17"/>
          <w:b w:val="0"/>
        </w:rPr>
      </w:pPr>
      <w:r>
        <w:rPr>
          <w:rStyle w:val="FontStyle17"/>
          <w:b w:val="0"/>
        </w:rPr>
        <w:tab/>
      </w:r>
      <w:r w:rsidR="00F07043" w:rsidRPr="00F07043">
        <w:rPr>
          <w:rStyle w:val="FontStyle17"/>
          <w:b w:val="0"/>
        </w:rPr>
        <w:t>3. Совершенствовать  кадровую политику, методическую и материально-техническую базу ОО:</w:t>
      </w:r>
    </w:p>
    <w:p w:rsidR="00F07043" w:rsidRPr="00F07043" w:rsidRDefault="00F07043" w:rsidP="00F07043">
      <w:pPr>
        <w:tabs>
          <w:tab w:val="left" w:pos="180"/>
          <w:tab w:val="left" w:pos="900"/>
        </w:tabs>
        <w:spacing w:line="276" w:lineRule="auto"/>
        <w:ind w:firstLine="426"/>
        <w:jc w:val="both"/>
        <w:rPr>
          <w:rStyle w:val="FontStyle17"/>
          <w:b w:val="0"/>
          <w:bCs w:val="0"/>
        </w:rPr>
      </w:pPr>
      <w:r w:rsidRPr="00F07043">
        <w:rPr>
          <w:rStyle w:val="FontStyle17"/>
          <w:b w:val="0"/>
        </w:rPr>
        <w:lastRenderedPageBreak/>
        <w:t xml:space="preserve"> - создавать  в школе условия стимулирующего характера для мотивации педагогов к повышению профессиональной компетенции, инновационной деятельности, активному  использованию ИКТ;</w:t>
      </w:r>
    </w:p>
    <w:p w:rsidR="00F07043" w:rsidRPr="00F07043" w:rsidRDefault="00F07043" w:rsidP="00F07043">
      <w:pPr>
        <w:spacing w:line="276" w:lineRule="auto"/>
        <w:ind w:firstLine="426"/>
        <w:jc w:val="both"/>
        <w:rPr>
          <w:b/>
        </w:rPr>
      </w:pPr>
      <w:r w:rsidRPr="00F07043">
        <w:rPr>
          <w:rStyle w:val="FontStyle17"/>
          <w:b w:val="0"/>
        </w:rPr>
        <w:t>- способствовать росту профессионального мастерства педагогов, результативности участия обучающихся и педагогов в конкурсах, конференциях, олимпиадах и мероприятиях различных уровней;</w:t>
      </w:r>
      <w:r w:rsidRPr="00F07043">
        <w:rPr>
          <w:b/>
        </w:rPr>
        <w:t xml:space="preserve"> </w:t>
      </w:r>
    </w:p>
    <w:p w:rsidR="00F07043" w:rsidRDefault="00F07043" w:rsidP="00F07043">
      <w:pPr>
        <w:spacing w:line="276" w:lineRule="auto"/>
        <w:ind w:firstLine="426"/>
        <w:jc w:val="both"/>
        <w:rPr>
          <w:b/>
        </w:rPr>
      </w:pPr>
      <w:r>
        <w:rPr>
          <w:b/>
        </w:rPr>
        <w:t xml:space="preserve">- </w:t>
      </w:r>
      <w:r>
        <w:rPr>
          <w:lang w:bidi="ru-RU"/>
        </w:rPr>
        <w:t>развивать систему наставничества между педагогическими кадрами, в т.ч. «реверсивное» наставничество;</w:t>
      </w:r>
    </w:p>
    <w:p w:rsidR="00F07043" w:rsidRDefault="00F07043" w:rsidP="00F07043">
      <w:pPr>
        <w:spacing w:line="276" w:lineRule="auto"/>
        <w:ind w:firstLine="426"/>
        <w:jc w:val="both"/>
        <w:rPr>
          <w:rStyle w:val="FontStyle17"/>
          <w:bCs w:val="0"/>
        </w:rPr>
      </w:pPr>
      <w:r>
        <w:rPr>
          <w:b/>
        </w:rPr>
        <w:t xml:space="preserve">- </w:t>
      </w:r>
      <w:r>
        <w:t>привлекать молодых специалистов через повышение престижа педагогической профессии, имиджа школы среди потребителей образовательных услуг;</w:t>
      </w:r>
    </w:p>
    <w:p w:rsidR="00F07043" w:rsidRDefault="00F07043" w:rsidP="00F07043">
      <w:pPr>
        <w:tabs>
          <w:tab w:val="left" w:pos="180"/>
          <w:tab w:val="left" w:pos="900"/>
        </w:tabs>
        <w:spacing w:line="276" w:lineRule="auto"/>
        <w:ind w:firstLine="426"/>
        <w:jc w:val="both"/>
      </w:pPr>
      <w:r>
        <w:rPr>
          <w:rStyle w:val="FontStyle17"/>
        </w:rPr>
        <w:t xml:space="preserve">- </w:t>
      </w:r>
      <w:r>
        <w:t xml:space="preserve">продолжить работу по обновлению сайта школы, активизировать работу в </w:t>
      </w:r>
      <w:proofErr w:type="spellStart"/>
      <w:r>
        <w:t>Госпабликах</w:t>
      </w:r>
      <w:proofErr w:type="spellEnd"/>
      <w:r w:rsidR="00B72F45">
        <w:t>;</w:t>
      </w:r>
    </w:p>
    <w:p w:rsidR="00F07043" w:rsidRDefault="00F07043" w:rsidP="00F07043">
      <w:pPr>
        <w:tabs>
          <w:tab w:val="left" w:pos="180"/>
          <w:tab w:val="left" w:pos="900"/>
        </w:tabs>
        <w:spacing w:line="276" w:lineRule="auto"/>
        <w:ind w:firstLine="426"/>
        <w:jc w:val="both"/>
      </w:pPr>
      <w:r>
        <w:t>- развивать спектр дополнительных платных услуг, активизировать работу по привлечению спонсоров для совершенствования материально-технической базы школы.</w:t>
      </w:r>
    </w:p>
    <w:p w:rsidR="00F07043" w:rsidRDefault="00F07043" w:rsidP="00F07043">
      <w:pPr>
        <w:tabs>
          <w:tab w:val="left" w:pos="180"/>
          <w:tab w:val="left" w:pos="900"/>
        </w:tabs>
        <w:spacing w:line="276" w:lineRule="auto"/>
        <w:ind w:firstLine="426"/>
        <w:jc w:val="both"/>
      </w:pPr>
      <w:r>
        <w:t>4. Способствовать усилению воспитательного потенциала школы:</w:t>
      </w:r>
    </w:p>
    <w:p w:rsidR="00F07043" w:rsidRDefault="00F07043" w:rsidP="00F07043">
      <w:pPr>
        <w:spacing w:line="276" w:lineRule="auto"/>
        <w:ind w:firstLine="426"/>
        <w:jc w:val="both"/>
      </w:pPr>
      <w:r>
        <w:t>- в полном объеме реализовать программу воспитании;</w:t>
      </w:r>
    </w:p>
    <w:p w:rsidR="00F07043" w:rsidRDefault="00F07043" w:rsidP="00F07043">
      <w:pPr>
        <w:spacing w:line="276" w:lineRule="auto"/>
        <w:ind w:firstLine="426"/>
        <w:jc w:val="both"/>
      </w:pPr>
      <w:r>
        <w:t xml:space="preserve">- активизировать работу по гражданско-патриотическому воспитанию школьников, в т.ч. уважение </w:t>
      </w:r>
      <w:r w:rsidR="00B72F45">
        <w:t xml:space="preserve">к государственной </w:t>
      </w:r>
      <w:proofErr w:type="gramStart"/>
      <w:r w:rsidR="00B72F45">
        <w:t>символике</w:t>
      </w:r>
      <w:r>
        <w:t>,  реализацию</w:t>
      </w:r>
      <w:proofErr w:type="gramEnd"/>
      <w:r>
        <w:t xml:space="preserve"> проекта «Разговоры о важном»;</w:t>
      </w:r>
    </w:p>
    <w:p w:rsidR="00F07043" w:rsidRDefault="00F07043" w:rsidP="00F07043">
      <w:pPr>
        <w:spacing w:line="276" w:lineRule="auto"/>
        <w:ind w:firstLine="426"/>
        <w:jc w:val="both"/>
      </w:pPr>
      <w:r>
        <w:t>- продолжить интеграцию общего и дополнительного образования, способствовать внедрению ПФДО с целью создания благоприятных условий для личностной, социальной самореализации и профессионального самоопределения обучающихся;</w:t>
      </w:r>
    </w:p>
    <w:p w:rsidR="00F07043" w:rsidRDefault="00F07043" w:rsidP="00F07043">
      <w:pPr>
        <w:spacing w:line="276" w:lineRule="auto"/>
        <w:ind w:firstLine="426"/>
        <w:jc w:val="both"/>
      </w:pPr>
      <w:r>
        <w:t>- совершенствовать деятельности по профилактике безнадзорности и правонарушений обучающихся;</w:t>
      </w:r>
    </w:p>
    <w:p w:rsidR="00F07043" w:rsidRDefault="00F07043" w:rsidP="00F07043">
      <w:pPr>
        <w:spacing w:line="276" w:lineRule="auto"/>
        <w:ind w:firstLine="426"/>
        <w:jc w:val="both"/>
      </w:pPr>
      <w:r>
        <w:t>- развивать взаимодействие с родителями обучающихся, социальными партнерами, общественными организациями, учреждениями социальной сферы;</w:t>
      </w:r>
    </w:p>
    <w:p w:rsidR="00F07043" w:rsidRPr="00375ED7" w:rsidRDefault="00F07043" w:rsidP="00375ED7">
      <w:pPr>
        <w:spacing w:line="276" w:lineRule="auto"/>
        <w:ind w:firstLine="426"/>
        <w:jc w:val="both"/>
      </w:pPr>
      <w:r>
        <w:t>- поддерживать безопасн</w:t>
      </w:r>
      <w:r w:rsidR="00375ED7">
        <w:t>ую образовательную среду школы.</w:t>
      </w:r>
    </w:p>
    <w:p w:rsidR="00FE403D" w:rsidRDefault="00FE403D" w:rsidP="00FE403D">
      <w:pPr>
        <w:widowControl w:val="0"/>
        <w:autoSpaceDE w:val="0"/>
        <w:autoSpaceDN w:val="0"/>
        <w:spacing w:before="1"/>
        <w:ind w:left="426"/>
        <w:jc w:val="both"/>
        <w:rPr>
          <w:b/>
          <w:lang w:bidi="ru-RU"/>
        </w:rPr>
      </w:pPr>
      <w:r>
        <w:rPr>
          <w:b/>
          <w:lang w:bidi="ru-RU"/>
        </w:rPr>
        <w:t>Основные виды деятельности:</w:t>
      </w:r>
    </w:p>
    <w:p w:rsidR="00FE403D" w:rsidRDefault="00FE403D" w:rsidP="00B72F45">
      <w:pPr>
        <w:widowControl w:val="0"/>
        <w:autoSpaceDE w:val="0"/>
        <w:autoSpaceDN w:val="0"/>
        <w:spacing w:before="1" w:line="276" w:lineRule="auto"/>
        <w:ind w:firstLine="426"/>
        <w:jc w:val="both"/>
        <w:rPr>
          <w:lang w:bidi="ru-RU"/>
        </w:rPr>
      </w:pPr>
      <w:r>
        <w:rPr>
          <w:lang w:bidi="ru-RU"/>
        </w:rPr>
        <w:t>•</w:t>
      </w:r>
      <w:r>
        <w:rPr>
          <w:lang w:bidi="ru-RU"/>
        </w:rPr>
        <w:tab/>
        <w:t>Реализация общеобразовательных программ, начального общего, основного общего и среднего общего образования.</w:t>
      </w:r>
    </w:p>
    <w:p w:rsidR="00FE403D" w:rsidRDefault="00FE403D" w:rsidP="00B72F45">
      <w:pPr>
        <w:widowControl w:val="0"/>
        <w:autoSpaceDE w:val="0"/>
        <w:autoSpaceDN w:val="0"/>
        <w:spacing w:before="1" w:line="276" w:lineRule="auto"/>
        <w:ind w:firstLine="426"/>
        <w:jc w:val="both"/>
        <w:rPr>
          <w:lang w:bidi="ru-RU"/>
        </w:rPr>
      </w:pPr>
      <w:r>
        <w:rPr>
          <w:lang w:bidi="ru-RU"/>
        </w:rPr>
        <w:t>•</w:t>
      </w:r>
      <w:r>
        <w:rPr>
          <w:lang w:bidi="ru-RU"/>
        </w:rPr>
        <w:tab/>
        <w:t>Организация отдыха детей в каникулярное время, в том числе в летнем оздоровительном лагере с дневным пребыванием для отдыха и оздоровления детей  (при формировании муниципального задания Учредителем).</w:t>
      </w:r>
    </w:p>
    <w:p w:rsidR="00FE403D" w:rsidRDefault="00FE403D" w:rsidP="00B72F45">
      <w:pPr>
        <w:widowControl w:val="0"/>
        <w:autoSpaceDE w:val="0"/>
        <w:autoSpaceDN w:val="0"/>
        <w:spacing w:before="1" w:line="276" w:lineRule="auto"/>
        <w:ind w:firstLine="426"/>
        <w:jc w:val="both"/>
        <w:rPr>
          <w:lang w:bidi="ru-RU"/>
        </w:rPr>
      </w:pPr>
      <w:r>
        <w:rPr>
          <w:lang w:bidi="ru-RU"/>
        </w:rPr>
        <w:t>•</w:t>
      </w:r>
      <w:r>
        <w:rPr>
          <w:lang w:bidi="ru-RU"/>
        </w:rPr>
        <w:tab/>
        <w:t>Реализация дополнительных образовательных программ и оказание дополнительных образовательных услуг</w:t>
      </w:r>
    </w:p>
    <w:p w:rsidR="004E1038" w:rsidRPr="00A92E4A" w:rsidRDefault="004E1038" w:rsidP="00463B34">
      <w:pPr>
        <w:spacing w:line="276" w:lineRule="auto"/>
        <w:jc w:val="both"/>
      </w:pPr>
    </w:p>
    <w:p w:rsidR="00B17785" w:rsidRPr="00785821" w:rsidRDefault="0058685A" w:rsidP="00B17785">
      <w:pPr>
        <w:spacing w:line="276" w:lineRule="auto"/>
        <w:ind w:left="1136"/>
        <w:jc w:val="center"/>
        <w:rPr>
          <w:i/>
        </w:rPr>
      </w:pPr>
      <w:r w:rsidRPr="00785821">
        <w:rPr>
          <w:b/>
          <w:i/>
        </w:rPr>
        <w:t>О</w:t>
      </w:r>
      <w:r w:rsidR="007F7BBE" w:rsidRPr="00785821">
        <w:rPr>
          <w:b/>
          <w:i/>
        </w:rPr>
        <w:t>БЩАЯ</w:t>
      </w:r>
      <w:r w:rsidRPr="00785821">
        <w:rPr>
          <w:b/>
          <w:i/>
        </w:rPr>
        <w:t xml:space="preserve"> </w:t>
      </w:r>
      <w:r w:rsidR="007F7BBE" w:rsidRPr="00785821">
        <w:rPr>
          <w:b/>
          <w:i/>
        </w:rPr>
        <w:t>ХАРАКТЕРИСТИКА</w:t>
      </w:r>
      <w:r w:rsidRPr="00785821">
        <w:rPr>
          <w:b/>
          <w:i/>
        </w:rPr>
        <w:t xml:space="preserve"> </w:t>
      </w:r>
      <w:r w:rsidR="007F7BBE" w:rsidRPr="00785821">
        <w:rPr>
          <w:b/>
          <w:i/>
        </w:rPr>
        <w:t>СОЦИУМА</w:t>
      </w:r>
      <w:r w:rsidRPr="00785821">
        <w:rPr>
          <w:b/>
          <w:i/>
        </w:rPr>
        <w:t xml:space="preserve"> </w:t>
      </w:r>
      <w:r w:rsidR="007F7BBE" w:rsidRPr="00785821">
        <w:rPr>
          <w:b/>
          <w:i/>
        </w:rPr>
        <w:t>И</w:t>
      </w:r>
      <w:r w:rsidRPr="00785821">
        <w:rPr>
          <w:b/>
          <w:i/>
        </w:rPr>
        <w:t xml:space="preserve"> </w:t>
      </w:r>
      <w:r w:rsidR="007F7BBE" w:rsidRPr="00785821">
        <w:rPr>
          <w:b/>
          <w:i/>
        </w:rPr>
        <w:t>КОНТИНГЕНТА</w:t>
      </w:r>
      <w:r w:rsidRPr="00785821">
        <w:rPr>
          <w:b/>
          <w:i/>
        </w:rPr>
        <w:t xml:space="preserve"> </w:t>
      </w:r>
      <w:r w:rsidR="008F1F88" w:rsidRPr="00785821">
        <w:rPr>
          <w:b/>
          <w:i/>
        </w:rPr>
        <w:t>ОБУЧАЮЩИХС</w:t>
      </w:r>
      <w:r w:rsidR="00375ED7" w:rsidRPr="00785821">
        <w:rPr>
          <w:b/>
          <w:i/>
        </w:rPr>
        <w:t>Я</w:t>
      </w:r>
      <w:r w:rsidR="008F1F88" w:rsidRPr="00785821">
        <w:rPr>
          <w:i/>
        </w:rPr>
        <w:t xml:space="preserve"> </w:t>
      </w:r>
      <w:r w:rsidR="00375ED7" w:rsidRPr="00785821">
        <w:rPr>
          <w:i/>
        </w:rPr>
        <w:t xml:space="preserve"> </w:t>
      </w:r>
    </w:p>
    <w:p w:rsidR="0058685A" w:rsidRPr="0092036B" w:rsidRDefault="0058685A" w:rsidP="00190430">
      <w:pPr>
        <w:spacing w:line="276" w:lineRule="auto"/>
        <w:ind w:firstLine="708"/>
        <w:jc w:val="both"/>
      </w:pPr>
      <w:r w:rsidRPr="0092036B">
        <w:t>Школа является образовательным и социокультурным це</w:t>
      </w:r>
      <w:r w:rsidR="00375ED7" w:rsidRPr="0092036B">
        <w:t xml:space="preserve">нтром одного из районов города. </w:t>
      </w:r>
      <w:r w:rsidRPr="0092036B">
        <w:t>Стабильность образовательных результатов, сд</w:t>
      </w:r>
      <w:r w:rsidR="00375ED7" w:rsidRPr="0092036B">
        <w:t xml:space="preserve">ача выпускниками ЕГЭ, постоянно </w:t>
      </w:r>
      <w:r w:rsidRPr="0092036B">
        <w:t>увеличивающийся процент охвата детей дополнительными формами образования (кружки, секции, творческие детские объединения, научное сообщество</w:t>
      </w:r>
      <w:r w:rsidR="008F1F88" w:rsidRPr="0092036B">
        <w:t xml:space="preserve"> учащихся), позволяют сохранять </w:t>
      </w:r>
      <w:r w:rsidRPr="0092036B">
        <w:t>численность учеников и классов – комплектов.</w:t>
      </w:r>
    </w:p>
    <w:p w:rsidR="0058685A" w:rsidRPr="0092036B" w:rsidRDefault="0058685A" w:rsidP="00B72F45">
      <w:pPr>
        <w:pStyle w:val="a3"/>
        <w:keepNext/>
        <w:tabs>
          <w:tab w:val="left" w:pos="709"/>
        </w:tabs>
        <w:spacing w:line="276" w:lineRule="auto"/>
        <w:ind w:left="0"/>
        <w:jc w:val="both"/>
      </w:pPr>
      <w:r w:rsidRPr="0092036B">
        <w:lastRenderedPageBreak/>
        <w:tab/>
        <w:t xml:space="preserve">Ежегодно составляется годовой календарный график, в котором указывается продолжительность учебных четвертей и каникул, а также время промежуточной (5-8, 10 классы) и итоговой государственной аттестации за курс основной и средней школы. </w:t>
      </w:r>
    </w:p>
    <w:p w:rsidR="00FC497E" w:rsidRPr="0092036B" w:rsidRDefault="0058685A" w:rsidP="00190430">
      <w:pPr>
        <w:spacing w:line="276" w:lineRule="auto"/>
        <w:jc w:val="both"/>
      </w:pPr>
      <w:r w:rsidRPr="0092036B">
        <w:tab/>
        <w:t>На первое сентября 20</w:t>
      </w:r>
      <w:r w:rsidR="00CF2F42" w:rsidRPr="0092036B">
        <w:t>2</w:t>
      </w:r>
      <w:r w:rsidR="00F408F4" w:rsidRPr="0092036B">
        <w:t>3</w:t>
      </w:r>
      <w:r w:rsidRPr="0092036B">
        <w:t xml:space="preserve"> года составлено расписание уроков с первого по одиннадцатые классы, которое соответствует учебному плану школы (максимальная нагрузка учащихся, соответствие предметов учебному плану школы) и требованиям санитарно-гигиенических норм (соответствие распределения предметных областей в течение учебного дня и учебной недели). Количество занятий в день (минимальное и максимальное) для каждой ступени.  Школа функционирует в две смены: обучающиеся 2-3-х, 6-7-х  классов учатся с 14.00, из-за нехватки кабинетов. </w:t>
      </w:r>
      <w:r w:rsidR="00C327E1" w:rsidRPr="0092036B">
        <w:t xml:space="preserve">  </w:t>
      </w:r>
    </w:p>
    <w:p w:rsidR="0058685A" w:rsidRPr="0092036B" w:rsidRDefault="0058685A" w:rsidP="00190430">
      <w:pPr>
        <w:spacing w:line="276" w:lineRule="auto"/>
        <w:ind w:firstLine="708"/>
        <w:jc w:val="both"/>
      </w:pPr>
      <w:r w:rsidRPr="0092036B">
        <w:t>Учебный план школы на 20</w:t>
      </w:r>
      <w:r w:rsidR="009A4573" w:rsidRPr="0092036B">
        <w:t>2</w:t>
      </w:r>
      <w:r w:rsidR="00F408F4" w:rsidRPr="0092036B">
        <w:t>3</w:t>
      </w:r>
      <w:r w:rsidRPr="0092036B">
        <w:t xml:space="preserve"> – 202</w:t>
      </w:r>
      <w:r w:rsidR="00F408F4" w:rsidRPr="0092036B">
        <w:t>4</w:t>
      </w:r>
      <w:r w:rsidRPr="0092036B">
        <w:t xml:space="preserve"> учебный год был составлен на основании Федерального учебного плана и с учетом </w:t>
      </w:r>
      <w:r w:rsidR="00265A1D" w:rsidRPr="0092036B">
        <w:t xml:space="preserve">обновленных </w:t>
      </w:r>
      <w:r w:rsidRPr="0092036B">
        <w:t>ФГОС и в соответствии с САНПИН, охраняет в необходимом объеме содержание образования, являющейся обязательной на кажд</w:t>
      </w:r>
      <w:r w:rsidR="00265A1D" w:rsidRPr="0092036B">
        <w:t>ом</w:t>
      </w:r>
      <w:r w:rsidRPr="0092036B">
        <w:t xml:space="preserve"> </w:t>
      </w:r>
      <w:r w:rsidR="00265A1D" w:rsidRPr="0092036B">
        <w:t>ур</w:t>
      </w:r>
      <w:r w:rsidR="00352581" w:rsidRPr="0092036B">
        <w:t>о</w:t>
      </w:r>
      <w:r w:rsidR="00265A1D" w:rsidRPr="0092036B">
        <w:t>вн</w:t>
      </w:r>
      <w:r w:rsidR="00352581" w:rsidRPr="0092036B">
        <w:t>е</w:t>
      </w:r>
      <w:r w:rsidRPr="0092036B">
        <w:t xml:space="preserve"> обучения. При составлении учебного плана соблюдалась преемственность между </w:t>
      </w:r>
      <w:r w:rsidR="00102CC5" w:rsidRPr="0092036B">
        <w:t>уровнями</w:t>
      </w:r>
      <w:r w:rsidRPr="0092036B">
        <w:t xml:space="preserve"> обучения и классами, сбалансированность между предметными циклами и отдельными предметами. </w:t>
      </w:r>
      <w:r w:rsidR="00265A1D" w:rsidRPr="0092036B">
        <w:t>Количество часов</w:t>
      </w:r>
      <w:r w:rsidRPr="0092036B">
        <w:t xml:space="preserve"> недельной нагрузки на ученика не превышал предельно допустимого. </w:t>
      </w:r>
      <w:r w:rsidR="00AE07C7" w:rsidRPr="0092036B">
        <w:t xml:space="preserve">Часы, части формируемые участниками образовательных отношений, отданы на учебные предметы федерального учебного плана. Элективные курсы в 10 и 11 классах, входили </w:t>
      </w:r>
      <w:r w:rsidR="00190430" w:rsidRPr="0092036B">
        <w:t>в сетку</w:t>
      </w:r>
      <w:r w:rsidR="00AE07C7" w:rsidRPr="0092036B">
        <w:t xml:space="preserve"> расписания и поэтому посещаемость была 100%. З</w:t>
      </w:r>
      <w:r w:rsidRPr="0092036B">
        <w:t xml:space="preserve">анятия </w:t>
      </w:r>
      <w:r w:rsidR="00AE07C7" w:rsidRPr="0092036B">
        <w:t xml:space="preserve">по внеурочной деятельности </w:t>
      </w:r>
      <w:r w:rsidR="009A4573" w:rsidRPr="0092036B">
        <w:t xml:space="preserve">проводились </w:t>
      </w:r>
      <w:r w:rsidR="00102CC5" w:rsidRPr="0092036B">
        <w:t>после уроков первой смены и перед уроками второй смены</w:t>
      </w:r>
      <w:r w:rsidR="006532A6" w:rsidRPr="0092036B">
        <w:t xml:space="preserve">, </w:t>
      </w:r>
      <w:r w:rsidR="00AE07C7" w:rsidRPr="0092036B">
        <w:t xml:space="preserve">также </w:t>
      </w:r>
      <w:r w:rsidR="006532A6" w:rsidRPr="0092036B">
        <w:t>на каникулах</w:t>
      </w:r>
      <w:r w:rsidR="00C51091" w:rsidRPr="0092036B">
        <w:t>.</w:t>
      </w:r>
      <w:r w:rsidR="009A4573" w:rsidRPr="0092036B">
        <w:t xml:space="preserve"> </w:t>
      </w:r>
    </w:p>
    <w:p w:rsidR="0058685A" w:rsidRPr="0092036B" w:rsidRDefault="0058685A" w:rsidP="00190430">
      <w:pPr>
        <w:pStyle w:val="a7"/>
        <w:spacing w:line="276" w:lineRule="auto"/>
        <w:ind w:firstLine="708"/>
        <w:jc w:val="both"/>
        <w:rPr>
          <w:rFonts w:ascii="Times New Roman" w:hAnsi="Times New Roman"/>
          <w:sz w:val="24"/>
          <w:szCs w:val="24"/>
        </w:rPr>
      </w:pPr>
      <w:r w:rsidRPr="0092036B">
        <w:rPr>
          <w:rFonts w:ascii="Times New Roman" w:hAnsi="Times New Roman"/>
          <w:sz w:val="24"/>
          <w:szCs w:val="24"/>
        </w:rPr>
        <w:t xml:space="preserve">Внеурочная деятельность в рамках </w:t>
      </w:r>
      <w:r w:rsidR="00C51091" w:rsidRPr="0092036B">
        <w:rPr>
          <w:rFonts w:ascii="Times New Roman" w:hAnsi="Times New Roman"/>
          <w:sz w:val="24"/>
          <w:szCs w:val="24"/>
        </w:rPr>
        <w:t xml:space="preserve">обновленных </w:t>
      </w:r>
      <w:r w:rsidRPr="0092036B">
        <w:rPr>
          <w:rFonts w:ascii="Times New Roman" w:hAnsi="Times New Roman"/>
          <w:sz w:val="24"/>
          <w:szCs w:val="24"/>
        </w:rPr>
        <w:t>ФГОС</w:t>
      </w:r>
      <w:r w:rsidRPr="0092036B">
        <w:rPr>
          <w:rFonts w:ascii="Times New Roman" w:hAnsi="Times New Roman"/>
          <w:b/>
          <w:sz w:val="24"/>
          <w:szCs w:val="24"/>
        </w:rPr>
        <w:t xml:space="preserve">, </w:t>
      </w:r>
      <w:r w:rsidRPr="0092036B">
        <w:rPr>
          <w:rFonts w:ascii="Times New Roman" w:hAnsi="Times New Roman"/>
          <w:sz w:val="24"/>
          <w:szCs w:val="24"/>
        </w:rPr>
        <w:t>отраженная в сетке часов учебного плана,  была организована с  учетом: запросов родителей; специфики образовательной деятельности образовательной организации; кадровых возможностей</w:t>
      </w:r>
      <w:r w:rsidR="00C51091" w:rsidRPr="0092036B">
        <w:rPr>
          <w:rFonts w:ascii="Times New Roman" w:hAnsi="Times New Roman"/>
          <w:sz w:val="24"/>
          <w:szCs w:val="24"/>
        </w:rPr>
        <w:t xml:space="preserve">. </w:t>
      </w:r>
      <w:r w:rsidRPr="0092036B">
        <w:rPr>
          <w:rFonts w:ascii="Times New Roman" w:hAnsi="Times New Roman"/>
          <w:sz w:val="24"/>
          <w:szCs w:val="24"/>
        </w:rPr>
        <w:t>В соответствии с требованиями ФГОС занятия во внеурочной деятельности  носили системно-деятельностный характер. План внеурочной деятельности создал условия для повышения качества образования, обеспечивает развитие личности обучающихся в различных направлениях. Анализ журналов внеурочной деятельности позволяет сделать вывод о 100 %  посещаемости занятий.</w:t>
      </w:r>
    </w:p>
    <w:p w:rsidR="007D3A6E" w:rsidRPr="0092036B" w:rsidRDefault="003815FC" w:rsidP="00190430">
      <w:pPr>
        <w:tabs>
          <w:tab w:val="left" w:pos="2820"/>
        </w:tabs>
        <w:spacing w:line="276" w:lineRule="auto"/>
        <w:jc w:val="both"/>
      </w:pPr>
      <w:r w:rsidRPr="0092036B">
        <w:t xml:space="preserve">    </w:t>
      </w:r>
      <w:r w:rsidR="00727C91" w:rsidRPr="0092036B">
        <w:t xml:space="preserve">     </w:t>
      </w:r>
      <w:r w:rsidR="00B72F45" w:rsidRPr="0092036B">
        <w:t xml:space="preserve">  </w:t>
      </w:r>
      <w:r w:rsidR="0058685A" w:rsidRPr="0092036B">
        <w:t>Основная образовательная программа школы и учебный план предусматривают выполнение государственной функции школы – обеспечение</w:t>
      </w:r>
      <w:r w:rsidR="00190430" w:rsidRPr="0092036B">
        <w:t xml:space="preserve"> качественного</w:t>
      </w:r>
      <w:r w:rsidR="0058685A" w:rsidRPr="0092036B">
        <w:t xml:space="preserve"> начального общего, основного общего, среднего общего образования, развитие ребенка в процессе обучения. Главным условием для достижения этих целей является включение в работу каждого ребенка на каждом учебном занятии и во внеурочной деятельности, с учетом его возможностей и способностей. Достижение указанных целей обеспечивается поэтапным решением задач школы на кажд</w:t>
      </w:r>
      <w:r w:rsidR="00100D66" w:rsidRPr="0092036B">
        <w:t>ом</w:t>
      </w:r>
      <w:r w:rsidR="0058685A" w:rsidRPr="0092036B">
        <w:t xml:space="preserve"> </w:t>
      </w:r>
      <w:r w:rsidR="00100D66" w:rsidRPr="0092036B">
        <w:t>уровне</w:t>
      </w:r>
      <w:r w:rsidR="0058685A" w:rsidRPr="0092036B">
        <w:t xml:space="preserve"> обучения.</w:t>
      </w:r>
      <w:r w:rsidR="00F11E86" w:rsidRPr="0092036B">
        <w:t xml:space="preserve"> </w:t>
      </w:r>
    </w:p>
    <w:p w:rsidR="007D3A6E" w:rsidRPr="0092036B" w:rsidRDefault="00B72F45" w:rsidP="007D3A6E">
      <w:pPr>
        <w:spacing w:line="276" w:lineRule="auto"/>
        <w:ind w:firstLine="708"/>
        <w:jc w:val="both"/>
      </w:pPr>
      <w:r w:rsidRPr="0092036B">
        <w:t xml:space="preserve"> </w:t>
      </w:r>
      <w:r w:rsidR="00F408F4" w:rsidRPr="0092036B">
        <w:t>Ш</w:t>
      </w:r>
      <w:r w:rsidR="007D3A6E" w:rsidRPr="0092036B">
        <w:t>кола отказалась от ведения бумажного журнала и полностью  перешла на ведение электронного журнала, кроме журналов элективных курсов и внеурочной деятельности.</w:t>
      </w:r>
    </w:p>
    <w:p w:rsidR="007D3A6E" w:rsidRPr="0092036B" w:rsidRDefault="00E906C0" w:rsidP="00190430">
      <w:pPr>
        <w:pStyle w:val="a8"/>
        <w:shd w:val="clear" w:color="auto" w:fill="FFFFFF"/>
        <w:spacing w:before="0" w:beforeAutospacing="0" w:after="0" w:afterAutospacing="0" w:line="294" w:lineRule="atLeast"/>
        <w:ind w:firstLine="708"/>
        <w:jc w:val="both"/>
        <w:rPr>
          <w:color w:val="000000"/>
        </w:rPr>
      </w:pPr>
      <w:r w:rsidRPr="0092036B">
        <w:rPr>
          <w:color w:val="000000"/>
        </w:rPr>
        <w:t xml:space="preserve"> </w:t>
      </w:r>
      <w:r w:rsidR="007D3A6E" w:rsidRPr="0092036B">
        <w:rPr>
          <w:color w:val="000000"/>
        </w:rPr>
        <w:t xml:space="preserve"> В школе </w:t>
      </w:r>
      <w:r w:rsidR="007D799A">
        <w:rPr>
          <w:color w:val="000000"/>
        </w:rPr>
        <w:t xml:space="preserve">на 1 сентября 2023 года </w:t>
      </w:r>
      <w:r w:rsidR="007D3A6E" w:rsidRPr="0092036B">
        <w:rPr>
          <w:color w:val="000000"/>
        </w:rPr>
        <w:t>об</w:t>
      </w:r>
      <w:r w:rsidR="00B1364A" w:rsidRPr="0092036B">
        <w:rPr>
          <w:color w:val="000000"/>
        </w:rPr>
        <w:t>уча</w:t>
      </w:r>
      <w:r w:rsidR="007D799A">
        <w:rPr>
          <w:color w:val="000000"/>
        </w:rPr>
        <w:t>лось</w:t>
      </w:r>
      <w:r w:rsidR="00B1364A" w:rsidRPr="0092036B">
        <w:rPr>
          <w:color w:val="000000"/>
        </w:rPr>
        <w:t xml:space="preserve"> 4</w:t>
      </w:r>
      <w:r w:rsidR="0092036B" w:rsidRPr="0092036B">
        <w:rPr>
          <w:color w:val="000000"/>
        </w:rPr>
        <w:t>3</w:t>
      </w:r>
      <w:r w:rsidR="00B1364A" w:rsidRPr="0092036B">
        <w:rPr>
          <w:color w:val="000000"/>
        </w:rPr>
        <w:t xml:space="preserve"> класса со средней на</w:t>
      </w:r>
      <w:r w:rsidR="007D3A6E" w:rsidRPr="0092036B">
        <w:rPr>
          <w:color w:val="000000"/>
        </w:rPr>
        <w:t xml:space="preserve">полняемостью классов </w:t>
      </w:r>
      <w:r w:rsidR="00C51091" w:rsidRPr="0092036B">
        <w:rPr>
          <w:color w:val="000000"/>
        </w:rPr>
        <w:t>29</w:t>
      </w:r>
      <w:r w:rsidR="007D3A6E" w:rsidRPr="0092036B">
        <w:rPr>
          <w:color w:val="000000"/>
        </w:rPr>
        <w:t xml:space="preserve"> человек. </w:t>
      </w:r>
      <w:r w:rsidR="007D799A">
        <w:rPr>
          <w:color w:val="000000"/>
        </w:rPr>
        <w:t>На конец учебного 2024 го</w:t>
      </w:r>
      <w:r w:rsidR="009D6575">
        <w:rPr>
          <w:color w:val="000000"/>
        </w:rPr>
        <w:t>да, в результате реорганизации (</w:t>
      </w:r>
      <w:r w:rsidR="007D799A">
        <w:rPr>
          <w:color w:val="000000"/>
        </w:rPr>
        <w:t>нехватк</w:t>
      </w:r>
      <w:r w:rsidR="00764861">
        <w:rPr>
          <w:color w:val="000000"/>
        </w:rPr>
        <w:t>а</w:t>
      </w:r>
      <w:r w:rsidR="007D799A">
        <w:rPr>
          <w:color w:val="000000"/>
        </w:rPr>
        <w:t xml:space="preserve"> учителей начальной школы</w:t>
      </w:r>
      <w:r w:rsidR="009D6575">
        <w:rPr>
          <w:color w:val="000000"/>
        </w:rPr>
        <w:t xml:space="preserve">), осталось 41 класс. </w:t>
      </w:r>
      <w:r w:rsidR="007D3A6E" w:rsidRPr="0092036B">
        <w:rPr>
          <w:color w:val="000000"/>
        </w:rPr>
        <w:t xml:space="preserve">Обучение в школе ведется в две смены, организована классно – урочная система обучения с 1 по 11 классы. </w:t>
      </w:r>
    </w:p>
    <w:p w:rsidR="00FD4D9E" w:rsidRDefault="00FD4D9E" w:rsidP="00F408F4">
      <w:pPr>
        <w:rPr>
          <w:b/>
        </w:rPr>
      </w:pPr>
    </w:p>
    <w:p w:rsidR="00F408F4" w:rsidRDefault="00F408F4" w:rsidP="00F408F4">
      <w:pPr>
        <w:rPr>
          <w:b/>
        </w:rPr>
      </w:pPr>
      <w:r>
        <w:rPr>
          <w:b/>
        </w:rPr>
        <w:t xml:space="preserve">Таблица 1. </w:t>
      </w:r>
      <w:r w:rsidRPr="00A74040">
        <w:rPr>
          <w:b/>
        </w:rPr>
        <w:t>Количество обучающихся (на 01.09.202</w:t>
      </w:r>
      <w:r>
        <w:rPr>
          <w:b/>
        </w:rPr>
        <w:t>3</w:t>
      </w:r>
      <w:r w:rsidRPr="00A74040">
        <w:rPr>
          <w:b/>
        </w:rPr>
        <w:t>)</w:t>
      </w:r>
    </w:p>
    <w:p w:rsidR="00F408F4" w:rsidRPr="00082C2D" w:rsidRDefault="00F408F4" w:rsidP="00190430">
      <w:pPr>
        <w:pStyle w:val="a8"/>
        <w:shd w:val="clear" w:color="auto" w:fill="FFFFFF"/>
        <w:spacing w:before="0" w:beforeAutospacing="0" w:after="0" w:afterAutospacing="0" w:line="294" w:lineRule="atLeast"/>
        <w:ind w:firstLine="708"/>
        <w:jc w:val="both"/>
        <w:rPr>
          <w:i/>
          <w:color w:val="000000"/>
        </w:rPr>
      </w:pPr>
    </w:p>
    <w:tbl>
      <w:tblPr>
        <w:tblpPr w:leftFromText="180" w:rightFromText="180" w:vertAnchor="text" w:horzAnchor="margin" w:tblpY="5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7D3A6E" w:rsidRPr="0086454E" w:rsidTr="007C2127">
        <w:tc>
          <w:tcPr>
            <w:tcW w:w="1250" w:type="pct"/>
            <w:shd w:val="clear" w:color="auto" w:fill="C6D9F1" w:themeFill="text2" w:themeFillTint="33"/>
          </w:tcPr>
          <w:p w:rsidR="007D3A6E" w:rsidRPr="0086454E" w:rsidRDefault="003F06A0" w:rsidP="003F06A0">
            <w:pPr>
              <w:pStyle w:val="a5"/>
              <w:keepNext/>
              <w:ind w:right="-143"/>
              <w:jc w:val="center"/>
            </w:pPr>
            <w:r w:rsidRPr="0086454E">
              <w:lastRenderedPageBreak/>
              <w:t>Уровень начального общего образования</w:t>
            </w:r>
          </w:p>
        </w:tc>
        <w:tc>
          <w:tcPr>
            <w:tcW w:w="1250" w:type="pct"/>
            <w:shd w:val="clear" w:color="auto" w:fill="C6D9F1" w:themeFill="text2" w:themeFillTint="33"/>
          </w:tcPr>
          <w:p w:rsidR="007D3A6E" w:rsidRPr="0086454E" w:rsidRDefault="003F06A0" w:rsidP="007D3A6E">
            <w:pPr>
              <w:keepNext/>
              <w:jc w:val="center"/>
            </w:pPr>
            <w:r w:rsidRPr="0086454E">
              <w:t>Уровень основного общего образования</w:t>
            </w:r>
          </w:p>
        </w:tc>
        <w:tc>
          <w:tcPr>
            <w:tcW w:w="1250" w:type="pct"/>
            <w:shd w:val="clear" w:color="auto" w:fill="C6D9F1" w:themeFill="text2" w:themeFillTint="33"/>
          </w:tcPr>
          <w:p w:rsidR="007D3A6E" w:rsidRPr="0086454E" w:rsidRDefault="003F06A0" w:rsidP="007D3A6E">
            <w:pPr>
              <w:keepNext/>
              <w:jc w:val="center"/>
            </w:pPr>
            <w:r w:rsidRPr="0086454E">
              <w:t>Уровень среднего общего образования</w:t>
            </w:r>
          </w:p>
        </w:tc>
        <w:tc>
          <w:tcPr>
            <w:tcW w:w="1250" w:type="pct"/>
            <w:shd w:val="clear" w:color="auto" w:fill="C6D9F1" w:themeFill="text2" w:themeFillTint="33"/>
          </w:tcPr>
          <w:p w:rsidR="007D3A6E" w:rsidRPr="0086454E" w:rsidRDefault="007D3A6E" w:rsidP="007D3A6E">
            <w:pPr>
              <w:pStyle w:val="a5"/>
              <w:keepNext/>
              <w:ind w:right="-143"/>
              <w:jc w:val="center"/>
            </w:pPr>
            <w:r w:rsidRPr="0086454E">
              <w:t>Всего</w:t>
            </w:r>
          </w:p>
        </w:tc>
      </w:tr>
      <w:tr w:rsidR="007D3A6E" w:rsidRPr="0086454E" w:rsidTr="007C2127">
        <w:tc>
          <w:tcPr>
            <w:tcW w:w="1250" w:type="pct"/>
            <w:shd w:val="clear" w:color="auto" w:fill="DAEEF3" w:themeFill="accent5" w:themeFillTint="33"/>
          </w:tcPr>
          <w:p w:rsidR="007D3A6E" w:rsidRPr="0086454E" w:rsidRDefault="0086454E" w:rsidP="00C51091">
            <w:pPr>
              <w:pStyle w:val="a5"/>
              <w:keepNext/>
              <w:ind w:right="-143"/>
              <w:jc w:val="center"/>
            </w:pPr>
            <w:r w:rsidRPr="0086454E">
              <w:t>603</w:t>
            </w:r>
          </w:p>
        </w:tc>
        <w:tc>
          <w:tcPr>
            <w:tcW w:w="1250" w:type="pct"/>
            <w:shd w:val="clear" w:color="auto" w:fill="DAEEF3" w:themeFill="accent5" w:themeFillTint="33"/>
          </w:tcPr>
          <w:p w:rsidR="007D3A6E" w:rsidRPr="0086454E" w:rsidRDefault="0086454E" w:rsidP="007D3A6E">
            <w:pPr>
              <w:pStyle w:val="a5"/>
              <w:keepNext/>
              <w:ind w:right="-143"/>
              <w:jc w:val="center"/>
            </w:pPr>
            <w:r w:rsidRPr="0086454E">
              <w:t>651</w:t>
            </w:r>
          </w:p>
        </w:tc>
        <w:tc>
          <w:tcPr>
            <w:tcW w:w="1250" w:type="pct"/>
            <w:shd w:val="clear" w:color="auto" w:fill="DAEEF3" w:themeFill="accent5" w:themeFillTint="33"/>
          </w:tcPr>
          <w:p w:rsidR="007D3A6E" w:rsidRPr="0086454E" w:rsidRDefault="0086454E" w:rsidP="007D3A6E">
            <w:pPr>
              <w:pStyle w:val="a5"/>
              <w:keepNext/>
              <w:ind w:right="-143"/>
              <w:jc w:val="center"/>
            </w:pPr>
            <w:r w:rsidRPr="0086454E">
              <w:t>40</w:t>
            </w:r>
          </w:p>
        </w:tc>
        <w:tc>
          <w:tcPr>
            <w:tcW w:w="1250" w:type="pct"/>
            <w:shd w:val="clear" w:color="auto" w:fill="DAEEF3" w:themeFill="accent5" w:themeFillTint="33"/>
          </w:tcPr>
          <w:p w:rsidR="007D3A6E" w:rsidRPr="0086454E" w:rsidRDefault="007D3A6E" w:rsidP="00DD7F77">
            <w:pPr>
              <w:pStyle w:val="a5"/>
              <w:keepNext/>
              <w:ind w:right="-143"/>
              <w:jc w:val="center"/>
            </w:pPr>
            <w:r w:rsidRPr="0086454E">
              <w:t>12</w:t>
            </w:r>
            <w:r w:rsidR="0086454E" w:rsidRPr="0086454E">
              <w:t>94</w:t>
            </w:r>
          </w:p>
        </w:tc>
      </w:tr>
    </w:tbl>
    <w:p w:rsidR="00DD7F77" w:rsidRDefault="00DD7F77" w:rsidP="00FE403D">
      <w:pPr>
        <w:rPr>
          <w:b/>
        </w:rPr>
      </w:pPr>
    </w:p>
    <w:p w:rsidR="00F408F4" w:rsidRDefault="00F408F4" w:rsidP="00FE403D">
      <w:pPr>
        <w:rPr>
          <w:b/>
        </w:rPr>
      </w:pPr>
    </w:p>
    <w:p w:rsidR="00FE403D" w:rsidRDefault="003F06A0" w:rsidP="00FE403D">
      <w:pPr>
        <w:rPr>
          <w:b/>
        </w:rPr>
      </w:pPr>
      <w:r>
        <w:rPr>
          <w:b/>
        </w:rPr>
        <w:t xml:space="preserve"> Таблица 2. </w:t>
      </w:r>
      <w:r w:rsidR="007D3A6E" w:rsidRPr="00A74040">
        <w:rPr>
          <w:b/>
        </w:rPr>
        <w:t>Общее количество классов (на 01.09.202</w:t>
      </w:r>
      <w:r w:rsidR="0086454E">
        <w:rPr>
          <w:b/>
        </w:rPr>
        <w:t>3</w:t>
      </w:r>
      <w:r w:rsidR="007D3A6E" w:rsidRPr="00A74040">
        <w:rPr>
          <w:b/>
        </w:rPr>
        <w:t>)</w:t>
      </w:r>
    </w:p>
    <w:p w:rsidR="007D799A" w:rsidRPr="00F02F06" w:rsidRDefault="007D799A" w:rsidP="00FE403D">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3"/>
        <w:gridCol w:w="2393"/>
        <w:gridCol w:w="2393"/>
      </w:tblGrid>
      <w:tr w:rsidR="003F06A0" w:rsidRPr="0086454E" w:rsidTr="007C2127">
        <w:tc>
          <w:tcPr>
            <w:tcW w:w="1250" w:type="pct"/>
            <w:shd w:val="clear" w:color="auto" w:fill="C6D9F1" w:themeFill="text2" w:themeFillTint="33"/>
          </w:tcPr>
          <w:p w:rsidR="003F06A0" w:rsidRPr="0086454E" w:rsidRDefault="003F06A0" w:rsidP="003F06A0">
            <w:pPr>
              <w:pStyle w:val="a5"/>
              <w:keepNext/>
              <w:ind w:right="-143"/>
              <w:jc w:val="center"/>
            </w:pPr>
            <w:r w:rsidRPr="0086454E">
              <w:t>Уровень начального общего образования</w:t>
            </w:r>
          </w:p>
        </w:tc>
        <w:tc>
          <w:tcPr>
            <w:tcW w:w="1250" w:type="pct"/>
            <w:shd w:val="clear" w:color="auto" w:fill="C6D9F1" w:themeFill="text2" w:themeFillTint="33"/>
          </w:tcPr>
          <w:p w:rsidR="003F06A0" w:rsidRPr="0086454E" w:rsidRDefault="003F06A0" w:rsidP="003F06A0">
            <w:pPr>
              <w:keepNext/>
              <w:jc w:val="center"/>
            </w:pPr>
            <w:r w:rsidRPr="0086454E">
              <w:t>Уровень основного общего образования</w:t>
            </w:r>
          </w:p>
        </w:tc>
        <w:tc>
          <w:tcPr>
            <w:tcW w:w="1250" w:type="pct"/>
            <w:shd w:val="clear" w:color="auto" w:fill="C6D9F1" w:themeFill="text2" w:themeFillTint="33"/>
          </w:tcPr>
          <w:p w:rsidR="003F06A0" w:rsidRPr="0086454E" w:rsidRDefault="003F06A0" w:rsidP="003F06A0">
            <w:pPr>
              <w:keepNext/>
              <w:jc w:val="center"/>
            </w:pPr>
            <w:r w:rsidRPr="0086454E">
              <w:t>Уровень среднего общего образования</w:t>
            </w:r>
          </w:p>
        </w:tc>
        <w:tc>
          <w:tcPr>
            <w:tcW w:w="1250" w:type="pct"/>
            <w:shd w:val="clear" w:color="auto" w:fill="C6D9F1" w:themeFill="text2" w:themeFillTint="33"/>
          </w:tcPr>
          <w:p w:rsidR="003F06A0" w:rsidRPr="0086454E" w:rsidRDefault="003F06A0" w:rsidP="003F06A0">
            <w:pPr>
              <w:pStyle w:val="a5"/>
              <w:keepNext/>
              <w:ind w:right="-143"/>
              <w:jc w:val="center"/>
            </w:pPr>
            <w:r w:rsidRPr="0086454E">
              <w:t>Всего</w:t>
            </w:r>
          </w:p>
        </w:tc>
      </w:tr>
      <w:tr w:rsidR="007D3A6E" w:rsidRPr="0086454E" w:rsidTr="007C2127">
        <w:tc>
          <w:tcPr>
            <w:tcW w:w="1250" w:type="pct"/>
            <w:shd w:val="clear" w:color="auto" w:fill="DAEEF3" w:themeFill="accent5" w:themeFillTint="33"/>
          </w:tcPr>
          <w:p w:rsidR="007D3A6E" w:rsidRPr="0086454E" w:rsidRDefault="0086454E" w:rsidP="002F68C1">
            <w:pPr>
              <w:pStyle w:val="a5"/>
              <w:keepNext/>
              <w:ind w:right="-143"/>
              <w:jc w:val="center"/>
            </w:pPr>
            <w:r w:rsidRPr="0086454E">
              <w:t>20</w:t>
            </w:r>
            <w:r w:rsidR="002F68C1">
              <w:t>, на конец года 18.</w:t>
            </w:r>
          </w:p>
        </w:tc>
        <w:tc>
          <w:tcPr>
            <w:tcW w:w="1250" w:type="pct"/>
            <w:shd w:val="clear" w:color="auto" w:fill="DAEEF3" w:themeFill="accent5" w:themeFillTint="33"/>
          </w:tcPr>
          <w:p w:rsidR="007D3A6E" w:rsidRPr="0086454E" w:rsidRDefault="007D3A6E" w:rsidP="007D3A6E">
            <w:pPr>
              <w:pStyle w:val="a5"/>
              <w:keepNext/>
              <w:ind w:right="-143"/>
              <w:jc w:val="center"/>
            </w:pPr>
            <w:r w:rsidRPr="0086454E">
              <w:t>21</w:t>
            </w:r>
          </w:p>
        </w:tc>
        <w:tc>
          <w:tcPr>
            <w:tcW w:w="1250" w:type="pct"/>
            <w:shd w:val="clear" w:color="auto" w:fill="DAEEF3" w:themeFill="accent5" w:themeFillTint="33"/>
          </w:tcPr>
          <w:p w:rsidR="007D3A6E" w:rsidRPr="0086454E" w:rsidRDefault="0086454E" w:rsidP="007D3A6E">
            <w:pPr>
              <w:pStyle w:val="a5"/>
              <w:keepNext/>
              <w:ind w:right="-143"/>
              <w:jc w:val="center"/>
            </w:pPr>
            <w:r w:rsidRPr="0086454E">
              <w:t>2</w:t>
            </w:r>
          </w:p>
        </w:tc>
        <w:tc>
          <w:tcPr>
            <w:tcW w:w="1250" w:type="pct"/>
            <w:shd w:val="clear" w:color="auto" w:fill="DAEEF3" w:themeFill="accent5" w:themeFillTint="33"/>
          </w:tcPr>
          <w:p w:rsidR="007D3A6E" w:rsidRPr="0086454E" w:rsidRDefault="007D3A6E" w:rsidP="007D3A6E">
            <w:pPr>
              <w:pStyle w:val="a5"/>
              <w:keepNext/>
              <w:ind w:right="-143"/>
              <w:jc w:val="center"/>
            </w:pPr>
            <w:r w:rsidRPr="0086454E">
              <w:t>43</w:t>
            </w:r>
            <w:r w:rsidR="002F68C1">
              <w:t>, на конец года 41.</w:t>
            </w:r>
          </w:p>
        </w:tc>
      </w:tr>
    </w:tbl>
    <w:p w:rsidR="00DD7F77" w:rsidRDefault="007D3A6E" w:rsidP="00FE403D">
      <w:pPr>
        <w:keepNext/>
        <w:tabs>
          <w:tab w:val="left" w:pos="993"/>
        </w:tabs>
        <w:autoSpaceDE w:val="0"/>
        <w:autoSpaceDN w:val="0"/>
        <w:adjustRightInd w:val="0"/>
        <w:rPr>
          <w:b/>
        </w:rPr>
      </w:pPr>
      <w:r w:rsidRPr="00A74040">
        <w:rPr>
          <w:b/>
        </w:rPr>
        <w:t xml:space="preserve"> </w:t>
      </w:r>
    </w:p>
    <w:p w:rsidR="00FE403D" w:rsidRDefault="003F06A0" w:rsidP="00FE403D">
      <w:pPr>
        <w:keepNext/>
        <w:tabs>
          <w:tab w:val="left" w:pos="993"/>
        </w:tabs>
        <w:autoSpaceDE w:val="0"/>
        <w:autoSpaceDN w:val="0"/>
        <w:adjustRightInd w:val="0"/>
        <w:rPr>
          <w:b/>
        </w:rPr>
      </w:pPr>
      <w:r>
        <w:rPr>
          <w:b/>
        </w:rPr>
        <w:t xml:space="preserve">Таблица 3. </w:t>
      </w:r>
      <w:r w:rsidR="007D3A6E" w:rsidRPr="00A74040">
        <w:rPr>
          <w:b/>
        </w:rPr>
        <w:t xml:space="preserve">Динамика контингента обучающихся в течение последних </w:t>
      </w:r>
      <w:r w:rsidR="00DD7F77">
        <w:rPr>
          <w:b/>
        </w:rPr>
        <w:t>четырех</w:t>
      </w:r>
      <w:r w:rsidR="007D3A6E" w:rsidRPr="00A74040">
        <w:rPr>
          <w:b/>
        </w:rPr>
        <w:t xml:space="preserve"> лет</w:t>
      </w:r>
    </w:p>
    <w:p w:rsidR="007D799A" w:rsidRPr="00DD7F77" w:rsidRDefault="007D799A" w:rsidP="00FE403D">
      <w:pPr>
        <w:keepNext/>
        <w:tabs>
          <w:tab w:val="left" w:pos="993"/>
        </w:tabs>
        <w:autoSpaceDE w:val="0"/>
        <w:autoSpaceDN w:val="0"/>
        <w:adjustRightInd w:val="0"/>
        <w:rPr>
          <w:b/>
        </w:rPr>
      </w:pP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1583"/>
        <w:gridCol w:w="1715"/>
        <w:gridCol w:w="1551"/>
        <w:gridCol w:w="1551"/>
      </w:tblGrid>
      <w:tr w:rsidR="0086454E" w:rsidRPr="00B87429" w:rsidTr="007C2127">
        <w:tc>
          <w:tcPr>
            <w:tcW w:w="1645" w:type="pct"/>
            <w:shd w:val="clear" w:color="auto" w:fill="C6D9F1" w:themeFill="text2" w:themeFillTint="33"/>
          </w:tcPr>
          <w:p w:rsidR="0086454E" w:rsidRPr="00B87429" w:rsidRDefault="0086454E" w:rsidP="007D3A6E">
            <w:pPr>
              <w:keepNext/>
            </w:pPr>
            <w:r w:rsidRPr="00B87429">
              <w:t>Год</w:t>
            </w:r>
          </w:p>
        </w:tc>
        <w:tc>
          <w:tcPr>
            <w:tcW w:w="830" w:type="pct"/>
            <w:shd w:val="clear" w:color="auto" w:fill="C6D9F1" w:themeFill="text2" w:themeFillTint="33"/>
          </w:tcPr>
          <w:p w:rsidR="0086454E" w:rsidRPr="00B87429" w:rsidRDefault="0086454E" w:rsidP="007D3A6E">
            <w:pPr>
              <w:keepNext/>
              <w:jc w:val="center"/>
            </w:pPr>
            <w:r w:rsidRPr="00B87429">
              <w:t>2020-2021</w:t>
            </w:r>
          </w:p>
        </w:tc>
        <w:tc>
          <w:tcPr>
            <w:tcW w:w="899" w:type="pct"/>
            <w:shd w:val="clear" w:color="auto" w:fill="C6D9F1" w:themeFill="text2" w:themeFillTint="33"/>
          </w:tcPr>
          <w:p w:rsidR="0086454E" w:rsidRPr="00B87429" w:rsidRDefault="0086454E" w:rsidP="007D3A6E">
            <w:pPr>
              <w:keepNext/>
              <w:jc w:val="center"/>
            </w:pPr>
            <w:r w:rsidRPr="00B87429">
              <w:t>2021-2022</w:t>
            </w:r>
          </w:p>
        </w:tc>
        <w:tc>
          <w:tcPr>
            <w:tcW w:w="813" w:type="pct"/>
            <w:shd w:val="clear" w:color="auto" w:fill="C6D9F1" w:themeFill="text2" w:themeFillTint="33"/>
          </w:tcPr>
          <w:p w:rsidR="0086454E" w:rsidRPr="00B87429" w:rsidRDefault="0086454E" w:rsidP="007D3A6E">
            <w:pPr>
              <w:keepNext/>
              <w:jc w:val="center"/>
            </w:pPr>
            <w:r w:rsidRPr="00B87429">
              <w:t>2022-2023</w:t>
            </w:r>
          </w:p>
        </w:tc>
        <w:tc>
          <w:tcPr>
            <w:tcW w:w="813" w:type="pct"/>
            <w:shd w:val="clear" w:color="auto" w:fill="C6D9F1" w:themeFill="text2" w:themeFillTint="33"/>
          </w:tcPr>
          <w:p w:rsidR="0086454E" w:rsidRPr="00B87429" w:rsidRDefault="0086454E" w:rsidP="007D3A6E">
            <w:pPr>
              <w:keepNext/>
              <w:jc w:val="center"/>
            </w:pPr>
            <w:r w:rsidRPr="00B87429">
              <w:t>2023-2024</w:t>
            </w:r>
          </w:p>
        </w:tc>
      </w:tr>
      <w:tr w:rsidR="0086454E" w:rsidRPr="00B87429" w:rsidTr="00785821">
        <w:tc>
          <w:tcPr>
            <w:tcW w:w="1645" w:type="pct"/>
            <w:shd w:val="clear" w:color="auto" w:fill="DAEEF3" w:themeFill="accent5" w:themeFillTint="33"/>
          </w:tcPr>
          <w:p w:rsidR="0086454E" w:rsidRPr="00B87429" w:rsidRDefault="0086454E" w:rsidP="007D3A6E">
            <w:pPr>
              <w:keepNext/>
            </w:pPr>
            <w:r w:rsidRPr="00B87429">
              <w:t>Количество учеников (начало - конец года)</w:t>
            </w:r>
          </w:p>
        </w:tc>
        <w:tc>
          <w:tcPr>
            <w:tcW w:w="830" w:type="pct"/>
            <w:shd w:val="clear" w:color="auto" w:fill="DAEEF3" w:themeFill="accent5" w:themeFillTint="33"/>
          </w:tcPr>
          <w:p w:rsidR="0086454E" w:rsidRPr="00B87429" w:rsidRDefault="0086454E" w:rsidP="00DD7F77">
            <w:pPr>
              <w:keepNext/>
              <w:jc w:val="center"/>
            </w:pPr>
            <w:r w:rsidRPr="00B87429">
              <w:t xml:space="preserve"> 1235-1206</w:t>
            </w:r>
          </w:p>
        </w:tc>
        <w:tc>
          <w:tcPr>
            <w:tcW w:w="899" w:type="pct"/>
            <w:shd w:val="clear" w:color="auto" w:fill="DAEEF3" w:themeFill="accent5" w:themeFillTint="33"/>
          </w:tcPr>
          <w:p w:rsidR="0086454E" w:rsidRPr="00B87429" w:rsidRDefault="0086454E" w:rsidP="00DD7F77">
            <w:pPr>
              <w:keepNext/>
              <w:jc w:val="center"/>
            </w:pPr>
            <w:r w:rsidRPr="00B87429">
              <w:t>1226-1221</w:t>
            </w:r>
          </w:p>
        </w:tc>
        <w:tc>
          <w:tcPr>
            <w:tcW w:w="813" w:type="pct"/>
            <w:shd w:val="clear" w:color="auto" w:fill="DAEEF3" w:themeFill="accent5" w:themeFillTint="33"/>
          </w:tcPr>
          <w:p w:rsidR="0086454E" w:rsidRPr="00B87429" w:rsidRDefault="0086454E" w:rsidP="00DD7F77">
            <w:pPr>
              <w:keepNext/>
              <w:jc w:val="center"/>
            </w:pPr>
            <w:r w:rsidRPr="00B87429">
              <w:t>1258-1265</w:t>
            </w:r>
          </w:p>
        </w:tc>
        <w:tc>
          <w:tcPr>
            <w:tcW w:w="813" w:type="pct"/>
            <w:shd w:val="clear" w:color="auto" w:fill="DAEEF3" w:themeFill="accent5" w:themeFillTint="33"/>
          </w:tcPr>
          <w:p w:rsidR="0086454E" w:rsidRPr="00B87429" w:rsidRDefault="0086454E" w:rsidP="00DD7F77">
            <w:pPr>
              <w:keepNext/>
              <w:jc w:val="center"/>
            </w:pPr>
            <w:r w:rsidRPr="00B87429">
              <w:t>1294-1283</w:t>
            </w:r>
          </w:p>
        </w:tc>
      </w:tr>
      <w:tr w:rsidR="0086454E" w:rsidRPr="00B87429" w:rsidTr="0086454E">
        <w:tc>
          <w:tcPr>
            <w:tcW w:w="1645" w:type="pct"/>
            <w:shd w:val="clear" w:color="auto" w:fill="DAEEF3" w:themeFill="accent5" w:themeFillTint="33"/>
          </w:tcPr>
          <w:p w:rsidR="0086454E" w:rsidRPr="00B87429" w:rsidRDefault="0086454E" w:rsidP="007D3A6E">
            <w:pPr>
              <w:keepNext/>
            </w:pPr>
            <w:r w:rsidRPr="00B87429">
              <w:t>Количество классов</w:t>
            </w:r>
          </w:p>
        </w:tc>
        <w:tc>
          <w:tcPr>
            <w:tcW w:w="830" w:type="pct"/>
            <w:shd w:val="clear" w:color="auto" w:fill="DAEEF3" w:themeFill="accent5" w:themeFillTint="33"/>
          </w:tcPr>
          <w:p w:rsidR="0086454E" w:rsidRPr="00B87429" w:rsidRDefault="0086454E" w:rsidP="007D3A6E">
            <w:pPr>
              <w:keepNext/>
              <w:jc w:val="center"/>
            </w:pPr>
            <w:r w:rsidRPr="00B87429">
              <w:t>43</w:t>
            </w:r>
          </w:p>
        </w:tc>
        <w:tc>
          <w:tcPr>
            <w:tcW w:w="899" w:type="pct"/>
            <w:shd w:val="clear" w:color="auto" w:fill="DAEEF3" w:themeFill="accent5" w:themeFillTint="33"/>
          </w:tcPr>
          <w:p w:rsidR="0086454E" w:rsidRPr="00B87429" w:rsidRDefault="0086454E" w:rsidP="007D3A6E">
            <w:pPr>
              <w:keepNext/>
              <w:jc w:val="center"/>
            </w:pPr>
            <w:r w:rsidRPr="00B87429">
              <w:t>43</w:t>
            </w:r>
          </w:p>
        </w:tc>
        <w:tc>
          <w:tcPr>
            <w:tcW w:w="813" w:type="pct"/>
            <w:shd w:val="clear" w:color="auto" w:fill="DAEEF3" w:themeFill="accent5" w:themeFillTint="33"/>
          </w:tcPr>
          <w:p w:rsidR="0086454E" w:rsidRPr="00B87429" w:rsidRDefault="0086454E" w:rsidP="00DD7F77">
            <w:pPr>
              <w:keepNext/>
              <w:jc w:val="center"/>
            </w:pPr>
            <w:r w:rsidRPr="00B87429">
              <w:t>43</w:t>
            </w:r>
          </w:p>
        </w:tc>
        <w:tc>
          <w:tcPr>
            <w:tcW w:w="813" w:type="pct"/>
            <w:shd w:val="clear" w:color="auto" w:fill="DAEEF3" w:themeFill="accent5" w:themeFillTint="33"/>
          </w:tcPr>
          <w:p w:rsidR="0086454E" w:rsidRPr="002F68C1" w:rsidRDefault="00B87429" w:rsidP="00DD7F77">
            <w:pPr>
              <w:keepNext/>
              <w:jc w:val="center"/>
            </w:pPr>
            <w:r w:rsidRPr="00B87429">
              <w:rPr>
                <w:lang w:val="en-US"/>
              </w:rPr>
              <w:t>43</w:t>
            </w:r>
            <w:r w:rsidR="002F68C1">
              <w:t>, на конец года 41.</w:t>
            </w:r>
          </w:p>
        </w:tc>
      </w:tr>
    </w:tbl>
    <w:p w:rsidR="007D3A6E" w:rsidRDefault="007D3A6E" w:rsidP="007D3A6E">
      <w:pPr>
        <w:pStyle w:val="a3"/>
        <w:keepNext/>
        <w:tabs>
          <w:tab w:val="left" w:pos="993"/>
        </w:tabs>
        <w:ind w:left="0"/>
        <w:jc w:val="both"/>
      </w:pPr>
    </w:p>
    <w:p w:rsidR="007D3A6E" w:rsidRPr="004C3F5B" w:rsidRDefault="007D3A6E" w:rsidP="007D3A6E">
      <w:pPr>
        <w:pStyle w:val="a8"/>
        <w:shd w:val="clear" w:color="auto" w:fill="FFFFFF"/>
        <w:spacing w:before="0" w:beforeAutospacing="0" w:after="0" w:afterAutospacing="0" w:line="276" w:lineRule="auto"/>
        <w:jc w:val="both"/>
      </w:pPr>
      <w:r w:rsidRPr="004C3F5B">
        <w:rPr>
          <w:b/>
          <w:u w:val="single"/>
        </w:rPr>
        <w:t>Вывод</w:t>
      </w:r>
      <w:r w:rsidRPr="004C3F5B">
        <w:rPr>
          <w:b/>
        </w:rPr>
        <w:t>:</w:t>
      </w:r>
      <w:r w:rsidRPr="004C3F5B">
        <w:t xml:space="preserve"> </w:t>
      </w:r>
      <w:r w:rsidR="00E906C0" w:rsidRPr="004C3F5B">
        <w:rPr>
          <w:color w:val="000000"/>
        </w:rPr>
        <w:t>Численность школьников МБОУ СОШ № 72 на конец 202</w:t>
      </w:r>
      <w:r w:rsidR="004C3F5B" w:rsidRPr="004C3F5B">
        <w:rPr>
          <w:color w:val="000000"/>
        </w:rPr>
        <w:t>3</w:t>
      </w:r>
      <w:r w:rsidR="00E906C0" w:rsidRPr="004C3F5B">
        <w:rPr>
          <w:color w:val="000000"/>
        </w:rPr>
        <w:t>/202</w:t>
      </w:r>
      <w:r w:rsidR="004C3F5B" w:rsidRPr="004C3F5B">
        <w:rPr>
          <w:color w:val="000000"/>
        </w:rPr>
        <w:t>4</w:t>
      </w:r>
      <w:r w:rsidR="00E906C0" w:rsidRPr="004C3F5B">
        <w:rPr>
          <w:color w:val="000000"/>
        </w:rPr>
        <w:t xml:space="preserve"> </w:t>
      </w:r>
      <w:r w:rsidR="004C3F5B" w:rsidRPr="004C3F5B">
        <w:rPr>
          <w:color w:val="000000"/>
        </w:rPr>
        <w:t>года составляет</w:t>
      </w:r>
      <w:r w:rsidR="00E906C0" w:rsidRPr="004C3F5B">
        <w:rPr>
          <w:color w:val="000000"/>
        </w:rPr>
        <w:t xml:space="preserve"> – </w:t>
      </w:r>
      <w:r w:rsidR="004C3F5B" w:rsidRPr="004C3F5B">
        <w:rPr>
          <w:b/>
          <w:color w:val="000000"/>
        </w:rPr>
        <w:t>1283 человека</w:t>
      </w:r>
      <w:r w:rsidR="00E906C0" w:rsidRPr="004C3F5B">
        <w:rPr>
          <w:b/>
          <w:color w:val="000000"/>
        </w:rPr>
        <w:t xml:space="preserve">. </w:t>
      </w:r>
      <w:r w:rsidR="00E906C0" w:rsidRPr="004C3F5B">
        <w:rPr>
          <w:color w:val="000000"/>
        </w:rPr>
        <w:t xml:space="preserve"> На начало учебного года количество школьников по ОО составляло 12</w:t>
      </w:r>
      <w:r w:rsidR="004C3F5B" w:rsidRPr="004C3F5B">
        <w:rPr>
          <w:color w:val="000000"/>
        </w:rPr>
        <w:t>94</w:t>
      </w:r>
      <w:r w:rsidR="00E906C0" w:rsidRPr="004C3F5B">
        <w:rPr>
          <w:color w:val="000000"/>
        </w:rPr>
        <w:t xml:space="preserve"> человек. В течение года выбыл</w:t>
      </w:r>
      <w:r w:rsidR="004C3F5B" w:rsidRPr="004C3F5B">
        <w:rPr>
          <w:color w:val="000000"/>
        </w:rPr>
        <w:t>о</w:t>
      </w:r>
      <w:r w:rsidR="00E906C0" w:rsidRPr="004C3F5B">
        <w:rPr>
          <w:color w:val="000000"/>
        </w:rPr>
        <w:t xml:space="preserve"> </w:t>
      </w:r>
      <w:r w:rsidR="004C3F5B" w:rsidRPr="004C3F5B">
        <w:rPr>
          <w:color w:val="000000"/>
        </w:rPr>
        <w:t>93</w:t>
      </w:r>
      <w:r w:rsidR="00E906C0" w:rsidRPr="004C3F5B">
        <w:rPr>
          <w:color w:val="000000"/>
        </w:rPr>
        <w:t xml:space="preserve"> </w:t>
      </w:r>
      <w:r w:rsidR="00A771F0" w:rsidRPr="004C3F5B">
        <w:rPr>
          <w:color w:val="000000"/>
        </w:rPr>
        <w:t>учеников</w:t>
      </w:r>
      <w:r w:rsidR="00E906C0" w:rsidRPr="004C3F5B">
        <w:rPr>
          <w:color w:val="000000"/>
        </w:rPr>
        <w:t xml:space="preserve">, прибыло – </w:t>
      </w:r>
      <w:r w:rsidR="004C3F5B" w:rsidRPr="004C3F5B">
        <w:rPr>
          <w:color w:val="000000"/>
        </w:rPr>
        <w:t>82</w:t>
      </w:r>
      <w:r w:rsidR="00E906C0" w:rsidRPr="004C3F5B">
        <w:rPr>
          <w:color w:val="000000"/>
        </w:rPr>
        <w:t xml:space="preserve"> чел</w:t>
      </w:r>
      <w:r w:rsidR="00A771F0" w:rsidRPr="004C3F5B">
        <w:rPr>
          <w:color w:val="000000"/>
        </w:rPr>
        <w:t>овек</w:t>
      </w:r>
      <w:r w:rsidR="004C3F5B" w:rsidRPr="004C3F5B">
        <w:rPr>
          <w:color w:val="000000"/>
        </w:rPr>
        <w:t>а</w:t>
      </w:r>
      <w:r w:rsidR="00E906C0" w:rsidRPr="004C3F5B">
        <w:rPr>
          <w:color w:val="000000"/>
        </w:rPr>
        <w:t xml:space="preserve">. Таким образом, на всех </w:t>
      </w:r>
      <w:r w:rsidR="004C3F5B" w:rsidRPr="004C3F5B">
        <w:rPr>
          <w:color w:val="000000"/>
        </w:rPr>
        <w:t>уровнях</w:t>
      </w:r>
      <w:r w:rsidR="00E906C0" w:rsidRPr="004C3F5B">
        <w:rPr>
          <w:color w:val="000000"/>
        </w:rPr>
        <w:t xml:space="preserve"> наблюдается </w:t>
      </w:r>
      <w:r w:rsidR="004C3F5B" w:rsidRPr="004C3F5B">
        <w:rPr>
          <w:color w:val="000000"/>
        </w:rPr>
        <w:t>рост состава</w:t>
      </w:r>
      <w:r w:rsidR="00E906C0" w:rsidRPr="004C3F5B">
        <w:rPr>
          <w:color w:val="000000"/>
        </w:rPr>
        <w:t xml:space="preserve"> обучающихся</w:t>
      </w:r>
      <w:r w:rsidR="00DD7F77" w:rsidRPr="004C3F5B">
        <w:rPr>
          <w:color w:val="000000"/>
        </w:rPr>
        <w:t>.</w:t>
      </w:r>
      <w:r w:rsidR="00E906C0" w:rsidRPr="004C3F5B">
        <w:rPr>
          <w:color w:val="000000"/>
        </w:rPr>
        <w:t xml:space="preserve"> </w:t>
      </w:r>
      <w:r w:rsidR="003F06A0" w:rsidRPr="004C3F5B">
        <w:rPr>
          <w:color w:val="000000"/>
        </w:rPr>
        <w:t xml:space="preserve">На протяжении последних 3-х лет </w:t>
      </w:r>
      <w:r w:rsidR="003F06A0" w:rsidRPr="004C3F5B">
        <w:t>в</w:t>
      </w:r>
      <w:r w:rsidRPr="004C3F5B">
        <w:t xml:space="preserve"> школе</w:t>
      </w:r>
      <w:r w:rsidR="003F06A0" w:rsidRPr="004C3F5B">
        <w:t xml:space="preserve"> наблюдается стабильное количество классов - </w:t>
      </w:r>
      <w:r w:rsidRPr="004C3F5B">
        <w:t xml:space="preserve">  43 класса</w:t>
      </w:r>
      <w:r w:rsidR="003F06A0" w:rsidRPr="004C3F5B">
        <w:t>,</w:t>
      </w:r>
      <w:r w:rsidRPr="004C3F5B">
        <w:t xml:space="preserve"> со средней наполняемостью классов </w:t>
      </w:r>
      <w:r w:rsidR="00DD7F77" w:rsidRPr="004C3F5B">
        <w:t xml:space="preserve">более </w:t>
      </w:r>
      <w:r w:rsidRPr="004C3F5B">
        <w:t>29 человек</w:t>
      </w:r>
      <w:r w:rsidR="00A771F0" w:rsidRPr="004C3F5B">
        <w:t xml:space="preserve"> (больше, чем в прошлом и предыдущие годы)</w:t>
      </w:r>
      <w:r w:rsidR="002F68C1">
        <w:t>, но из-за дефицита учителей начальных классов пришлось расформировать2 класса).</w:t>
      </w:r>
    </w:p>
    <w:p w:rsidR="00B17785" w:rsidRDefault="00B17785" w:rsidP="00B17785">
      <w:pPr>
        <w:jc w:val="center"/>
        <w:rPr>
          <w:b/>
          <w:sz w:val="28"/>
          <w:szCs w:val="28"/>
        </w:rPr>
      </w:pPr>
    </w:p>
    <w:p w:rsidR="00180F2A" w:rsidRPr="00785821" w:rsidRDefault="00B17785" w:rsidP="00B17785">
      <w:pPr>
        <w:jc w:val="center"/>
        <w:rPr>
          <w:b/>
          <w:i/>
          <w:sz w:val="28"/>
          <w:szCs w:val="28"/>
        </w:rPr>
      </w:pPr>
      <w:r w:rsidRPr="00785821">
        <w:rPr>
          <w:b/>
          <w:i/>
          <w:sz w:val="28"/>
          <w:szCs w:val="28"/>
        </w:rPr>
        <w:t xml:space="preserve">АНАЛИЗ </w:t>
      </w:r>
      <w:r w:rsidR="00B72F45" w:rsidRPr="00785821">
        <w:rPr>
          <w:b/>
          <w:i/>
          <w:sz w:val="28"/>
          <w:szCs w:val="28"/>
        </w:rPr>
        <w:t xml:space="preserve"> </w:t>
      </w:r>
      <w:r w:rsidRPr="00785821">
        <w:rPr>
          <w:b/>
          <w:i/>
          <w:sz w:val="28"/>
          <w:szCs w:val="28"/>
        </w:rPr>
        <w:t xml:space="preserve">ВОСПИТАТЕЛЬНОЙ </w:t>
      </w:r>
      <w:r w:rsidR="00B72F45" w:rsidRPr="00785821">
        <w:rPr>
          <w:b/>
          <w:i/>
          <w:sz w:val="28"/>
          <w:szCs w:val="28"/>
        </w:rPr>
        <w:t xml:space="preserve"> </w:t>
      </w:r>
      <w:r w:rsidRPr="00785821">
        <w:rPr>
          <w:b/>
          <w:i/>
          <w:sz w:val="28"/>
          <w:szCs w:val="28"/>
        </w:rPr>
        <w:t>РАБОТЫ.</w:t>
      </w:r>
    </w:p>
    <w:p w:rsidR="004314B6" w:rsidRPr="00F408F4" w:rsidRDefault="004314B6" w:rsidP="004314B6">
      <w:pPr>
        <w:pStyle w:val="a7"/>
        <w:spacing w:line="276" w:lineRule="auto"/>
        <w:jc w:val="both"/>
        <w:rPr>
          <w:rFonts w:ascii="Times New Roman" w:hAnsi="Times New Roman"/>
          <w:sz w:val="24"/>
          <w:szCs w:val="24"/>
          <w:lang w:eastAsia="ru-RU"/>
        </w:rPr>
      </w:pPr>
      <w:r w:rsidRPr="004314B6">
        <w:rPr>
          <w:rFonts w:ascii="Times New Roman" w:hAnsi="Times New Roman"/>
          <w:sz w:val="24"/>
          <w:szCs w:val="24"/>
          <w:lang w:eastAsia="ru-RU"/>
        </w:rPr>
        <w:t xml:space="preserve"> </w:t>
      </w:r>
      <w:r w:rsidR="00B72F45">
        <w:rPr>
          <w:rFonts w:ascii="Times New Roman" w:hAnsi="Times New Roman"/>
          <w:sz w:val="24"/>
          <w:szCs w:val="24"/>
          <w:lang w:eastAsia="ru-RU"/>
        </w:rPr>
        <w:tab/>
      </w:r>
      <w:r w:rsidRPr="00F408F4">
        <w:rPr>
          <w:rFonts w:ascii="Times New Roman" w:hAnsi="Times New Roman"/>
          <w:sz w:val="24"/>
          <w:szCs w:val="24"/>
          <w:lang w:eastAsia="ru-RU"/>
        </w:rPr>
        <w:t xml:space="preserve">С сентября 2022 года в МБОУ СОШ  № 72 реализуется  Рабочая программа воспитания и социализации. </w:t>
      </w:r>
    </w:p>
    <w:p w:rsidR="004314B6" w:rsidRPr="00F408F4" w:rsidRDefault="00B72F45" w:rsidP="004314B6">
      <w:pPr>
        <w:widowControl w:val="0"/>
        <w:autoSpaceDE w:val="0"/>
        <w:autoSpaceDN w:val="0"/>
        <w:ind w:firstLine="567"/>
        <w:jc w:val="both"/>
        <w:rPr>
          <w:rFonts w:eastAsia="№Е"/>
          <w:iCs/>
          <w:kern w:val="2"/>
          <w:lang w:eastAsia="ko-KR"/>
        </w:rPr>
      </w:pPr>
      <w:r w:rsidRPr="00F408F4">
        <w:rPr>
          <w:rFonts w:eastAsia="№Е"/>
          <w:kern w:val="2"/>
          <w:lang w:eastAsia="ko-KR"/>
        </w:rPr>
        <w:tab/>
      </w:r>
      <w:r w:rsidR="004314B6" w:rsidRPr="00F408F4">
        <w:rPr>
          <w:rFonts w:eastAsia="№Е"/>
          <w:kern w:val="2"/>
          <w:lang w:eastAsia="ko-KR"/>
        </w:rPr>
        <w:t xml:space="preserve">Общая </w:t>
      </w:r>
      <w:r w:rsidR="004314B6" w:rsidRPr="00F408F4">
        <w:rPr>
          <w:rFonts w:eastAsia="№Е"/>
          <w:b/>
          <w:bCs/>
          <w:iCs/>
          <w:kern w:val="2"/>
          <w:lang w:eastAsia="ko-KR"/>
        </w:rPr>
        <w:t>цель</w:t>
      </w:r>
      <w:r w:rsidR="004314B6" w:rsidRPr="00F408F4">
        <w:rPr>
          <w:rFonts w:eastAsia="№Е"/>
          <w:kern w:val="2"/>
          <w:lang w:eastAsia="ko-KR"/>
        </w:rPr>
        <w:t xml:space="preserve"> </w:t>
      </w:r>
      <w:r w:rsidR="004314B6" w:rsidRPr="00F408F4">
        <w:rPr>
          <w:rFonts w:eastAsia="№Е"/>
          <w:b/>
          <w:kern w:val="2"/>
          <w:lang w:eastAsia="ko-KR"/>
        </w:rPr>
        <w:t>воспитания</w:t>
      </w:r>
      <w:r w:rsidR="00F93649" w:rsidRPr="00F408F4">
        <w:rPr>
          <w:rFonts w:eastAsia="№Е"/>
          <w:kern w:val="2"/>
          <w:lang w:eastAsia="ko-KR"/>
        </w:rPr>
        <w:t xml:space="preserve"> в школе: </w:t>
      </w:r>
      <w:r w:rsidR="004314B6" w:rsidRPr="00F408F4">
        <w:rPr>
          <w:rFonts w:eastAsia="№Е"/>
          <w:iCs/>
          <w:kern w:val="2"/>
          <w:lang w:eastAsia="ko-KR"/>
        </w:rPr>
        <w:t>личностное развитие школьников, проявляющееся:</w:t>
      </w:r>
    </w:p>
    <w:p w:rsidR="004314B6" w:rsidRPr="00F408F4" w:rsidRDefault="00B72F45" w:rsidP="004314B6">
      <w:pPr>
        <w:widowControl w:val="0"/>
        <w:autoSpaceDE w:val="0"/>
        <w:autoSpaceDN w:val="0"/>
        <w:ind w:firstLine="567"/>
        <w:jc w:val="both"/>
        <w:rPr>
          <w:rFonts w:eastAsia="№Е"/>
          <w:iCs/>
          <w:kern w:val="2"/>
          <w:lang w:eastAsia="ko-KR"/>
        </w:rPr>
      </w:pPr>
      <w:r w:rsidRPr="00F408F4">
        <w:rPr>
          <w:rFonts w:eastAsia="№Е"/>
          <w:iCs/>
          <w:kern w:val="2"/>
          <w:lang w:eastAsia="ko-KR"/>
        </w:rPr>
        <w:tab/>
      </w:r>
      <w:r w:rsidR="004314B6" w:rsidRPr="00F408F4">
        <w:rPr>
          <w:rFonts w:eastAsia="№Е"/>
          <w:iCs/>
          <w:kern w:val="2"/>
          <w:lang w:eastAsia="ko-KR"/>
        </w:rPr>
        <w:t xml:space="preserve">1) в усвоении ими знаний основных норм, которые общество выработало на основе этих ценностей (т.е. в усвоении ими социально значимых знаний); </w:t>
      </w:r>
    </w:p>
    <w:p w:rsidR="004314B6" w:rsidRPr="00F408F4" w:rsidRDefault="00B72F45" w:rsidP="004314B6">
      <w:pPr>
        <w:widowControl w:val="0"/>
        <w:autoSpaceDE w:val="0"/>
        <w:autoSpaceDN w:val="0"/>
        <w:ind w:firstLine="567"/>
        <w:jc w:val="both"/>
        <w:rPr>
          <w:rFonts w:eastAsia="№Е"/>
          <w:iCs/>
          <w:kern w:val="2"/>
          <w:lang w:eastAsia="ko-KR"/>
        </w:rPr>
      </w:pPr>
      <w:r w:rsidRPr="00F408F4">
        <w:rPr>
          <w:rFonts w:eastAsia="№Е"/>
          <w:iCs/>
          <w:kern w:val="2"/>
          <w:lang w:eastAsia="ko-KR"/>
        </w:rPr>
        <w:tab/>
      </w:r>
      <w:r w:rsidR="004314B6" w:rsidRPr="00F408F4">
        <w:rPr>
          <w:rFonts w:eastAsia="№Е"/>
          <w:iCs/>
          <w:kern w:val="2"/>
          <w:lang w:eastAsia="ko-KR"/>
        </w:rPr>
        <w:t>2) в развитии их позитивных отношений к этим общественным ценностям (т.е. в развитии их социально значимых отношений);</w:t>
      </w:r>
    </w:p>
    <w:p w:rsidR="004314B6" w:rsidRPr="00F408F4" w:rsidRDefault="00B72F45" w:rsidP="004314B6">
      <w:pPr>
        <w:widowControl w:val="0"/>
        <w:autoSpaceDE w:val="0"/>
        <w:autoSpaceDN w:val="0"/>
        <w:ind w:firstLine="567"/>
        <w:jc w:val="both"/>
        <w:rPr>
          <w:rFonts w:eastAsia="№Е"/>
          <w:iCs/>
          <w:kern w:val="2"/>
          <w:lang w:eastAsia="ko-KR"/>
        </w:rPr>
      </w:pPr>
      <w:r w:rsidRPr="00F408F4">
        <w:rPr>
          <w:rFonts w:eastAsia="№Е"/>
          <w:iCs/>
          <w:kern w:val="2"/>
          <w:lang w:eastAsia="ko-KR"/>
        </w:rPr>
        <w:tab/>
      </w:r>
      <w:r w:rsidR="004314B6" w:rsidRPr="00F408F4">
        <w:rPr>
          <w:rFonts w:eastAsia="№Е"/>
          <w:iCs/>
          <w:kern w:val="2"/>
          <w:lang w:eastAsia="ko-KR"/>
        </w:rPr>
        <w:t>3) в приобретении ими соответствующего этим ценностям опыта поведения, опыта применения сформированных знаний и отношений на практике (т.е. в приобретении ими опыта осуществления социально значимых дел).</w:t>
      </w:r>
    </w:p>
    <w:p w:rsidR="004314B6" w:rsidRPr="00F408F4" w:rsidRDefault="00B72F45" w:rsidP="004314B6">
      <w:pPr>
        <w:pStyle w:val="a7"/>
        <w:spacing w:line="276" w:lineRule="auto"/>
        <w:ind w:firstLine="360"/>
        <w:jc w:val="both"/>
        <w:rPr>
          <w:rFonts w:ascii="Times New Roman" w:eastAsia="№Е" w:hAnsi="Times New Roman"/>
          <w:sz w:val="24"/>
          <w:szCs w:val="24"/>
          <w:lang w:eastAsia="ru-RU"/>
        </w:rPr>
      </w:pPr>
      <w:r w:rsidRPr="00F408F4">
        <w:rPr>
          <w:rFonts w:ascii="Times New Roman" w:eastAsia="№Е" w:hAnsi="Times New Roman"/>
          <w:sz w:val="24"/>
          <w:szCs w:val="24"/>
          <w:lang w:eastAsia="ru-RU"/>
        </w:rPr>
        <w:tab/>
      </w:r>
      <w:r w:rsidR="004314B6" w:rsidRPr="00F408F4">
        <w:rPr>
          <w:rFonts w:ascii="Times New Roman" w:eastAsia="№Е" w:hAnsi="Times New Roman"/>
          <w:sz w:val="24"/>
          <w:szCs w:val="24"/>
          <w:lang w:eastAsia="ru-RU"/>
        </w:rPr>
        <w:t xml:space="preserve">Достижению поставленной цели воспитания школьников  способствует решение следующих основных </w:t>
      </w:r>
      <w:r w:rsidR="004314B6" w:rsidRPr="00F408F4">
        <w:rPr>
          <w:rFonts w:ascii="Times New Roman" w:eastAsia="№Е" w:hAnsi="Times New Roman"/>
          <w:b/>
          <w:sz w:val="24"/>
          <w:szCs w:val="24"/>
          <w:lang w:eastAsia="ru-RU"/>
        </w:rPr>
        <w:t>задач</w:t>
      </w:r>
      <w:r w:rsidR="004314B6" w:rsidRPr="00F408F4">
        <w:rPr>
          <w:rFonts w:ascii="Times New Roman" w:eastAsia="№Е" w:hAnsi="Times New Roman"/>
          <w:sz w:val="24"/>
          <w:szCs w:val="24"/>
          <w:lang w:eastAsia="ru-RU"/>
        </w:rPr>
        <w:t xml:space="preserve">: </w:t>
      </w:r>
    </w:p>
    <w:p w:rsidR="004314B6" w:rsidRPr="00F408F4" w:rsidRDefault="004314B6" w:rsidP="005914CD">
      <w:pPr>
        <w:pStyle w:val="a7"/>
        <w:numPr>
          <w:ilvl w:val="0"/>
          <w:numId w:val="18"/>
        </w:numPr>
        <w:spacing w:line="276" w:lineRule="auto"/>
        <w:ind w:left="0" w:firstLine="360"/>
        <w:jc w:val="both"/>
        <w:rPr>
          <w:rFonts w:ascii="Times New Roman" w:eastAsia="№Е" w:hAnsi="Times New Roman"/>
          <w:sz w:val="24"/>
          <w:szCs w:val="24"/>
          <w:lang w:eastAsia="ru-RU"/>
        </w:rPr>
      </w:pPr>
      <w:r w:rsidRPr="00F408F4">
        <w:rPr>
          <w:rFonts w:ascii="Times New Roman" w:eastAsia="№Е" w:hAnsi="Times New Roman"/>
          <w:w w:val="0"/>
          <w:sz w:val="24"/>
          <w:szCs w:val="24"/>
          <w:lang w:eastAsia="ru-RU"/>
        </w:rPr>
        <w:lastRenderedPageBreak/>
        <w:t>реализовывать воспитательные возможности</w:t>
      </w:r>
      <w:r w:rsidRPr="00F408F4">
        <w:rPr>
          <w:rFonts w:ascii="Times New Roman" w:eastAsia="№Е" w:hAnsi="Times New Roman"/>
          <w:sz w:val="24"/>
          <w:szCs w:val="24"/>
          <w:lang w:eastAsia="ru-RU"/>
        </w:rPr>
        <w:t xml:space="preserve"> о</w:t>
      </w:r>
      <w:r w:rsidRPr="00F408F4">
        <w:rPr>
          <w:rFonts w:ascii="Times New Roman" w:eastAsia="№Е" w:hAnsi="Times New Roman"/>
          <w:w w:val="0"/>
          <w:sz w:val="24"/>
          <w:szCs w:val="24"/>
          <w:lang w:eastAsia="ru-RU"/>
        </w:rPr>
        <w:t xml:space="preserve">бщешкольных ключевых </w:t>
      </w:r>
      <w:r w:rsidRPr="00F408F4">
        <w:rPr>
          <w:rFonts w:ascii="Times New Roman" w:eastAsia="№Е" w:hAnsi="Times New Roman"/>
          <w:sz w:val="24"/>
          <w:szCs w:val="24"/>
          <w:lang w:eastAsia="ru-RU"/>
        </w:rPr>
        <w:t>дел</w:t>
      </w:r>
      <w:r w:rsidRPr="00F408F4">
        <w:rPr>
          <w:rFonts w:ascii="Times New Roman" w:eastAsia="№Е" w:hAnsi="Times New Roman"/>
          <w:w w:val="0"/>
          <w:sz w:val="24"/>
          <w:szCs w:val="24"/>
          <w:lang w:eastAsia="ru-RU"/>
        </w:rPr>
        <w:t>,</w:t>
      </w:r>
      <w:r w:rsidRPr="00F408F4">
        <w:rPr>
          <w:rFonts w:ascii="Times New Roman" w:eastAsia="№Е" w:hAnsi="Times New Roman"/>
          <w:sz w:val="24"/>
          <w:szCs w:val="24"/>
          <w:lang w:eastAsia="ru-RU"/>
        </w:rPr>
        <w:t xml:space="preserve"> поддерживать традиции их </w:t>
      </w:r>
      <w:r w:rsidRPr="00F408F4">
        <w:rPr>
          <w:rFonts w:ascii="Times New Roman" w:eastAsia="№Е" w:hAnsi="Times New Roman"/>
          <w:w w:val="0"/>
          <w:sz w:val="24"/>
          <w:szCs w:val="24"/>
          <w:lang w:eastAsia="ru-RU"/>
        </w:rPr>
        <w:t>коллективного планирования, организации, проведения и анализа в школьном сообществе;</w:t>
      </w:r>
    </w:p>
    <w:p w:rsidR="004314B6" w:rsidRPr="00F408F4" w:rsidRDefault="004314B6" w:rsidP="005914CD">
      <w:pPr>
        <w:pStyle w:val="a7"/>
        <w:numPr>
          <w:ilvl w:val="0"/>
          <w:numId w:val="18"/>
        </w:numPr>
        <w:spacing w:line="276" w:lineRule="auto"/>
        <w:ind w:left="0" w:firstLine="360"/>
        <w:jc w:val="both"/>
        <w:rPr>
          <w:rFonts w:ascii="Times New Roman" w:eastAsia="№Е" w:hAnsi="Times New Roman"/>
          <w:sz w:val="24"/>
          <w:szCs w:val="24"/>
          <w:lang w:eastAsia="ru-RU"/>
        </w:rPr>
      </w:pPr>
      <w:r w:rsidRPr="00F408F4">
        <w:rPr>
          <w:rFonts w:ascii="Times New Roman" w:eastAsia="№Е" w:hAnsi="Times New Roman"/>
          <w:sz w:val="24"/>
          <w:szCs w:val="24"/>
          <w:lang w:eastAsia="ru-RU"/>
        </w:rPr>
        <w:t>реализовывать потенциал классного руководства в воспитании школьников, поддерживать активное участие классных сообществ в жизни школы;</w:t>
      </w:r>
    </w:p>
    <w:p w:rsidR="004314B6" w:rsidRPr="00F408F4" w:rsidRDefault="004314B6" w:rsidP="005914CD">
      <w:pPr>
        <w:pStyle w:val="a7"/>
        <w:numPr>
          <w:ilvl w:val="0"/>
          <w:numId w:val="18"/>
        </w:numPr>
        <w:spacing w:line="276" w:lineRule="auto"/>
        <w:ind w:left="0" w:firstLine="360"/>
        <w:jc w:val="both"/>
        <w:rPr>
          <w:rFonts w:ascii="Times New Roman" w:eastAsia="№Е" w:hAnsi="Times New Roman"/>
          <w:sz w:val="24"/>
          <w:szCs w:val="24"/>
          <w:lang w:eastAsia="ru-RU"/>
        </w:rPr>
      </w:pPr>
      <w:r w:rsidRPr="00F408F4">
        <w:rPr>
          <w:rFonts w:ascii="Times New Roman" w:eastAsia="№Е" w:hAnsi="Times New Roman"/>
          <w:sz w:val="24"/>
          <w:szCs w:val="24"/>
          <w:lang w:eastAsia="ru-RU"/>
        </w:rPr>
        <w:t>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r w:rsidRPr="00F408F4">
        <w:rPr>
          <w:rFonts w:ascii="Times New Roman" w:eastAsia="№Е" w:hAnsi="Times New Roman"/>
          <w:w w:val="0"/>
          <w:sz w:val="24"/>
          <w:szCs w:val="24"/>
          <w:lang w:eastAsia="ru-RU"/>
        </w:rPr>
        <w:t>;</w:t>
      </w:r>
    </w:p>
    <w:p w:rsidR="004314B6" w:rsidRPr="00F408F4" w:rsidRDefault="004314B6" w:rsidP="005914CD">
      <w:pPr>
        <w:pStyle w:val="a7"/>
        <w:numPr>
          <w:ilvl w:val="0"/>
          <w:numId w:val="18"/>
        </w:numPr>
        <w:spacing w:line="276" w:lineRule="auto"/>
        <w:ind w:left="0" w:firstLine="360"/>
        <w:rPr>
          <w:rFonts w:ascii="Times New Roman" w:eastAsia="№Е" w:hAnsi="Times New Roman"/>
          <w:sz w:val="24"/>
          <w:szCs w:val="24"/>
          <w:lang w:eastAsia="ru-RU"/>
        </w:rPr>
      </w:pPr>
      <w:r w:rsidRPr="00F408F4">
        <w:rPr>
          <w:rFonts w:ascii="Times New Roman" w:eastAsia="№Е" w:hAnsi="Times New Roman"/>
          <w:sz w:val="24"/>
          <w:szCs w:val="24"/>
          <w:lang w:eastAsia="ru-RU"/>
        </w:rPr>
        <w:t xml:space="preserve">использовать в воспитании детей возможности школьного урока, поддерживать использование на уроках интерактивных форм занятий с учащимися; </w:t>
      </w:r>
    </w:p>
    <w:p w:rsidR="004314B6" w:rsidRPr="00F408F4" w:rsidRDefault="004314B6" w:rsidP="005914CD">
      <w:pPr>
        <w:pStyle w:val="a7"/>
        <w:numPr>
          <w:ilvl w:val="0"/>
          <w:numId w:val="18"/>
        </w:numPr>
        <w:spacing w:line="276" w:lineRule="auto"/>
        <w:ind w:left="0" w:firstLine="360"/>
        <w:rPr>
          <w:rFonts w:ascii="Times New Roman" w:eastAsia="№Е" w:hAnsi="Times New Roman"/>
          <w:sz w:val="24"/>
          <w:szCs w:val="24"/>
          <w:lang w:eastAsia="ru-RU"/>
        </w:rPr>
      </w:pPr>
      <w:r w:rsidRPr="00F408F4">
        <w:rPr>
          <w:rFonts w:ascii="Times New Roman" w:eastAsia="№Е" w:hAnsi="Times New Roman"/>
          <w:sz w:val="24"/>
          <w:szCs w:val="24"/>
          <w:lang w:eastAsia="ru-RU"/>
        </w:rPr>
        <w:t xml:space="preserve">инициировать и поддерживать ученическое самоуправление – как на уровне школы, так и на уровне классных сообществ; </w:t>
      </w:r>
    </w:p>
    <w:p w:rsidR="004314B6" w:rsidRPr="00F408F4" w:rsidRDefault="004314B6" w:rsidP="005914CD">
      <w:pPr>
        <w:pStyle w:val="a7"/>
        <w:numPr>
          <w:ilvl w:val="0"/>
          <w:numId w:val="18"/>
        </w:numPr>
        <w:spacing w:line="276" w:lineRule="auto"/>
        <w:ind w:left="0" w:firstLine="360"/>
        <w:rPr>
          <w:rFonts w:ascii="Times New Roman" w:eastAsia="№Е" w:hAnsi="Times New Roman"/>
          <w:sz w:val="24"/>
          <w:szCs w:val="24"/>
          <w:lang w:eastAsia="ru-RU"/>
        </w:rPr>
      </w:pPr>
      <w:r w:rsidRPr="00F408F4">
        <w:rPr>
          <w:rFonts w:ascii="Times New Roman" w:eastAsia="№Е" w:hAnsi="Times New Roman"/>
          <w:sz w:val="24"/>
          <w:szCs w:val="24"/>
          <w:lang w:eastAsia="ru-RU"/>
        </w:rPr>
        <w:t>поддерживать деятельность функционирующих на базе школы д</w:t>
      </w:r>
      <w:r w:rsidRPr="00F408F4">
        <w:rPr>
          <w:rFonts w:ascii="Times New Roman" w:eastAsia="№Е" w:hAnsi="Times New Roman"/>
          <w:w w:val="0"/>
          <w:sz w:val="24"/>
          <w:szCs w:val="24"/>
          <w:lang w:eastAsia="ru-RU"/>
        </w:rPr>
        <w:t>етских общественных объединений и организаций;</w:t>
      </w:r>
    </w:p>
    <w:p w:rsidR="004314B6" w:rsidRPr="00F408F4" w:rsidRDefault="004314B6" w:rsidP="005914CD">
      <w:pPr>
        <w:pStyle w:val="a7"/>
        <w:numPr>
          <w:ilvl w:val="0"/>
          <w:numId w:val="18"/>
        </w:numPr>
        <w:spacing w:line="276" w:lineRule="auto"/>
        <w:ind w:left="0" w:firstLine="360"/>
        <w:rPr>
          <w:rFonts w:ascii="Times New Roman" w:eastAsia="№Е" w:hAnsi="Times New Roman"/>
          <w:sz w:val="24"/>
          <w:szCs w:val="24"/>
          <w:lang w:eastAsia="ru-RU"/>
        </w:rPr>
      </w:pPr>
      <w:r w:rsidRPr="00F408F4">
        <w:rPr>
          <w:rFonts w:ascii="Times New Roman" w:eastAsia="№Е" w:hAnsi="Times New Roman"/>
          <w:sz w:val="24"/>
          <w:szCs w:val="24"/>
          <w:lang w:eastAsia="ru-RU"/>
        </w:rPr>
        <w:t xml:space="preserve">организовывать работу школьных медиа, реализовывать их воспитательный потенциал; </w:t>
      </w:r>
    </w:p>
    <w:p w:rsidR="004314B6" w:rsidRPr="00F408F4" w:rsidRDefault="004314B6" w:rsidP="005914CD">
      <w:pPr>
        <w:pStyle w:val="a7"/>
        <w:numPr>
          <w:ilvl w:val="0"/>
          <w:numId w:val="18"/>
        </w:numPr>
        <w:spacing w:line="276" w:lineRule="auto"/>
        <w:rPr>
          <w:rFonts w:ascii="Times New Roman" w:eastAsia="№Е" w:hAnsi="Times New Roman"/>
          <w:sz w:val="24"/>
          <w:szCs w:val="24"/>
          <w:lang w:eastAsia="ru-RU"/>
        </w:rPr>
      </w:pPr>
      <w:r w:rsidRPr="00F408F4">
        <w:rPr>
          <w:rFonts w:ascii="Times New Roman" w:eastAsia="№Е" w:hAnsi="Times New Roman"/>
          <w:sz w:val="24"/>
          <w:szCs w:val="24"/>
          <w:lang w:eastAsia="ru-RU"/>
        </w:rPr>
        <w:t>организовывать профориентационную работу со школьниками;</w:t>
      </w:r>
    </w:p>
    <w:p w:rsidR="004314B6" w:rsidRPr="00F408F4" w:rsidRDefault="004314B6" w:rsidP="005914CD">
      <w:pPr>
        <w:pStyle w:val="a7"/>
        <w:numPr>
          <w:ilvl w:val="0"/>
          <w:numId w:val="18"/>
        </w:numPr>
        <w:spacing w:line="276" w:lineRule="auto"/>
        <w:ind w:left="0" w:firstLine="360"/>
        <w:rPr>
          <w:rFonts w:ascii="Times New Roman" w:eastAsia="№Е" w:hAnsi="Times New Roman"/>
          <w:sz w:val="24"/>
          <w:szCs w:val="24"/>
          <w:lang w:eastAsia="ru-RU"/>
        </w:rPr>
      </w:pPr>
      <w:r w:rsidRPr="00F408F4">
        <w:rPr>
          <w:rFonts w:ascii="Times New Roman" w:eastAsia="№Е" w:hAnsi="Times New Roman"/>
          <w:sz w:val="24"/>
          <w:szCs w:val="24"/>
          <w:lang w:eastAsia="ru-RU"/>
        </w:rPr>
        <w:t>организовывать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rsidR="004314B6" w:rsidRPr="00F408F4" w:rsidRDefault="00B72F45" w:rsidP="004314B6">
      <w:pPr>
        <w:pStyle w:val="a7"/>
        <w:spacing w:line="276" w:lineRule="auto"/>
        <w:jc w:val="both"/>
        <w:rPr>
          <w:rFonts w:ascii="Times New Roman" w:hAnsi="Times New Roman"/>
          <w:iCs/>
          <w:color w:val="000000"/>
          <w:w w:val="0"/>
          <w:kern w:val="2"/>
          <w:sz w:val="24"/>
          <w:szCs w:val="24"/>
          <w:lang w:eastAsia="ko-KR"/>
        </w:rPr>
      </w:pPr>
      <w:r w:rsidRPr="00F408F4">
        <w:rPr>
          <w:rFonts w:ascii="Times New Roman" w:hAnsi="Times New Roman"/>
          <w:sz w:val="24"/>
          <w:szCs w:val="24"/>
          <w:lang w:eastAsia="ru-RU"/>
        </w:rPr>
        <w:tab/>
      </w:r>
      <w:r w:rsidR="004314B6" w:rsidRPr="00F408F4">
        <w:rPr>
          <w:rFonts w:ascii="Times New Roman" w:hAnsi="Times New Roman"/>
          <w:sz w:val="24"/>
          <w:szCs w:val="24"/>
          <w:lang w:eastAsia="ru-RU"/>
        </w:rPr>
        <w:t>В течение учебного года вся воспитательная работа в школе была направлена на реализацию основных модулей программы воспитания:</w:t>
      </w:r>
    </w:p>
    <w:p w:rsidR="004314B6" w:rsidRPr="00F408F4" w:rsidRDefault="00B72F45" w:rsidP="004314B6">
      <w:pPr>
        <w:pStyle w:val="a7"/>
        <w:spacing w:line="276" w:lineRule="auto"/>
        <w:rPr>
          <w:rFonts w:ascii="Times New Roman" w:hAnsi="Times New Roman"/>
          <w:iCs/>
          <w:color w:val="000000"/>
          <w:w w:val="0"/>
          <w:kern w:val="2"/>
          <w:sz w:val="24"/>
          <w:szCs w:val="24"/>
          <w:lang w:eastAsia="ko-KR"/>
        </w:rPr>
      </w:pPr>
      <w:r w:rsidRPr="00F408F4">
        <w:rPr>
          <w:rFonts w:ascii="Times New Roman" w:hAnsi="Times New Roman"/>
          <w:b/>
          <w:iCs/>
          <w:color w:val="000000"/>
          <w:w w:val="0"/>
          <w:kern w:val="2"/>
          <w:sz w:val="24"/>
          <w:szCs w:val="24"/>
          <w:lang w:eastAsia="ko-KR"/>
        </w:rPr>
        <w:tab/>
      </w:r>
      <w:r w:rsidR="004314B6" w:rsidRPr="00F408F4">
        <w:rPr>
          <w:rFonts w:ascii="Times New Roman" w:hAnsi="Times New Roman"/>
          <w:b/>
          <w:iCs/>
          <w:color w:val="000000"/>
          <w:w w:val="0"/>
          <w:kern w:val="2"/>
          <w:sz w:val="24"/>
          <w:szCs w:val="24"/>
          <w:lang w:eastAsia="ko-KR"/>
        </w:rPr>
        <w:t>1) Модуль «Ключевые общешкольные дела»</w:t>
      </w:r>
    </w:p>
    <w:p w:rsidR="004314B6" w:rsidRPr="00F408F4" w:rsidRDefault="004314B6" w:rsidP="004314B6">
      <w:pPr>
        <w:pStyle w:val="a7"/>
        <w:spacing w:line="276" w:lineRule="auto"/>
        <w:rPr>
          <w:rFonts w:ascii="Times New Roman" w:hAnsi="Times New Roman"/>
          <w:iCs/>
          <w:color w:val="000000"/>
          <w:w w:val="0"/>
          <w:kern w:val="2"/>
          <w:sz w:val="24"/>
          <w:szCs w:val="24"/>
          <w:lang w:eastAsia="ko-KR"/>
        </w:rPr>
      </w:pPr>
      <w:r w:rsidRPr="00F408F4">
        <w:rPr>
          <w:rFonts w:ascii="Times New Roman" w:hAnsi="Times New Roman"/>
          <w:color w:val="000000"/>
          <w:sz w:val="24"/>
          <w:szCs w:val="24"/>
        </w:rPr>
        <w:t xml:space="preserve">          </w:t>
      </w:r>
      <w:r w:rsidR="00B72F45" w:rsidRPr="00F408F4">
        <w:rPr>
          <w:rFonts w:ascii="Times New Roman" w:hAnsi="Times New Roman"/>
          <w:color w:val="000000"/>
          <w:sz w:val="24"/>
          <w:szCs w:val="24"/>
        </w:rPr>
        <w:tab/>
      </w:r>
      <w:r w:rsidRPr="00F408F4">
        <w:rPr>
          <w:rFonts w:ascii="Times New Roman" w:hAnsi="Times New Roman"/>
          <w:color w:val="000000"/>
          <w:sz w:val="24"/>
          <w:szCs w:val="24"/>
        </w:rPr>
        <w:t>По данному Модулю проведена следующая работа:</w:t>
      </w:r>
    </w:p>
    <w:p w:rsidR="004314B6" w:rsidRPr="00F408F4" w:rsidRDefault="004314B6" w:rsidP="004314B6">
      <w:pPr>
        <w:pStyle w:val="a7"/>
        <w:spacing w:line="276" w:lineRule="auto"/>
        <w:jc w:val="both"/>
        <w:rPr>
          <w:rFonts w:ascii="Times New Roman" w:hAnsi="Times New Roman"/>
          <w:color w:val="000000"/>
          <w:sz w:val="24"/>
          <w:szCs w:val="24"/>
        </w:rPr>
      </w:pPr>
      <w:r w:rsidRPr="00F408F4">
        <w:rPr>
          <w:rFonts w:ascii="Times New Roman" w:hAnsi="Times New Roman"/>
          <w:color w:val="000000"/>
          <w:sz w:val="24"/>
          <w:szCs w:val="24"/>
        </w:rPr>
        <w:t xml:space="preserve">торжественная линейка «Первый звонок», месячник дорожной безопасности, </w:t>
      </w:r>
      <w:r w:rsidRPr="00F408F4">
        <w:rPr>
          <w:rFonts w:ascii="Times New Roman" w:hAnsi="Times New Roman"/>
          <w:sz w:val="24"/>
          <w:szCs w:val="24"/>
        </w:rPr>
        <w:t xml:space="preserve"> День единых действий по профилактике правонарушений и деструктивного поведения;</w:t>
      </w:r>
      <w:r w:rsidRPr="00F408F4">
        <w:rPr>
          <w:rFonts w:ascii="Times New Roman" w:hAnsi="Times New Roman"/>
          <w:color w:val="000000"/>
          <w:sz w:val="24"/>
          <w:szCs w:val="24"/>
        </w:rPr>
        <w:t xml:space="preserve"> </w:t>
      </w:r>
      <w:r w:rsidRPr="00F408F4">
        <w:rPr>
          <w:rFonts w:ascii="Times New Roman" w:hAnsi="Times New Roman"/>
          <w:sz w:val="24"/>
          <w:szCs w:val="24"/>
        </w:rPr>
        <w:t>День учителя и организация Дня самоуправления, осенние зарисовки,</w:t>
      </w:r>
      <w:r w:rsidRPr="00F408F4">
        <w:rPr>
          <w:rFonts w:ascii="Times New Roman" w:eastAsia="Arial Unicode MS" w:hAnsi="Times New Roman"/>
          <w:sz w:val="24"/>
          <w:szCs w:val="24"/>
        </w:rPr>
        <w:t xml:space="preserve"> конкурс агитбригад,  </w:t>
      </w:r>
      <w:r w:rsidRPr="00F408F4">
        <w:rPr>
          <w:rFonts w:ascii="Times New Roman" w:hAnsi="Times New Roman"/>
          <w:color w:val="000000"/>
          <w:sz w:val="24"/>
          <w:szCs w:val="24"/>
        </w:rPr>
        <w:t>Новый год в школе</w:t>
      </w:r>
      <w:r w:rsidRPr="00F408F4">
        <w:rPr>
          <w:rFonts w:ascii="Times New Roman" w:hAnsi="Times New Roman"/>
          <w:sz w:val="24"/>
          <w:szCs w:val="24"/>
        </w:rPr>
        <w:t xml:space="preserve">; </w:t>
      </w:r>
      <w:r w:rsidRPr="00F408F4">
        <w:rPr>
          <w:rFonts w:ascii="Times New Roman" w:hAnsi="Times New Roman"/>
          <w:sz w:val="24"/>
          <w:szCs w:val="24"/>
          <w:lang w:eastAsia="ru-RU"/>
        </w:rPr>
        <w:t xml:space="preserve"> конкурс снежных фигур,</w:t>
      </w:r>
      <w:r w:rsidRPr="00F408F4">
        <w:rPr>
          <w:rFonts w:ascii="Times New Roman" w:hAnsi="Times New Roman"/>
          <w:color w:val="000000"/>
          <w:sz w:val="24"/>
          <w:szCs w:val="24"/>
        </w:rPr>
        <w:t xml:space="preserve"> </w:t>
      </w:r>
      <w:r w:rsidRPr="00F408F4">
        <w:rPr>
          <w:rFonts w:ascii="Times New Roman" w:hAnsi="Times New Roman"/>
          <w:sz w:val="24"/>
          <w:szCs w:val="24"/>
        </w:rPr>
        <w:t>акция «Бессмертный полк»;</w:t>
      </w:r>
      <w:r w:rsidRPr="00F408F4">
        <w:rPr>
          <w:rFonts w:ascii="Times New Roman" w:hAnsi="Times New Roman"/>
          <w:color w:val="000000"/>
          <w:sz w:val="24"/>
          <w:szCs w:val="24"/>
        </w:rPr>
        <w:t xml:space="preserve"> торжественная линейка «Последний звонок», выпускной вечер</w:t>
      </w:r>
      <w:r w:rsidRPr="00F408F4">
        <w:rPr>
          <w:rFonts w:ascii="Times New Roman" w:hAnsi="Times New Roman"/>
          <w:sz w:val="24"/>
          <w:szCs w:val="24"/>
        </w:rPr>
        <w:t xml:space="preserve"> и др. </w:t>
      </w:r>
    </w:p>
    <w:p w:rsidR="004314B6" w:rsidRPr="00F408F4" w:rsidRDefault="004314B6" w:rsidP="004314B6">
      <w:pPr>
        <w:pStyle w:val="a7"/>
        <w:spacing w:line="276" w:lineRule="auto"/>
        <w:jc w:val="both"/>
        <w:rPr>
          <w:rFonts w:ascii="Times New Roman" w:hAnsi="Times New Roman"/>
          <w:color w:val="000000"/>
          <w:w w:val="0"/>
          <w:kern w:val="2"/>
          <w:sz w:val="24"/>
          <w:szCs w:val="24"/>
          <w:lang w:eastAsia="ko-KR"/>
        </w:rPr>
      </w:pPr>
      <w:r w:rsidRPr="00F408F4">
        <w:rPr>
          <w:rFonts w:ascii="Times New Roman" w:hAnsi="Times New Roman"/>
          <w:color w:val="000000"/>
          <w:w w:val="0"/>
          <w:kern w:val="2"/>
          <w:sz w:val="24"/>
          <w:szCs w:val="24"/>
          <w:lang w:eastAsia="ko-KR"/>
        </w:rPr>
        <w:t xml:space="preserve">         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совместно педагогами и детьми. Это комплекс коллективных творческих дел, интересных и значимых для школьников, объединяющих их вместе с педагогами в единый коллектив.</w:t>
      </w:r>
    </w:p>
    <w:p w:rsidR="004314B6" w:rsidRPr="00F408F4" w:rsidRDefault="00B72F45" w:rsidP="004314B6">
      <w:pPr>
        <w:pStyle w:val="a7"/>
        <w:spacing w:line="276" w:lineRule="auto"/>
        <w:jc w:val="both"/>
        <w:rPr>
          <w:rFonts w:ascii="Times New Roman" w:hAnsi="Times New Roman"/>
          <w:b/>
          <w:iCs/>
          <w:color w:val="000000"/>
          <w:w w:val="0"/>
          <w:kern w:val="2"/>
          <w:sz w:val="24"/>
          <w:szCs w:val="24"/>
          <w:lang w:eastAsia="ko-KR"/>
        </w:rPr>
      </w:pPr>
      <w:r w:rsidRPr="00F408F4">
        <w:rPr>
          <w:rFonts w:ascii="Times New Roman" w:hAnsi="Times New Roman"/>
          <w:b/>
          <w:color w:val="000000"/>
          <w:w w:val="0"/>
          <w:kern w:val="2"/>
          <w:sz w:val="24"/>
          <w:szCs w:val="24"/>
          <w:lang w:eastAsia="ko-KR"/>
        </w:rPr>
        <w:tab/>
      </w:r>
      <w:r w:rsidR="004314B6" w:rsidRPr="00F408F4">
        <w:rPr>
          <w:rFonts w:ascii="Times New Roman" w:hAnsi="Times New Roman"/>
          <w:b/>
          <w:color w:val="000000"/>
          <w:w w:val="0"/>
          <w:kern w:val="2"/>
          <w:sz w:val="24"/>
          <w:szCs w:val="24"/>
          <w:lang w:eastAsia="ko-KR"/>
        </w:rPr>
        <w:t xml:space="preserve">2) </w:t>
      </w:r>
      <w:r w:rsidR="004314B6" w:rsidRPr="00F408F4">
        <w:rPr>
          <w:rFonts w:ascii="Times New Roman" w:hAnsi="Times New Roman"/>
          <w:b/>
          <w:iCs/>
          <w:color w:val="000000"/>
          <w:w w:val="0"/>
          <w:kern w:val="2"/>
          <w:sz w:val="24"/>
          <w:szCs w:val="24"/>
          <w:lang w:eastAsia="ko-KR"/>
        </w:rPr>
        <w:t>Модуль «Классное руководство»</w:t>
      </w:r>
      <w:r w:rsidR="004314B6" w:rsidRPr="00F408F4">
        <w:rPr>
          <w:rFonts w:ascii="Times New Roman" w:eastAsia="Cambria" w:hAnsi="Times New Roman"/>
          <w:color w:val="C00000"/>
          <w:sz w:val="32"/>
          <w:szCs w:val="32"/>
        </w:rPr>
        <w:t xml:space="preserve"> </w:t>
      </w:r>
    </w:p>
    <w:p w:rsidR="004314B6" w:rsidRPr="00F408F4" w:rsidRDefault="004314B6" w:rsidP="004314B6">
      <w:pPr>
        <w:pStyle w:val="a7"/>
        <w:spacing w:line="276" w:lineRule="auto"/>
        <w:jc w:val="both"/>
        <w:rPr>
          <w:rFonts w:ascii="Times New Roman" w:hAnsi="Times New Roman"/>
          <w:b/>
          <w:iCs/>
          <w:color w:val="000000"/>
          <w:w w:val="0"/>
          <w:kern w:val="2"/>
          <w:sz w:val="24"/>
          <w:szCs w:val="24"/>
          <w:lang w:eastAsia="ko-KR"/>
        </w:rPr>
      </w:pPr>
      <w:r w:rsidRPr="00F408F4">
        <w:rPr>
          <w:rFonts w:ascii="Times New Roman" w:hAnsi="Times New Roman"/>
          <w:sz w:val="24"/>
          <w:szCs w:val="24"/>
        </w:rPr>
        <w:t xml:space="preserve">        </w:t>
      </w:r>
      <w:r w:rsidR="00B72F45" w:rsidRPr="00F408F4">
        <w:rPr>
          <w:rFonts w:ascii="Times New Roman" w:hAnsi="Times New Roman"/>
          <w:sz w:val="24"/>
          <w:szCs w:val="24"/>
        </w:rPr>
        <w:tab/>
      </w:r>
      <w:r w:rsidRPr="00F408F4">
        <w:rPr>
          <w:rFonts w:ascii="Times New Roman" w:hAnsi="Times New Roman"/>
          <w:sz w:val="24"/>
          <w:szCs w:val="24"/>
        </w:rPr>
        <w:t>Осуществляя работу с классом, классный руководитель организует работу с коллективом класса; индивидуальную работу с учащимися  класса; работу с учителями, преподающими в  классе; работу с родителями учащихся или их законными представителями.</w:t>
      </w:r>
    </w:p>
    <w:p w:rsidR="004314B6" w:rsidRPr="00F408F4" w:rsidRDefault="004314B6" w:rsidP="004314B6">
      <w:pPr>
        <w:pStyle w:val="a7"/>
        <w:spacing w:line="276" w:lineRule="auto"/>
        <w:ind w:firstLine="708"/>
        <w:jc w:val="both"/>
        <w:rPr>
          <w:rFonts w:ascii="Times New Roman" w:eastAsia="№Е" w:hAnsi="Times New Roman"/>
          <w:kern w:val="2"/>
          <w:sz w:val="24"/>
          <w:szCs w:val="24"/>
        </w:rPr>
      </w:pPr>
      <w:r w:rsidRPr="00F408F4">
        <w:rPr>
          <w:rFonts w:ascii="Times New Roman" w:hAnsi="Times New Roman"/>
          <w:sz w:val="24"/>
          <w:szCs w:val="24"/>
        </w:rPr>
        <w:t xml:space="preserve">Классные руководители </w:t>
      </w:r>
      <w:r w:rsidRPr="00F408F4">
        <w:rPr>
          <w:rFonts w:ascii="Times New Roman" w:eastAsia="№Е" w:hAnsi="Times New Roman"/>
          <w:kern w:val="2"/>
          <w:sz w:val="24"/>
          <w:szCs w:val="24"/>
        </w:rPr>
        <w:t xml:space="preserve">поддерживают участие класса в общешкольных ключевых делах, организовывают  интересные и полезные  совместные  дела, </w:t>
      </w:r>
      <w:r w:rsidRPr="00F408F4">
        <w:rPr>
          <w:rFonts w:ascii="Times New Roman" w:eastAsia="Tahoma" w:hAnsi="Times New Roman"/>
          <w:kern w:val="2"/>
          <w:sz w:val="24"/>
          <w:szCs w:val="24"/>
        </w:rPr>
        <w:t>работают  по профилактике правонарушений, вредных привычек среди несовершеннолетних, оказывают своевременную помощь детям, попавшим в сложные ситуации.</w:t>
      </w:r>
    </w:p>
    <w:p w:rsidR="004314B6" w:rsidRPr="00F408F4" w:rsidRDefault="004314B6" w:rsidP="004314B6">
      <w:pPr>
        <w:pStyle w:val="a7"/>
        <w:spacing w:line="276" w:lineRule="auto"/>
        <w:rPr>
          <w:rFonts w:ascii="Times New Roman" w:eastAsia="№Е" w:hAnsi="Times New Roman"/>
          <w:kern w:val="2"/>
          <w:sz w:val="24"/>
          <w:szCs w:val="24"/>
        </w:rPr>
      </w:pPr>
      <w:r w:rsidRPr="00F408F4">
        <w:rPr>
          <w:rFonts w:ascii="Times New Roman" w:eastAsia="№Е" w:hAnsi="Times New Roman"/>
          <w:kern w:val="2"/>
          <w:sz w:val="24"/>
          <w:szCs w:val="24"/>
        </w:rPr>
        <w:t xml:space="preserve">           </w:t>
      </w:r>
      <w:r w:rsidR="00B72F45" w:rsidRPr="00F408F4">
        <w:rPr>
          <w:rFonts w:ascii="Times New Roman" w:eastAsia="№Е" w:hAnsi="Times New Roman"/>
          <w:kern w:val="2"/>
          <w:sz w:val="24"/>
          <w:szCs w:val="24"/>
        </w:rPr>
        <w:tab/>
      </w:r>
      <w:r w:rsidRPr="00F408F4">
        <w:rPr>
          <w:rFonts w:ascii="Times New Roman" w:eastAsia="№Е" w:hAnsi="Times New Roman"/>
          <w:kern w:val="2"/>
          <w:sz w:val="24"/>
          <w:szCs w:val="24"/>
        </w:rPr>
        <w:t>Поддерживают ребенка в решении важных для него жизненных проблем;  работают  на заполнение  личных портфолио; корректируют поведение ребенка.</w:t>
      </w:r>
    </w:p>
    <w:p w:rsidR="004314B6" w:rsidRPr="00F408F4" w:rsidRDefault="004314B6" w:rsidP="004314B6">
      <w:pPr>
        <w:pStyle w:val="a7"/>
        <w:spacing w:line="276" w:lineRule="auto"/>
        <w:rPr>
          <w:rFonts w:ascii="Times New Roman" w:eastAsia="№Е" w:hAnsi="Times New Roman"/>
          <w:kern w:val="2"/>
          <w:sz w:val="24"/>
          <w:szCs w:val="24"/>
        </w:rPr>
      </w:pPr>
      <w:r w:rsidRPr="00F408F4">
        <w:rPr>
          <w:rFonts w:ascii="Times New Roman" w:eastAsia="№Е" w:hAnsi="Times New Roman"/>
          <w:kern w:val="2"/>
          <w:sz w:val="24"/>
          <w:szCs w:val="24"/>
        </w:rPr>
        <w:lastRenderedPageBreak/>
        <w:t xml:space="preserve">          </w:t>
      </w:r>
      <w:r w:rsidR="00B72F45" w:rsidRPr="00F408F4">
        <w:rPr>
          <w:rFonts w:ascii="Times New Roman" w:eastAsia="№Е" w:hAnsi="Times New Roman"/>
          <w:kern w:val="2"/>
          <w:sz w:val="24"/>
          <w:szCs w:val="24"/>
        </w:rPr>
        <w:tab/>
        <w:t>Регулярно</w:t>
      </w:r>
      <w:r w:rsidRPr="00F408F4">
        <w:rPr>
          <w:rFonts w:ascii="Times New Roman" w:eastAsia="№Е" w:hAnsi="Times New Roman"/>
          <w:kern w:val="2"/>
          <w:sz w:val="24"/>
          <w:szCs w:val="24"/>
        </w:rPr>
        <w:t xml:space="preserve"> информируют родителей о школьных успехах и проблемах их детей, о жизни класса в целом; оказывают помощь родителям школьников или их законным представителям в регулировании отношений между ними, администрацией школы и учителями-предметниками.</w:t>
      </w:r>
    </w:p>
    <w:p w:rsidR="004314B6" w:rsidRPr="00F408F4" w:rsidRDefault="004314B6" w:rsidP="004314B6">
      <w:pPr>
        <w:pStyle w:val="a7"/>
        <w:spacing w:line="276" w:lineRule="auto"/>
        <w:rPr>
          <w:rFonts w:ascii="Times New Roman" w:eastAsia="Cambria" w:hAnsi="Times New Roman"/>
          <w:sz w:val="24"/>
          <w:szCs w:val="24"/>
        </w:rPr>
      </w:pPr>
      <w:r w:rsidRPr="00F408F4">
        <w:rPr>
          <w:rFonts w:ascii="Times New Roman" w:eastAsia="№Е" w:hAnsi="Times New Roman"/>
          <w:kern w:val="2"/>
          <w:sz w:val="24"/>
          <w:szCs w:val="24"/>
        </w:rPr>
        <w:t xml:space="preserve">         </w:t>
      </w:r>
      <w:r w:rsidR="00B72F45" w:rsidRPr="00F408F4">
        <w:rPr>
          <w:rFonts w:ascii="Times New Roman" w:eastAsia="№Е" w:hAnsi="Times New Roman"/>
          <w:kern w:val="2"/>
          <w:sz w:val="24"/>
          <w:szCs w:val="24"/>
        </w:rPr>
        <w:tab/>
      </w:r>
      <w:r w:rsidRPr="00F408F4">
        <w:rPr>
          <w:rFonts w:ascii="Times New Roman" w:eastAsia="№Е" w:hAnsi="Times New Roman"/>
          <w:kern w:val="2"/>
          <w:sz w:val="24"/>
          <w:szCs w:val="24"/>
        </w:rPr>
        <w:t xml:space="preserve">Проведены  </w:t>
      </w:r>
      <w:r w:rsidR="001C26B1" w:rsidRPr="00F408F4">
        <w:rPr>
          <w:rFonts w:ascii="Times New Roman" w:eastAsia="Tahoma" w:hAnsi="Times New Roman"/>
          <w:kern w:val="2"/>
          <w:sz w:val="24"/>
          <w:szCs w:val="24"/>
        </w:rPr>
        <w:t>новогодние огоньки</w:t>
      </w:r>
      <w:r w:rsidRPr="00F408F4">
        <w:rPr>
          <w:rFonts w:ascii="Times New Roman" w:eastAsia="Tahoma" w:hAnsi="Times New Roman"/>
          <w:kern w:val="2"/>
          <w:sz w:val="24"/>
          <w:szCs w:val="24"/>
        </w:rPr>
        <w:t xml:space="preserve">, </w:t>
      </w:r>
      <w:r w:rsidR="001C26B1" w:rsidRPr="00F408F4">
        <w:rPr>
          <w:rFonts w:ascii="Times New Roman" w:eastAsia="Tahoma" w:hAnsi="Times New Roman"/>
          <w:kern w:val="2"/>
          <w:sz w:val="24"/>
          <w:szCs w:val="24"/>
        </w:rPr>
        <w:t xml:space="preserve">праздничные мероприятия в классах, посвященные </w:t>
      </w:r>
      <w:r w:rsidRPr="00F408F4">
        <w:rPr>
          <w:rFonts w:ascii="Times New Roman" w:eastAsia="Tahoma" w:hAnsi="Times New Roman"/>
          <w:kern w:val="2"/>
          <w:sz w:val="24"/>
          <w:szCs w:val="24"/>
        </w:rPr>
        <w:t>23 февраля, 8 марта;</w:t>
      </w:r>
      <w:r w:rsidRPr="00F408F4">
        <w:rPr>
          <w:rFonts w:ascii="Times New Roman" w:eastAsia="№Е" w:hAnsi="Times New Roman"/>
          <w:kern w:val="2"/>
          <w:sz w:val="24"/>
          <w:szCs w:val="24"/>
        </w:rPr>
        <w:t xml:space="preserve">  игры, квесты в </w:t>
      </w:r>
      <w:r w:rsidRPr="00F408F4">
        <w:rPr>
          <w:rFonts w:ascii="Times New Roman" w:hAnsi="Times New Roman"/>
          <w:sz w:val="24"/>
          <w:szCs w:val="24"/>
        </w:rPr>
        <w:t>месячник  безопасного дорожного движения,</w:t>
      </w:r>
      <w:r w:rsidR="001C26B1" w:rsidRPr="00F408F4">
        <w:rPr>
          <w:rFonts w:ascii="Times New Roman" w:hAnsi="Times New Roman"/>
          <w:sz w:val="24"/>
          <w:szCs w:val="24"/>
          <w:lang w:eastAsia="ru-RU"/>
        </w:rPr>
        <w:t xml:space="preserve"> единая неделя</w:t>
      </w:r>
      <w:r w:rsidRPr="00F408F4">
        <w:rPr>
          <w:rFonts w:ascii="Times New Roman" w:hAnsi="Times New Roman"/>
          <w:sz w:val="24"/>
          <w:szCs w:val="24"/>
          <w:lang w:eastAsia="ru-RU"/>
        </w:rPr>
        <w:t xml:space="preserve"> профориентации, неделю развития жизнестойкости, в рамках акции </w:t>
      </w:r>
      <w:r w:rsidRPr="00F408F4">
        <w:rPr>
          <w:rFonts w:ascii="Times New Roman" w:hAnsi="Times New Roman"/>
          <w:sz w:val="24"/>
          <w:szCs w:val="24"/>
        </w:rPr>
        <w:t>«Мой выбор-здоровое будущее»</w:t>
      </w:r>
      <w:r w:rsidRPr="00F408F4">
        <w:rPr>
          <w:rFonts w:ascii="Times New Roman" w:hAnsi="Times New Roman"/>
          <w:sz w:val="24"/>
          <w:szCs w:val="24"/>
          <w:lang w:eastAsia="ru-RU"/>
        </w:rPr>
        <w:t xml:space="preserve"> и др.</w:t>
      </w:r>
      <w:r w:rsidRPr="00F408F4">
        <w:rPr>
          <w:rFonts w:ascii="Times New Roman" w:eastAsia="Cambria" w:hAnsi="Times New Roman"/>
          <w:sz w:val="24"/>
          <w:szCs w:val="24"/>
        </w:rPr>
        <w:t xml:space="preserve"> </w:t>
      </w:r>
      <w:r w:rsidRPr="00F408F4">
        <w:rPr>
          <w:rFonts w:ascii="Times New Roman" w:hAnsi="Times New Roman"/>
          <w:sz w:val="24"/>
          <w:szCs w:val="24"/>
        </w:rPr>
        <w:t xml:space="preserve"> Активно участвовали в </w:t>
      </w:r>
      <w:proofErr w:type="gramStart"/>
      <w:r w:rsidRPr="00F408F4">
        <w:rPr>
          <w:rFonts w:ascii="Times New Roman" w:hAnsi="Times New Roman"/>
          <w:sz w:val="24"/>
          <w:szCs w:val="24"/>
        </w:rPr>
        <w:t xml:space="preserve">акциях </w:t>
      </w:r>
      <w:r w:rsidR="001C26B1" w:rsidRPr="00F408F4">
        <w:rPr>
          <w:rFonts w:ascii="Times New Roman" w:eastAsia="Cambria" w:hAnsi="Times New Roman"/>
          <w:sz w:val="24"/>
          <w:szCs w:val="24"/>
        </w:rPr>
        <w:t xml:space="preserve"> «</w:t>
      </w:r>
      <w:proofErr w:type="gramEnd"/>
      <w:r w:rsidR="001C26B1" w:rsidRPr="00F408F4">
        <w:rPr>
          <w:rFonts w:ascii="Times New Roman" w:eastAsia="Cambria" w:hAnsi="Times New Roman"/>
          <w:sz w:val="24"/>
          <w:szCs w:val="24"/>
        </w:rPr>
        <w:t>Письмо солдату»</w:t>
      </w:r>
      <w:r w:rsidRPr="00F408F4">
        <w:rPr>
          <w:rFonts w:ascii="Times New Roman" w:eastAsia="Cambria" w:hAnsi="Times New Roman"/>
          <w:sz w:val="24"/>
          <w:szCs w:val="24"/>
        </w:rPr>
        <w:t xml:space="preserve"> , </w:t>
      </w:r>
      <w:r w:rsidR="001C26B1" w:rsidRPr="00F408F4">
        <w:rPr>
          <w:rFonts w:ascii="Times New Roman" w:eastAsia="Cambria" w:hAnsi="Times New Roman"/>
          <w:sz w:val="24"/>
          <w:szCs w:val="24"/>
        </w:rPr>
        <w:t xml:space="preserve">«Подарок воину», </w:t>
      </w:r>
      <w:r w:rsidRPr="00F408F4">
        <w:rPr>
          <w:rFonts w:ascii="Times New Roman" w:eastAsia="Cambria" w:hAnsi="Times New Roman"/>
          <w:sz w:val="24"/>
          <w:szCs w:val="24"/>
        </w:rPr>
        <w:t>«Георгиевская лента» и др. 5-11 классы выезжали в краеведческий и художественные музеи.</w:t>
      </w:r>
    </w:p>
    <w:p w:rsidR="004314B6" w:rsidRPr="00F408F4" w:rsidRDefault="004314B6" w:rsidP="004314B6">
      <w:pPr>
        <w:pStyle w:val="a7"/>
        <w:spacing w:line="276" w:lineRule="auto"/>
        <w:jc w:val="both"/>
        <w:rPr>
          <w:rFonts w:ascii="Times New Roman" w:eastAsia="Cambria" w:hAnsi="Times New Roman"/>
          <w:sz w:val="24"/>
          <w:szCs w:val="24"/>
        </w:rPr>
      </w:pPr>
      <w:r w:rsidRPr="00F408F4">
        <w:rPr>
          <w:rFonts w:ascii="Times New Roman" w:eastAsia="Cambria" w:hAnsi="Times New Roman"/>
          <w:sz w:val="24"/>
          <w:szCs w:val="24"/>
        </w:rPr>
        <w:t xml:space="preserve">         </w:t>
      </w:r>
      <w:r w:rsidR="00B72F45" w:rsidRPr="00F408F4">
        <w:rPr>
          <w:rFonts w:ascii="Times New Roman" w:eastAsia="Cambria" w:hAnsi="Times New Roman"/>
          <w:sz w:val="24"/>
          <w:szCs w:val="24"/>
        </w:rPr>
        <w:tab/>
      </w:r>
      <w:r w:rsidRPr="00F408F4">
        <w:rPr>
          <w:rFonts w:ascii="Times New Roman" w:eastAsia="Cambria" w:hAnsi="Times New Roman"/>
          <w:sz w:val="24"/>
          <w:szCs w:val="24"/>
        </w:rPr>
        <w:t xml:space="preserve">Активно классные руководители привлекают детей к участию во внешкольных конкурсах, проектах. По результатам рейтинга отмечаются следующие классные руководители: </w:t>
      </w:r>
      <w:proofErr w:type="spellStart"/>
      <w:r w:rsidRPr="00F408F4">
        <w:rPr>
          <w:rFonts w:ascii="Times New Roman" w:eastAsia="Cambria" w:hAnsi="Times New Roman"/>
          <w:sz w:val="24"/>
          <w:szCs w:val="24"/>
        </w:rPr>
        <w:t>Шиповалова</w:t>
      </w:r>
      <w:proofErr w:type="spellEnd"/>
      <w:r w:rsidRPr="00F408F4">
        <w:rPr>
          <w:rFonts w:ascii="Times New Roman" w:eastAsia="Cambria" w:hAnsi="Times New Roman"/>
          <w:sz w:val="24"/>
          <w:szCs w:val="24"/>
        </w:rPr>
        <w:t xml:space="preserve"> </w:t>
      </w:r>
      <w:r w:rsidR="00C01F2A" w:rsidRPr="00F408F4">
        <w:rPr>
          <w:rFonts w:ascii="Times New Roman" w:eastAsia="Cambria" w:hAnsi="Times New Roman"/>
          <w:sz w:val="24"/>
          <w:szCs w:val="24"/>
        </w:rPr>
        <w:t>Т.В. (7 А), Старкова Е.А. (5 В,8В), Силина Н.А. (10</w:t>
      </w:r>
      <w:r w:rsidRPr="00F408F4">
        <w:rPr>
          <w:rFonts w:ascii="Times New Roman" w:eastAsia="Cambria" w:hAnsi="Times New Roman"/>
          <w:sz w:val="24"/>
          <w:szCs w:val="24"/>
        </w:rPr>
        <w:t>), Ме</w:t>
      </w:r>
      <w:r w:rsidR="00C01F2A" w:rsidRPr="00F408F4">
        <w:rPr>
          <w:rFonts w:ascii="Times New Roman" w:eastAsia="Cambria" w:hAnsi="Times New Roman"/>
          <w:sz w:val="24"/>
          <w:szCs w:val="24"/>
        </w:rPr>
        <w:t>ли</w:t>
      </w:r>
      <w:r w:rsidR="003B3304" w:rsidRPr="00F408F4">
        <w:rPr>
          <w:rFonts w:ascii="Times New Roman" w:eastAsia="Cambria" w:hAnsi="Times New Roman"/>
          <w:sz w:val="24"/>
          <w:szCs w:val="24"/>
        </w:rPr>
        <w:t>кова Е.В. (1А,3В</w:t>
      </w:r>
      <w:r w:rsidR="00C01F2A" w:rsidRPr="00F408F4">
        <w:rPr>
          <w:rFonts w:ascii="Times New Roman" w:eastAsia="Cambria" w:hAnsi="Times New Roman"/>
          <w:sz w:val="24"/>
          <w:szCs w:val="24"/>
        </w:rPr>
        <w:t xml:space="preserve">), Малкова Н.М.(6 Д,7Б), </w:t>
      </w:r>
      <w:proofErr w:type="spellStart"/>
      <w:r w:rsidR="00C01F2A" w:rsidRPr="00F408F4">
        <w:rPr>
          <w:rFonts w:ascii="Times New Roman" w:eastAsia="Cambria" w:hAnsi="Times New Roman"/>
          <w:sz w:val="24"/>
          <w:szCs w:val="24"/>
        </w:rPr>
        <w:t>Пересыпкинская</w:t>
      </w:r>
      <w:proofErr w:type="spellEnd"/>
      <w:r w:rsidR="00C01F2A" w:rsidRPr="00F408F4">
        <w:rPr>
          <w:rFonts w:ascii="Times New Roman" w:eastAsia="Cambria" w:hAnsi="Times New Roman"/>
          <w:sz w:val="24"/>
          <w:szCs w:val="24"/>
        </w:rPr>
        <w:t xml:space="preserve"> Е.А.(2</w:t>
      </w:r>
      <w:r w:rsidRPr="00F408F4">
        <w:rPr>
          <w:rFonts w:ascii="Times New Roman" w:eastAsia="Cambria" w:hAnsi="Times New Roman"/>
          <w:sz w:val="24"/>
          <w:szCs w:val="24"/>
        </w:rPr>
        <w:t xml:space="preserve">А) Педагоги Силина Н.А. и Старкова Е.А., успешно совмещают работу в двух классных коллективах. Практически нет результатов в работе классных </w:t>
      </w:r>
      <w:r w:rsidR="00C01F2A" w:rsidRPr="00F408F4">
        <w:rPr>
          <w:rFonts w:ascii="Times New Roman" w:eastAsia="Cambria" w:hAnsi="Times New Roman"/>
          <w:sz w:val="24"/>
          <w:szCs w:val="24"/>
        </w:rPr>
        <w:t xml:space="preserve">руководителей у </w:t>
      </w:r>
      <w:proofErr w:type="spellStart"/>
      <w:r w:rsidR="00C01F2A" w:rsidRPr="00F408F4">
        <w:rPr>
          <w:rFonts w:ascii="Times New Roman" w:eastAsia="Cambria" w:hAnsi="Times New Roman"/>
          <w:sz w:val="24"/>
          <w:szCs w:val="24"/>
        </w:rPr>
        <w:t>Дадочкиной</w:t>
      </w:r>
      <w:proofErr w:type="spellEnd"/>
      <w:r w:rsidR="003B3304" w:rsidRPr="00F408F4">
        <w:rPr>
          <w:rFonts w:ascii="Times New Roman" w:eastAsia="Cambria" w:hAnsi="Times New Roman"/>
          <w:sz w:val="24"/>
          <w:szCs w:val="24"/>
        </w:rPr>
        <w:t xml:space="preserve"> Т.Н.(8А</w:t>
      </w:r>
      <w:proofErr w:type="gramStart"/>
      <w:r w:rsidR="003B3304" w:rsidRPr="00F408F4">
        <w:rPr>
          <w:rFonts w:ascii="Times New Roman" w:eastAsia="Cambria" w:hAnsi="Times New Roman"/>
          <w:sz w:val="24"/>
          <w:szCs w:val="24"/>
        </w:rPr>
        <w:t>),</w:t>
      </w:r>
      <w:r w:rsidR="00C01F2A" w:rsidRPr="00F408F4">
        <w:rPr>
          <w:rFonts w:ascii="Times New Roman" w:eastAsia="Cambria" w:hAnsi="Times New Roman"/>
          <w:sz w:val="24"/>
          <w:szCs w:val="24"/>
        </w:rPr>
        <w:t xml:space="preserve"> </w:t>
      </w:r>
      <w:r w:rsidR="003B3304" w:rsidRPr="00F408F4">
        <w:rPr>
          <w:rFonts w:ascii="Times New Roman" w:eastAsia="Cambria" w:hAnsi="Times New Roman"/>
          <w:sz w:val="24"/>
          <w:szCs w:val="24"/>
        </w:rPr>
        <w:t xml:space="preserve"> Симоненко</w:t>
      </w:r>
      <w:proofErr w:type="gramEnd"/>
      <w:r w:rsidR="003B3304" w:rsidRPr="00F408F4">
        <w:rPr>
          <w:rFonts w:ascii="Times New Roman" w:eastAsia="Cambria" w:hAnsi="Times New Roman"/>
          <w:sz w:val="24"/>
          <w:szCs w:val="24"/>
        </w:rPr>
        <w:t xml:space="preserve"> И.А. (7Г,9Г), Симакова Е.А.(4А.4Г),Фирсова Л.Н.(6А).</w:t>
      </w:r>
    </w:p>
    <w:p w:rsidR="004314B6" w:rsidRPr="00F408F4" w:rsidRDefault="001C26B1" w:rsidP="004314B6">
      <w:pPr>
        <w:spacing w:line="276" w:lineRule="auto"/>
        <w:ind w:right="-1" w:firstLine="708"/>
        <w:jc w:val="both"/>
        <w:rPr>
          <w:rFonts w:eastAsia="№Е"/>
          <w:kern w:val="2"/>
        </w:rPr>
      </w:pPr>
      <w:r w:rsidRPr="00F408F4">
        <w:rPr>
          <w:rFonts w:eastAsia="Cambria"/>
        </w:rPr>
        <w:t>Педагог Соколова А.А. заняла 3 место</w:t>
      </w:r>
      <w:r w:rsidR="004314B6" w:rsidRPr="00F408F4">
        <w:rPr>
          <w:rFonts w:eastAsia="Cambria"/>
        </w:rPr>
        <w:t xml:space="preserve"> на городском конкурсе профессионального мастерства в </w:t>
      </w:r>
      <w:proofErr w:type="gramStart"/>
      <w:r w:rsidR="004314B6" w:rsidRPr="00F408F4">
        <w:rPr>
          <w:rFonts w:eastAsia="Cambria"/>
        </w:rPr>
        <w:t>номинации  «</w:t>
      </w:r>
      <w:proofErr w:type="gramEnd"/>
      <w:r w:rsidR="004314B6" w:rsidRPr="00F408F4">
        <w:rPr>
          <w:rFonts w:eastAsia="Cambria"/>
        </w:rPr>
        <w:t>Сам</w:t>
      </w:r>
      <w:r w:rsidRPr="00F408F4">
        <w:rPr>
          <w:rFonts w:eastAsia="Cambria"/>
        </w:rPr>
        <w:t xml:space="preserve">ый классный </w:t>
      </w:r>
      <w:proofErr w:type="spellStart"/>
      <w:r w:rsidRPr="00F408F4">
        <w:rPr>
          <w:rFonts w:eastAsia="Cambria"/>
        </w:rPr>
        <w:t>классный</w:t>
      </w:r>
      <w:proofErr w:type="spellEnd"/>
      <w:r w:rsidRPr="00F408F4">
        <w:rPr>
          <w:rFonts w:eastAsia="Cambria"/>
        </w:rPr>
        <w:t>».</w:t>
      </w:r>
    </w:p>
    <w:p w:rsidR="004314B6" w:rsidRPr="00F408F4" w:rsidRDefault="004314B6" w:rsidP="004314B6">
      <w:pPr>
        <w:pStyle w:val="a7"/>
        <w:spacing w:line="276" w:lineRule="auto"/>
        <w:jc w:val="both"/>
        <w:rPr>
          <w:rFonts w:ascii="Times New Roman" w:eastAsia="№Е" w:hAnsi="Times New Roman"/>
          <w:kern w:val="2"/>
          <w:sz w:val="24"/>
          <w:szCs w:val="24"/>
        </w:rPr>
      </w:pPr>
      <w:r w:rsidRPr="00F408F4">
        <w:rPr>
          <w:rFonts w:ascii="Times New Roman" w:eastAsia="№Е" w:hAnsi="Times New Roman"/>
          <w:kern w:val="2"/>
          <w:sz w:val="24"/>
          <w:szCs w:val="24"/>
        </w:rPr>
        <w:t xml:space="preserve">  </w:t>
      </w:r>
      <w:r w:rsidRPr="00F408F4">
        <w:rPr>
          <w:rFonts w:ascii="Times New Roman" w:eastAsia="№Е" w:hAnsi="Times New Roman"/>
          <w:kern w:val="2"/>
          <w:sz w:val="24"/>
          <w:szCs w:val="24"/>
        </w:rPr>
        <w:tab/>
        <w:t>Вся проводимая работа позволяет вовлечь в совместную деятельность детей с самыми разными потребностями и тем самым дать им возможность самореализовываться,   развиваться, установить и упрочить доверительные отношения со сверстниками</w:t>
      </w:r>
    </w:p>
    <w:p w:rsidR="004314B6" w:rsidRPr="00F408F4" w:rsidRDefault="00B72F45" w:rsidP="004314B6">
      <w:pPr>
        <w:pStyle w:val="a7"/>
        <w:spacing w:line="276" w:lineRule="auto"/>
        <w:jc w:val="both"/>
        <w:rPr>
          <w:rFonts w:ascii="Times New Roman" w:hAnsi="Times New Roman"/>
          <w:b/>
          <w:color w:val="000000"/>
          <w:w w:val="0"/>
          <w:kern w:val="2"/>
          <w:sz w:val="24"/>
          <w:szCs w:val="24"/>
          <w:lang w:eastAsia="ko-KR"/>
        </w:rPr>
      </w:pPr>
      <w:r w:rsidRPr="00F408F4">
        <w:rPr>
          <w:rFonts w:ascii="Times New Roman" w:hAnsi="Times New Roman"/>
          <w:b/>
          <w:color w:val="000000"/>
          <w:w w:val="0"/>
          <w:kern w:val="2"/>
          <w:sz w:val="24"/>
          <w:szCs w:val="24"/>
          <w:lang w:eastAsia="ko-KR"/>
        </w:rPr>
        <w:tab/>
      </w:r>
      <w:r w:rsidR="004314B6" w:rsidRPr="00F408F4">
        <w:rPr>
          <w:rFonts w:ascii="Times New Roman" w:hAnsi="Times New Roman"/>
          <w:b/>
          <w:color w:val="000000"/>
          <w:w w:val="0"/>
          <w:kern w:val="2"/>
          <w:sz w:val="24"/>
          <w:szCs w:val="24"/>
          <w:lang w:eastAsia="ko-KR"/>
        </w:rPr>
        <w:t>3) Модуль «Курсы внеурочной деятельности»</w:t>
      </w:r>
      <w:bookmarkStart w:id="0" w:name="_GoBack"/>
      <w:bookmarkEnd w:id="0"/>
    </w:p>
    <w:p w:rsidR="004314B6" w:rsidRPr="00F408F4" w:rsidRDefault="004314B6" w:rsidP="004314B6">
      <w:pPr>
        <w:pStyle w:val="a7"/>
        <w:spacing w:line="276" w:lineRule="auto"/>
        <w:jc w:val="both"/>
        <w:rPr>
          <w:rFonts w:ascii="Times New Roman" w:hAnsi="Times New Roman"/>
          <w:sz w:val="24"/>
          <w:szCs w:val="24"/>
        </w:rPr>
      </w:pPr>
      <w:r w:rsidRPr="00F408F4">
        <w:rPr>
          <w:rFonts w:ascii="Times New Roman" w:hAnsi="Times New Roman"/>
          <w:sz w:val="24"/>
          <w:szCs w:val="24"/>
        </w:rPr>
        <w:t xml:space="preserve">           </w:t>
      </w:r>
      <w:r w:rsidR="00B72F45" w:rsidRPr="00F408F4">
        <w:rPr>
          <w:rFonts w:ascii="Times New Roman" w:hAnsi="Times New Roman"/>
          <w:sz w:val="24"/>
          <w:szCs w:val="24"/>
        </w:rPr>
        <w:tab/>
      </w:r>
      <w:r w:rsidRPr="00F408F4">
        <w:rPr>
          <w:rFonts w:ascii="Times New Roman" w:hAnsi="Times New Roman"/>
          <w:sz w:val="24"/>
          <w:szCs w:val="24"/>
        </w:rPr>
        <w:t>Внеурочная деятельность в рамках ФГОС</w:t>
      </w:r>
      <w:r w:rsidRPr="00F408F4">
        <w:rPr>
          <w:rFonts w:ascii="Times New Roman" w:hAnsi="Times New Roman"/>
          <w:b/>
          <w:bCs/>
          <w:sz w:val="24"/>
          <w:szCs w:val="24"/>
        </w:rPr>
        <w:t xml:space="preserve">, </w:t>
      </w:r>
      <w:r w:rsidRPr="00F408F4">
        <w:rPr>
          <w:rFonts w:ascii="Times New Roman" w:hAnsi="Times New Roman"/>
          <w:sz w:val="24"/>
          <w:szCs w:val="24"/>
        </w:rPr>
        <w:t>отраженная в сетке часов учебного плана,  была организована с  учетом: запросов родителей; специфики образовательной деятельности образовательной организации; кадровых возможностей для обеспечения внеурочной деятельности.</w:t>
      </w:r>
    </w:p>
    <w:p w:rsidR="004314B6" w:rsidRPr="00F408F4" w:rsidRDefault="004314B6" w:rsidP="004314B6">
      <w:pPr>
        <w:pStyle w:val="a7"/>
        <w:spacing w:line="276" w:lineRule="auto"/>
        <w:jc w:val="both"/>
        <w:rPr>
          <w:rFonts w:ascii="Times New Roman" w:hAnsi="Times New Roman"/>
          <w:sz w:val="24"/>
          <w:szCs w:val="24"/>
        </w:rPr>
      </w:pPr>
      <w:r w:rsidRPr="00F408F4">
        <w:rPr>
          <w:rFonts w:ascii="Times New Roman" w:hAnsi="Times New Roman"/>
          <w:sz w:val="24"/>
          <w:szCs w:val="24"/>
        </w:rPr>
        <w:tab/>
        <w:t>В соответствии с требованиями ФГОС занятия во внеурочной деятельности  носили системно-деятельностный характер.</w:t>
      </w:r>
    </w:p>
    <w:p w:rsidR="004314B6" w:rsidRPr="00F408F4" w:rsidRDefault="004314B6" w:rsidP="004314B6">
      <w:pPr>
        <w:pStyle w:val="a7"/>
        <w:spacing w:line="276" w:lineRule="auto"/>
        <w:ind w:firstLine="708"/>
        <w:jc w:val="both"/>
        <w:rPr>
          <w:rFonts w:ascii="Times New Roman" w:eastAsia="№Е" w:hAnsi="Times New Roman"/>
          <w:kern w:val="2"/>
          <w:sz w:val="24"/>
          <w:szCs w:val="24"/>
          <w:lang w:eastAsia="ko-KR"/>
        </w:rPr>
      </w:pPr>
      <w:r w:rsidRPr="00F408F4">
        <w:rPr>
          <w:rFonts w:ascii="Times New Roman" w:eastAsia="№Е" w:hAnsi="Times New Roman"/>
          <w:b/>
          <w:kern w:val="2"/>
          <w:sz w:val="24"/>
          <w:szCs w:val="24"/>
          <w:lang w:eastAsia="ko-KR"/>
        </w:rPr>
        <w:t xml:space="preserve"> </w:t>
      </w:r>
      <w:proofErr w:type="spellStart"/>
      <w:r w:rsidRPr="00F408F4">
        <w:rPr>
          <w:rFonts w:ascii="Times New Roman" w:eastAsia="№Е" w:hAnsi="Times New Roman"/>
          <w:b/>
          <w:kern w:val="2"/>
          <w:sz w:val="24"/>
          <w:szCs w:val="24"/>
          <w:lang w:eastAsia="ko-KR"/>
        </w:rPr>
        <w:t>Общеинтеллектуальная</w:t>
      </w:r>
      <w:proofErr w:type="spellEnd"/>
      <w:r w:rsidRPr="00F408F4">
        <w:rPr>
          <w:rFonts w:ascii="Times New Roman" w:eastAsia="№Е" w:hAnsi="Times New Roman"/>
          <w:b/>
          <w:kern w:val="2"/>
          <w:sz w:val="24"/>
          <w:szCs w:val="24"/>
          <w:lang w:eastAsia="ko-KR"/>
        </w:rPr>
        <w:t xml:space="preserve"> деятельность. </w:t>
      </w:r>
      <w:r w:rsidRPr="00F408F4">
        <w:rPr>
          <w:rFonts w:ascii="Times New Roman" w:eastAsia="№Е" w:hAnsi="Times New Roman"/>
          <w:kern w:val="2"/>
          <w:sz w:val="24"/>
          <w:szCs w:val="24"/>
          <w:lang w:eastAsia="ko-KR"/>
        </w:rPr>
        <w:t>Курсы внеурочной</w:t>
      </w:r>
      <w:r w:rsidRPr="00F408F4">
        <w:rPr>
          <w:rFonts w:ascii="Times New Roman" w:eastAsia="№Е" w:hAnsi="Times New Roman"/>
          <w:b/>
          <w:kern w:val="2"/>
          <w:sz w:val="24"/>
          <w:szCs w:val="24"/>
          <w:lang w:eastAsia="ko-KR"/>
        </w:rPr>
        <w:t xml:space="preserve"> </w:t>
      </w:r>
      <w:r w:rsidRPr="00F408F4">
        <w:rPr>
          <w:rFonts w:ascii="Times New Roman" w:hAnsi="Times New Roman"/>
          <w:kern w:val="2"/>
          <w:sz w:val="24"/>
          <w:szCs w:val="24"/>
          <w:lang w:eastAsia="ko-KR"/>
        </w:rPr>
        <w:t xml:space="preserve">деятельности направлены на </w:t>
      </w:r>
      <w:r w:rsidRPr="00F408F4">
        <w:rPr>
          <w:rFonts w:ascii="Times New Roman" w:eastAsia="№Е" w:hAnsi="Times New Roman"/>
          <w:kern w:val="2"/>
          <w:sz w:val="24"/>
          <w:szCs w:val="24"/>
          <w:lang w:eastAsia="ko-KR"/>
        </w:rPr>
        <w:t xml:space="preserve">передачу школьникам социально значимых знаний, развивающих их любознательность, позволяющих привлечь их внимание к </w:t>
      </w:r>
      <w:r w:rsidRPr="00F408F4">
        <w:rPr>
          <w:rFonts w:ascii="Times New Roman" w:hAnsi="Times New Roman"/>
          <w:kern w:val="2"/>
          <w:sz w:val="24"/>
          <w:szCs w:val="24"/>
          <w:lang w:eastAsia="ko-KR"/>
        </w:rPr>
        <w:t xml:space="preserve">экономическим, политическим, экологическим, </w:t>
      </w:r>
      <w:r w:rsidRPr="00F408F4">
        <w:rPr>
          <w:rFonts w:ascii="Times New Roman" w:eastAsia="№Е" w:hAnsi="Times New Roman"/>
          <w:kern w:val="2"/>
          <w:sz w:val="24"/>
          <w:szCs w:val="24"/>
          <w:lang w:eastAsia="ko-KR"/>
        </w:rPr>
        <w:t>гуманитарным  проблемам нашего общества, формирующие их гуманистическое мировоззрение и научную ка</w:t>
      </w:r>
      <w:r w:rsidR="00A4773D" w:rsidRPr="00F408F4">
        <w:rPr>
          <w:rFonts w:ascii="Times New Roman" w:eastAsia="№Е" w:hAnsi="Times New Roman"/>
          <w:kern w:val="2"/>
          <w:sz w:val="24"/>
          <w:szCs w:val="24"/>
          <w:lang w:eastAsia="ko-KR"/>
        </w:rPr>
        <w:t>ртину мира такие, как «</w:t>
      </w:r>
      <w:r w:rsidRPr="00F408F4">
        <w:rPr>
          <w:rFonts w:ascii="Times New Roman" w:eastAsia="№Е" w:hAnsi="Times New Roman"/>
          <w:kern w:val="2"/>
          <w:sz w:val="24"/>
          <w:szCs w:val="24"/>
          <w:lang w:eastAsia="ko-KR"/>
        </w:rPr>
        <w:t xml:space="preserve"> Живая планета»,  </w:t>
      </w:r>
      <w:r w:rsidR="00A4773D" w:rsidRPr="00F408F4">
        <w:rPr>
          <w:rFonts w:ascii="Times New Roman" w:eastAsia="№Е" w:hAnsi="Times New Roman"/>
          <w:kern w:val="2"/>
          <w:sz w:val="24"/>
          <w:szCs w:val="24"/>
          <w:lang w:eastAsia="ko-KR"/>
        </w:rPr>
        <w:t xml:space="preserve">«Основы финансовой грамотности», « Основы функциональной грамотности», </w:t>
      </w:r>
      <w:r w:rsidRPr="00F408F4">
        <w:rPr>
          <w:rFonts w:ascii="Times New Roman" w:eastAsia="№Е" w:hAnsi="Times New Roman"/>
          <w:kern w:val="2"/>
          <w:sz w:val="24"/>
          <w:szCs w:val="24"/>
          <w:lang w:eastAsia="ko-KR"/>
        </w:rPr>
        <w:t xml:space="preserve">  «Трудные вопросы обществознания», «Знай информатику», «Знай математику», «Смысловое чтение».</w:t>
      </w:r>
    </w:p>
    <w:p w:rsidR="004314B6" w:rsidRPr="00F408F4" w:rsidRDefault="004314B6" w:rsidP="004314B6">
      <w:pPr>
        <w:pStyle w:val="a7"/>
        <w:spacing w:line="276" w:lineRule="auto"/>
        <w:jc w:val="both"/>
        <w:rPr>
          <w:rFonts w:ascii="Times New Roman" w:eastAsia="№Е" w:hAnsi="Times New Roman"/>
          <w:kern w:val="2"/>
          <w:sz w:val="24"/>
          <w:szCs w:val="24"/>
          <w:lang w:eastAsia="ko-KR"/>
        </w:rPr>
      </w:pPr>
      <w:r w:rsidRPr="00F408F4">
        <w:rPr>
          <w:rFonts w:ascii="Times New Roman" w:eastAsia="№Е" w:hAnsi="Times New Roman"/>
          <w:b/>
          <w:kern w:val="2"/>
          <w:sz w:val="24"/>
          <w:szCs w:val="24"/>
          <w:lang w:eastAsia="ko-KR"/>
        </w:rPr>
        <w:t xml:space="preserve"> </w:t>
      </w:r>
      <w:r w:rsidRPr="00F408F4">
        <w:rPr>
          <w:rFonts w:ascii="Times New Roman" w:eastAsia="№Е" w:hAnsi="Times New Roman"/>
          <w:b/>
          <w:kern w:val="2"/>
          <w:sz w:val="24"/>
          <w:szCs w:val="24"/>
          <w:lang w:eastAsia="ko-KR"/>
        </w:rPr>
        <w:tab/>
        <w:t xml:space="preserve">Общекультурная деятельность. </w:t>
      </w:r>
      <w:r w:rsidRPr="00F408F4">
        <w:rPr>
          <w:rFonts w:ascii="Times New Roman" w:hAnsi="Times New Roman"/>
          <w:kern w:val="2"/>
          <w:sz w:val="24"/>
          <w:szCs w:val="24"/>
          <w:lang w:eastAsia="ko-KR"/>
        </w:rPr>
        <w:t xml:space="preserve">Курсы внеурочной деятельности  создают благоприятные условия для </w:t>
      </w:r>
      <w:proofErr w:type="spellStart"/>
      <w:r w:rsidRPr="00F408F4">
        <w:rPr>
          <w:rFonts w:ascii="Times New Roman" w:hAnsi="Times New Roman"/>
          <w:kern w:val="2"/>
          <w:sz w:val="24"/>
          <w:szCs w:val="24"/>
          <w:lang w:eastAsia="ko-KR"/>
        </w:rPr>
        <w:t>просоциальной</w:t>
      </w:r>
      <w:proofErr w:type="spellEnd"/>
      <w:r w:rsidRPr="00F408F4">
        <w:rPr>
          <w:rFonts w:ascii="Times New Roman" w:hAnsi="Times New Roman"/>
          <w:kern w:val="2"/>
          <w:sz w:val="24"/>
          <w:szCs w:val="24"/>
          <w:lang w:eastAsia="ko-KR"/>
        </w:rPr>
        <w:t xml:space="preserve"> самореализации школьников, направлены на раскрытие их творческих способностей, формирование чувства вкуса и умения ценить прекрасное, на воспитание  ценностного отношения школьников к культуре</w:t>
      </w:r>
      <w:r w:rsidRPr="00F408F4">
        <w:rPr>
          <w:rFonts w:ascii="Times New Roman" w:eastAsia="№Е" w:hAnsi="Times New Roman"/>
          <w:kern w:val="2"/>
          <w:sz w:val="24"/>
          <w:szCs w:val="24"/>
          <w:lang w:eastAsia="ko-KR"/>
        </w:rPr>
        <w:t>. Это к</w:t>
      </w:r>
      <w:r w:rsidR="00A4773D" w:rsidRPr="00F408F4">
        <w:rPr>
          <w:rFonts w:ascii="Times New Roman" w:eastAsia="№Е" w:hAnsi="Times New Roman"/>
          <w:kern w:val="2"/>
          <w:sz w:val="24"/>
          <w:szCs w:val="24"/>
          <w:lang w:eastAsia="ko-KR"/>
        </w:rPr>
        <w:t>урсы «Мир визуально-пространственных искусств», «Волшебный мир искусства»</w:t>
      </w:r>
    </w:p>
    <w:p w:rsidR="00A4773D" w:rsidRPr="00F408F4" w:rsidRDefault="004314B6" w:rsidP="004314B6">
      <w:pPr>
        <w:pStyle w:val="a7"/>
        <w:spacing w:line="276" w:lineRule="auto"/>
        <w:ind w:firstLine="708"/>
        <w:jc w:val="both"/>
        <w:rPr>
          <w:rFonts w:ascii="Times New Roman" w:hAnsi="Times New Roman"/>
          <w:sz w:val="24"/>
          <w:szCs w:val="24"/>
          <w:lang w:eastAsia="ru-RU"/>
        </w:rPr>
      </w:pPr>
      <w:r w:rsidRPr="00F408F4">
        <w:rPr>
          <w:rFonts w:ascii="Times New Roman" w:eastAsia="№Е" w:hAnsi="Times New Roman"/>
          <w:b/>
          <w:sz w:val="24"/>
          <w:szCs w:val="24"/>
          <w:lang w:eastAsia="ru-RU"/>
        </w:rPr>
        <w:t xml:space="preserve"> Духовно-нравственная деятельность.</w:t>
      </w:r>
      <w:r w:rsidRPr="00F408F4">
        <w:rPr>
          <w:rFonts w:ascii="Times New Roman" w:hAnsi="Times New Roman"/>
          <w:sz w:val="24"/>
          <w:szCs w:val="24"/>
          <w:lang w:eastAsia="ru-RU"/>
        </w:rPr>
        <w:t xml:space="preserve"> Курс в</w:t>
      </w:r>
      <w:r w:rsidR="00A4773D" w:rsidRPr="00F408F4">
        <w:rPr>
          <w:rFonts w:ascii="Times New Roman" w:hAnsi="Times New Roman"/>
          <w:sz w:val="24"/>
          <w:szCs w:val="24"/>
          <w:lang w:eastAsia="ru-RU"/>
        </w:rPr>
        <w:t>неурочной деятельности «Мой край в истории Отечества</w:t>
      </w:r>
      <w:proofErr w:type="gramStart"/>
      <w:r w:rsidR="00A4773D" w:rsidRPr="00F408F4">
        <w:rPr>
          <w:rFonts w:ascii="Times New Roman" w:hAnsi="Times New Roman"/>
          <w:sz w:val="24"/>
          <w:szCs w:val="24"/>
          <w:lang w:eastAsia="ru-RU"/>
        </w:rPr>
        <w:t>» ,ОДНКНР</w:t>
      </w:r>
      <w:proofErr w:type="gramEnd"/>
      <w:r w:rsidR="00A4773D" w:rsidRPr="00F408F4">
        <w:rPr>
          <w:rFonts w:ascii="Times New Roman" w:hAnsi="Times New Roman"/>
          <w:sz w:val="24"/>
          <w:szCs w:val="24"/>
          <w:lang w:eastAsia="ru-RU"/>
        </w:rPr>
        <w:t>, направлены</w:t>
      </w:r>
      <w:r w:rsidRPr="00F408F4">
        <w:rPr>
          <w:rFonts w:ascii="Times New Roman" w:hAnsi="Times New Roman"/>
          <w:sz w:val="24"/>
          <w:szCs w:val="24"/>
          <w:lang w:eastAsia="ru-RU"/>
        </w:rPr>
        <w:t xml:space="preserve"> </w:t>
      </w:r>
      <w:r w:rsidRPr="00F408F4">
        <w:rPr>
          <w:rFonts w:ascii="Times New Roman" w:eastAsia="№Е" w:hAnsi="Times New Roman"/>
          <w:sz w:val="24"/>
          <w:szCs w:val="24"/>
          <w:lang w:eastAsia="ru-RU"/>
        </w:rPr>
        <w:t xml:space="preserve">на воспитание у школьников любви к своему краю, его истории, культуре, природе, на развитие самостоятельности и </w:t>
      </w:r>
      <w:r w:rsidRPr="00F408F4">
        <w:rPr>
          <w:rFonts w:ascii="Times New Roman" w:eastAsia="№Е" w:hAnsi="Times New Roman"/>
          <w:sz w:val="24"/>
          <w:szCs w:val="24"/>
          <w:lang w:eastAsia="ru-RU"/>
        </w:rPr>
        <w:lastRenderedPageBreak/>
        <w:t xml:space="preserve">ответственности школьников. </w:t>
      </w:r>
      <w:r w:rsidR="00A4773D" w:rsidRPr="00F408F4">
        <w:rPr>
          <w:rFonts w:ascii="Times New Roman" w:hAnsi="Times New Roman"/>
          <w:sz w:val="24"/>
          <w:szCs w:val="24"/>
          <w:lang w:eastAsia="ru-RU"/>
        </w:rPr>
        <w:t>Материалы курса</w:t>
      </w:r>
      <w:r w:rsidRPr="00F408F4">
        <w:rPr>
          <w:rFonts w:ascii="Times New Roman" w:hAnsi="Times New Roman"/>
          <w:sz w:val="24"/>
          <w:szCs w:val="24"/>
          <w:lang w:eastAsia="ru-RU"/>
        </w:rPr>
        <w:t xml:space="preserve"> используются при про</w:t>
      </w:r>
      <w:r w:rsidR="00A4773D" w:rsidRPr="00F408F4">
        <w:rPr>
          <w:rFonts w:ascii="Times New Roman" w:hAnsi="Times New Roman"/>
          <w:sz w:val="24"/>
          <w:szCs w:val="24"/>
          <w:lang w:eastAsia="ru-RU"/>
        </w:rPr>
        <w:t>ведении  внеурочных мероприятий</w:t>
      </w:r>
      <w:r w:rsidRPr="00F408F4">
        <w:rPr>
          <w:rFonts w:ascii="Times New Roman" w:hAnsi="Times New Roman"/>
          <w:sz w:val="24"/>
          <w:szCs w:val="24"/>
          <w:lang w:eastAsia="ru-RU"/>
        </w:rPr>
        <w:t>, выполнении исследовательских раб</w:t>
      </w:r>
      <w:r w:rsidR="00A4773D" w:rsidRPr="00F408F4">
        <w:rPr>
          <w:rFonts w:ascii="Times New Roman" w:hAnsi="Times New Roman"/>
          <w:sz w:val="24"/>
          <w:szCs w:val="24"/>
          <w:lang w:eastAsia="ru-RU"/>
        </w:rPr>
        <w:t xml:space="preserve">от. </w:t>
      </w:r>
    </w:p>
    <w:p w:rsidR="004314B6" w:rsidRPr="00F408F4" w:rsidRDefault="004314B6" w:rsidP="004314B6">
      <w:pPr>
        <w:pStyle w:val="a7"/>
        <w:spacing w:line="276" w:lineRule="auto"/>
        <w:ind w:firstLine="708"/>
        <w:jc w:val="both"/>
        <w:rPr>
          <w:rFonts w:ascii="Times New Roman" w:hAnsi="Times New Roman"/>
          <w:sz w:val="24"/>
          <w:szCs w:val="24"/>
          <w:lang w:eastAsia="ru-RU"/>
        </w:rPr>
      </w:pPr>
      <w:r w:rsidRPr="00F408F4">
        <w:rPr>
          <w:rFonts w:ascii="Times New Roman" w:hAnsi="Times New Roman"/>
          <w:sz w:val="24"/>
          <w:szCs w:val="24"/>
          <w:lang w:eastAsia="ru-RU"/>
        </w:rPr>
        <w:t xml:space="preserve"> С </w:t>
      </w:r>
      <w:proofErr w:type="gramStart"/>
      <w:r w:rsidRPr="00F408F4">
        <w:rPr>
          <w:rFonts w:ascii="Times New Roman" w:hAnsi="Times New Roman"/>
          <w:sz w:val="24"/>
          <w:szCs w:val="24"/>
          <w:lang w:eastAsia="ru-RU"/>
        </w:rPr>
        <w:t>сентября  2022</w:t>
      </w:r>
      <w:proofErr w:type="gramEnd"/>
      <w:r w:rsidRPr="00F408F4">
        <w:rPr>
          <w:rFonts w:ascii="Times New Roman" w:hAnsi="Times New Roman"/>
          <w:sz w:val="24"/>
          <w:szCs w:val="24"/>
          <w:lang w:eastAsia="ru-RU"/>
        </w:rPr>
        <w:t xml:space="preserve"> года во все школах страны введен единый проект «Разговоры о важном». Каждый понедельник учащиеся погружаются в историю России, о самых важных вопросах стоящих перед страной.</w:t>
      </w:r>
      <w:r w:rsidR="001C26B1" w:rsidRPr="00F408F4">
        <w:rPr>
          <w:rFonts w:ascii="Times New Roman" w:hAnsi="Times New Roman"/>
          <w:sz w:val="24"/>
          <w:szCs w:val="24"/>
          <w:lang w:eastAsia="ru-RU"/>
        </w:rPr>
        <w:t xml:space="preserve"> С сентября 2023 года введен курс для учащихся 6-11 классов «Россия- мои горизонты»</w:t>
      </w:r>
      <w:r w:rsidR="00777C50" w:rsidRPr="00F408F4">
        <w:rPr>
          <w:rFonts w:ascii="Times New Roman" w:hAnsi="Times New Roman"/>
          <w:sz w:val="24"/>
          <w:szCs w:val="24"/>
          <w:lang w:eastAsia="ru-RU"/>
        </w:rPr>
        <w:t>. Он представляет весь многогранный пер</w:t>
      </w:r>
      <w:r w:rsidR="00A4773D" w:rsidRPr="00F408F4">
        <w:rPr>
          <w:rFonts w:ascii="Times New Roman" w:hAnsi="Times New Roman"/>
          <w:sz w:val="24"/>
          <w:szCs w:val="24"/>
          <w:lang w:eastAsia="ru-RU"/>
        </w:rPr>
        <w:t xml:space="preserve">ечень профессий, знакомит с их основными </w:t>
      </w:r>
      <w:r w:rsidR="00777C50" w:rsidRPr="00F408F4">
        <w:rPr>
          <w:rFonts w:ascii="Times New Roman" w:hAnsi="Times New Roman"/>
          <w:sz w:val="24"/>
          <w:szCs w:val="24"/>
          <w:lang w:eastAsia="ru-RU"/>
        </w:rPr>
        <w:t xml:space="preserve"> требованиями.</w:t>
      </w:r>
      <w:r w:rsidR="001C26B1" w:rsidRPr="00F408F4">
        <w:rPr>
          <w:rFonts w:ascii="Times New Roman" w:hAnsi="Times New Roman"/>
          <w:sz w:val="24"/>
          <w:szCs w:val="24"/>
          <w:lang w:eastAsia="ru-RU"/>
        </w:rPr>
        <w:t xml:space="preserve"> </w:t>
      </w:r>
      <w:r w:rsidRPr="00F408F4">
        <w:rPr>
          <w:rFonts w:ascii="Times New Roman" w:hAnsi="Times New Roman"/>
          <w:sz w:val="24"/>
          <w:szCs w:val="24"/>
          <w:lang w:eastAsia="ru-RU"/>
        </w:rPr>
        <w:t xml:space="preserve"> Ведется работа по воспитанию уважения к государственным символам России. В нашей школе разработан и утвержден церемониал поднятия и спуска флага, из числа лучших учеников и активистов  сформированы две знаменные группы. Церемониал поднятия и спуска Государственного флага РФ сопровождается исполнением гимна страны.</w:t>
      </w:r>
    </w:p>
    <w:p w:rsidR="004314B6" w:rsidRPr="00F408F4" w:rsidRDefault="004314B6" w:rsidP="004314B6">
      <w:pPr>
        <w:pStyle w:val="a7"/>
        <w:spacing w:line="276" w:lineRule="auto"/>
        <w:ind w:firstLine="708"/>
        <w:jc w:val="both"/>
        <w:rPr>
          <w:rFonts w:ascii="Times New Roman" w:hAnsi="Times New Roman"/>
          <w:kern w:val="2"/>
          <w:sz w:val="24"/>
          <w:szCs w:val="24"/>
          <w:lang w:eastAsia="ko-KR"/>
        </w:rPr>
      </w:pPr>
      <w:r w:rsidRPr="00F408F4">
        <w:rPr>
          <w:rFonts w:ascii="Times New Roman" w:eastAsia="№Е" w:hAnsi="Times New Roman"/>
          <w:b/>
          <w:kern w:val="2"/>
          <w:sz w:val="24"/>
          <w:szCs w:val="24"/>
          <w:lang w:eastAsia="ko-KR"/>
        </w:rPr>
        <w:t>Социальная деятельность.</w:t>
      </w:r>
      <w:r w:rsidRPr="00F408F4">
        <w:rPr>
          <w:rFonts w:ascii="Times New Roman" w:hAnsi="Times New Roman"/>
          <w:kern w:val="2"/>
          <w:sz w:val="24"/>
          <w:szCs w:val="24"/>
          <w:lang w:eastAsia="ko-KR"/>
        </w:rPr>
        <w:t xml:space="preserve"> Курсы внеурочной деятельности направлены на овладение социальными знаниями, приобретение социального опыта, формирование компетенции социального взаимодействия с обществом и психологической готовности к совершению профессионального выбора.</w:t>
      </w:r>
      <w:r w:rsidRPr="00F408F4">
        <w:rPr>
          <w:rFonts w:ascii="Times New Roman" w:eastAsia="Times New Roman" w:hAnsi="Times New Roman"/>
          <w:kern w:val="2"/>
          <w:sz w:val="24"/>
          <w:szCs w:val="24"/>
          <w:lang w:eastAsia="ko-KR"/>
        </w:rPr>
        <w:t xml:space="preserve"> Это курсы «Я волонтер», кружек «Билет в будущее», кружек  «Хабаровск наш», «Мир профессий».</w:t>
      </w:r>
    </w:p>
    <w:p w:rsidR="004314B6" w:rsidRPr="00F408F4" w:rsidRDefault="004314B6" w:rsidP="004314B6">
      <w:pPr>
        <w:pStyle w:val="a7"/>
        <w:spacing w:line="276" w:lineRule="auto"/>
        <w:ind w:firstLine="708"/>
        <w:jc w:val="both"/>
        <w:rPr>
          <w:rFonts w:ascii="Times New Roman" w:eastAsia="№Е" w:hAnsi="Times New Roman"/>
          <w:kern w:val="2"/>
          <w:sz w:val="24"/>
          <w:szCs w:val="24"/>
          <w:lang w:eastAsia="ko-KR"/>
        </w:rPr>
      </w:pPr>
      <w:r w:rsidRPr="00F408F4">
        <w:rPr>
          <w:rFonts w:ascii="Times New Roman" w:eastAsia="№Е" w:hAnsi="Times New Roman"/>
          <w:b/>
          <w:kern w:val="2"/>
          <w:sz w:val="24"/>
          <w:szCs w:val="24"/>
          <w:lang w:eastAsia="ko-KR"/>
        </w:rPr>
        <w:t xml:space="preserve">Спортивно-оздоровительная деятельность. </w:t>
      </w:r>
      <w:r w:rsidRPr="00F408F4">
        <w:rPr>
          <w:rFonts w:ascii="Times New Roman" w:hAnsi="Times New Roman"/>
          <w:kern w:val="2"/>
          <w:sz w:val="24"/>
          <w:szCs w:val="24"/>
          <w:lang w:eastAsia="ko-KR"/>
        </w:rPr>
        <w:t xml:space="preserve">Курсы внеурочной деятельности  направленны </w:t>
      </w:r>
      <w:r w:rsidRPr="00F408F4">
        <w:rPr>
          <w:rFonts w:ascii="Times New Roman" w:eastAsia="№Е" w:hAnsi="Times New Roman"/>
          <w:kern w:val="2"/>
          <w:sz w:val="24"/>
          <w:szCs w:val="24"/>
          <w:lang w:eastAsia="ko-KR"/>
        </w:rPr>
        <w:t>на физическое развитие школьников,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Это направление предс</w:t>
      </w:r>
      <w:r w:rsidR="00A4773D" w:rsidRPr="00F408F4">
        <w:rPr>
          <w:rFonts w:ascii="Times New Roman" w:eastAsia="№Е" w:hAnsi="Times New Roman"/>
          <w:kern w:val="2"/>
          <w:sz w:val="24"/>
          <w:szCs w:val="24"/>
          <w:lang w:eastAsia="ko-KR"/>
        </w:rPr>
        <w:t>тавлено секции «Ура ГТО!»,  «Рукопашный бой», «Шахматы».</w:t>
      </w:r>
    </w:p>
    <w:p w:rsidR="004314B6" w:rsidRPr="00F408F4" w:rsidRDefault="004314B6" w:rsidP="004314B6">
      <w:pPr>
        <w:pStyle w:val="a7"/>
        <w:spacing w:line="276" w:lineRule="auto"/>
        <w:rPr>
          <w:rFonts w:ascii="Times New Roman" w:hAnsi="Times New Roman"/>
          <w:sz w:val="24"/>
          <w:szCs w:val="24"/>
        </w:rPr>
      </w:pPr>
      <w:r w:rsidRPr="00F408F4">
        <w:rPr>
          <w:rFonts w:ascii="Times New Roman" w:eastAsia="№Е" w:hAnsi="Times New Roman"/>
          <w:kern w:val="2"/>
          <w:sz w:val="24"/>
          <w:szCs w:val="24"/>
          <w:lang w:eastAsia="ko-KR"/>
        </w:rPr>
        <w:t xml:space="preserve">        </w:t>
      </w:r>
      <w:r w:rsidR="00B72F45" w:rsidRPr="00F408F4">
        <w:rPr>
          <w:rFonts w:ascii="Times New Roman" w:eastAsia="№Е" w:hAnsi="Times New Roman"/>
          <w:kern w:val="2"/>
          <w:sz w:val="24"/>
          <w:szCs w:val="24"/>
          <w:lang w:eastAsia="ko-KR"/>
        </w:rPr>
        <w:tab/>
      </w:r>
      <w:r w:rsidRPr="00F408F4">
        <w:rPr>
          <w:rFonts w:ascii="Times New Roman" w:hAnsi="Times New Roman"/>
          <w:sz w:val="24"/>
          <w:szCs w:val="24"/>
        </w:rPr>
        <w:t>Таким образом, план</w:t>
      </w:r>
      <w:r w:rsidR="00777C50" w:rsidRPr="00F408F4">
        <w:rPr>
          <w:rFonts w:ascii="Times New Roman" w:hAnsi="Times New Roman"/>
          <w:sz w:val="24"/>
          <w:szCs w:val="24"/>
        </w:rPr>
        <w:t xml:space="preserve"> внеурочной деятельности на 2023-2024</w:t>
      </w:r>
      <w:r w:rsidRPr="00F408F4">
        <w:rPr>
          <w:rFonts w:ascii="Times New Roman" w:hAnsi="Times New Roman"/>
          <w:sz w:val="24"/>
          <w:szCs w:val="24"/>
        </w:rPr>
        <w:t xml:space="preserve"> г. создаёт условия для повышения качества образования, обеспечивает развитие личности обучающихся в различных направлениях. Анализ журналов внеурочной деятельности позволяет сделать вывод о 100 %  посещаемости занятий.</w:t>
      </w:r>
    </w:p>
    <w:p w:rsidR="004314B6" w:rsidRPr="00F408F4" w:rsidRDefault="004314B6" w:rsidP="001B1E44">
      <w:pPr>
        <w:pStyle w:val="a7"/>
        <w:spacing w:line="276" w:lineRule="auto"/>
        <w:jc w:val="both"/>
        <w:rPr>
          <w:rFonts w:ascii="Times New Roman" w:hAnsi="Times New Roman"/>
          <w:sz w:val="24"/>
          <w:szCs w:val="24"/>
        </w:rPr>
      </w:pPr>
      <w:r w:rsidRPr="00F408F4">
        <w:rPr>
          <w:rFonts w:ascii="Times New Roman" w:hAnsi="Times New Roman"/>
          <w:b/>
          <w:color w:val="000000"/>
          <w:w w:val="0"/>
          <w:kern w:val="2"/>
          <w:sz w:val="24"/>
          <w:szCs w:val="24"/>
          <w:lang w:eastAsia="ko-KR"/>
        </w:rPr>
        <w:t xml:space="preserve"> </w:t>
      </w:r>
      <w:r w:rsidR="00B72F45" w:rsidRPr="00F408F4">
        <w:rPr>
          <w:rFonts w:ascii="Times New Roman" w:hAnsi="Times New Roman"/>
          <w:b/>
          <w:color w:val="000000"/>
          <w:w w:val="0"/>
          <w:kern w:val="2"/>
          <w:sz w:val="24"/>
          <w:szCs w:val="24"/>
          <w:lang w:eastAsia="ko-KR"/>
        </w:rPr>
        <w:tab/>
      </w:r>
      <w:r w:rsidRPr="00F408F4">
        <w:rPr>
          <w:rFonts w:ascii="Times New Roman" w:hAnsi="Times New Roman"/>
          <w:b/>
          <w:color w:val="000000"/>
          <w:w w:val="0"/>
          <w:kern w:val="2"/>
          <w:sz w:val="24"/>
          <w:szCs w:val="24"/>
          <w:lang w:eastAsia="ko-KR"/>
        </w:rPr>
        <w:t>4) Модуль «Школьный урок»</w:t>
      </w:r>
      <w:r w:rsidRPr="00F408F4">
        <w:rPr>
          <w:rFonts w:ascii="Times New Roman" w:hAnsi="Times New Roman"/>
          <w:sz w:val="24"/>
          <w:szCs w:val="24"/>
        </w:rPr>
        <w:t>.</w:t>
      </w:r>
      <w:r w:rsidRPr="00F408F4">
        <w:rPr>
          <w:rFonts w:ascii="Times New Roman" w:eastAsia="№Е" w:hAnsi="Times New Roman"/>
          <w:kern w:val="2"/>
          <w:sz w:val="24"/>
          <w:szCs w:val="24"/>
          <w:lang w:eastAsia="ko-KR"/>
        </w:rPr>
        <w:t xml:space="preserve"> В ходе уроков происходит реализация школьными педагогами воспитательного потенциала. </w:t>
      </w:r>
      <w:r w:rsidRPr="00F408F4">
        <w:rPr>
          <w:rFonts w:ascii="Times New Roman" w:hAnsi="Times New Roman"/>
          <w:kern w:val="2"/>
          <w:sz w:val="24"/>
          <w:szCs w:val="24"/>
          <w:lang w:eastAsia="ko-KR"/>
        </w:rPr>
        <w:t>У</w:t>
      </w:r>
      <w:r w:rsidRPr="00F408F4">
        <w:rPr>
          <w:rFonts w:ascii="Times New Roman" w:eastAsia="№Е" w:hAnsi="Times New Roman"/>
          <w:kern w:val="2"/>
          <w:sz w:val="24"/>
          <w:szCs w:val="24"/>
        </w:rPr>
        <w:t>станавливаются доверительные отношения между учителем и  учениками;</w:t>
      </w:r>
      <w:r w:rsidRPr="00F408F4">
        <w:rPr>
          <w:rFonts w:ascii="Times New Roman" w:hAnsi="Times New Roman"/>
          <w:kern w:val="2"/>
          <w:sz w:val="24"/>
          <w:szCs w:val="24"/>
          <w:lang w:eastAsia="ko-KR"/>
        </w:rPr>
        <w:t xml:space="preserve"> </w:t>
      </w:r>
      <w:r w:rsidRPr="00F408F4">
        <w:rPr>
          <w:rFonts w:ascii="Times New Roman" w:eastAsia="№Е" w:hAnsi="Times New Roman"/>
          <w:kern w:val="2"/>
          <w:sz w:val="24"/>
          <w:szCs w:val="24"/>
        </w:rPr>
        <w:t xml:space="preserve">побуждается соблюдение учениками  на уроке общепринятых норм поведения; демонстрируются  детям примеры ответственного, гражданского поведения, проявления человеколюбия и добросердечности. </w:t>
      </w:r>
      <w:r w:rsidRPr="00F408F4">
        <w:rPr>
          <w:rFonts w:ascii="Times New Roman" w:hAnsi="Times New Roman"/>
          <w:kern w:val="2"/>
          <w:sz w:val="24"/>
          <w:szCs w:val="24"/>
          <w:lang w:eastAsia="ko-KR"/>
        </w:rPr>
        <w:t>С</w:t>
      </w:r>
      <w:r w:rsidRPr="00F408F4">
        <w:rPr>
          <w:rFonts w:ascii="Times New Roman" w:eastAsia="№Е" w:hAnsi="Times New Roman"/>
          <w:kern w:val="2"/>
          <w:sz w:val="24"/>
          <w:szCs w:val="24"/>
        </w:rPr>
        <w:t xml:space="preserve">тимулируется познавательная мотивация школьников; приобретается опыт ведения конструктивного диалога. Обеспечиваются современные активности обучающихся через использование ИКТ и дистанционных образовательных технологий обучения. </w:t>
      </w:r>
    </w:p>
    <w:p w:rsidR="004314B6" w:rsidRPr="00F408F4" w:rsidRDefault="004314B6" w:rsidP="004314B6">
      <w:pPr>
        <w:pStyle w:val="a7"/>
        <w:spacing w:line="276" w:lineRule="auto"/>
        <w:jc w:val="both"/>
        <w:rPr>
          <w:rFonts w:ascii="Times New Roman" w:eastAsia="№Е" w:hAnsi="Times New Roman"/>
          <w:kern w:val="2"/>
          <w:sz w:val="24"/>
          <w:szCs w:val="24"/>
        </w:rPr>
      </w:pPr>
      <w:r w:rsidRPr="00F408F4">
        <w:rPr>
          <w:rFonts w:ascii="Times New Roman" w:eastAsia="№Е" w:hAnsi="Times New Roman"/>
          <w:kern w:val="2"/>
          <w:sz w:val="24"/>
          <w:szCs w:val="24"/>
        </w:rPr>
        <w:t xml:space="preserve">      </w:t>
      </w:r>
      <w:r w:rsidR="00B72F45" w:rsidRPr="00F408F4">
        <w:rPr>
          <w:rFonts w:ascii="Times New Roman" w:eastAsia="№Е" w:hAnsi="Times New Roman"/>
          <w:kern w:val="2"/>
          <w:sz w:val="24"/>
          <w:szCs w:val="24"/>
        </w:rPr>
        <w:tab/>
      </w:r>
      <w:r w:rsidRPr="00F408F4">
        <w:rPr>
          <w:rFonts w:ascii="Times New Roman" w:hAnsi="Times New Roman"/>
          <w:kern w:val="2"/>
          <w:sz w:val="24"/>
          <w:szCs w:val="24"/>
          <w:lang w:eastAsia="ko-KR"/>
        </w:rPr>
        <w:t>В</w:t>
      </w:r>
      <w:r w:rsidRPr="00F408F4">
        <w:rPr>
          <w:rFonts w:ascii="Times New Roman" w:eastAsia="№Е" w:hAnsi="Times New Roman"/>
          <w:kern w:val="2"/>
          <w:sz w:val="24"/>
          <w:szCs w:val="24"/>
        </w:rPr>
        <w:t xml:space="preserve">ключение в урок игровых процедур помогает поддержать мотивацию детей к получению знаний, налаживанию позитивных межличностных отношений в классе,  установлению доброжелательной атмосферы во время урока. </w:t>
      </w:r>
    </w:p>
    <w:p w:rsidR="004314B6" w:rsidRPr="00F408F4" w:rsidRDefault="004314B6" w:rsidP="004314B6">
      <w:pPr>
        <w:pStyle w:val="a7"/>
        <w:spacing w:line="276" w:lineRule="auto"/>
        <w:jc w:val="both"/>
        <w:rPr>
          <w:rFonts w:ascii="Times New Roman" w:hAnsi="Times New Roman"/>
          <w:kern w:val="2"/>
          <w:sz w:val="24"/>
          <w:szCs w:val="24"/>
          <w:lang w:eastAsia="ko-KR"/>
        </w:rPr>
      </w:pPr>
      <w:r w:rsidRPr="00F408F4">
        <w:rPr>
          <w:rFonts w:ascii="Times New Roman" w:eastAsia="№Е" w:hAnsi="Times New Roman"/>
          <w:kern w:val="2"/>
          <w:sz w:val="24"/>
          <w:szCs w:val="24"/>
        </w:rPr>
        <w:t xml:space="preserve">   </w:t>
      </w:r>
      <w:r w:rsidR="00B72F45" w:rsidRPr="00F408F4">
        <w:rPr>
          <w:rFonts w:ascii="Times New Roman" w:eastAsia="№Е" w:hAnsi="Times New Roman"/>
          <w:kern w:val="2"/>
          <w:sz w:val="24"/>
          <w:szCs w:val="24"/>
        </w:rPr>
        <w:tab/>
        <w:t>Инициирование</w:t>
      </w:r>
      <w:r w:rsidRPr="00F408F4">
        <w:rPr>
          <w:rFonts w:ascii="Times New Roman" w:eastAsia="№Е" w:hAnsi="Times New Roman"/>
          <w:kern w:val="2"/>
          <w:sz w:val="24"/>
          <w:szCs w:val="24"/>
        </w:rPr>
        <w:t xml:space="preserve"> и поддержка исследовательской деятельности школьников дает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Хочется отметить педагогов на уроках которых создается подобная атмосфера; </w:t>
      </w:r>
      <w:proofErr w:type="spellStart"/>
      <w:r w:rsidRPr="00F408F4">
        <w:rPr>
          <w:rFonts w:ascii="Times New Roman" w:eastAsia="№Е" w:hAnsi="Times New Roman"/>
          <w:kern w:val="2"/>
          <w:sz w:val="24"/>
          <w:szCs w:val="24"/>
        </w:rPr>
        <w:t>Олесик.Т.А</w:t>
      </w:r>
      <w:proofErr w:type="spellEnd"/>
      <w:r w:rsidRPr="00F408F4">
        <w:rPr>
          <w:rFonts w:ascii="Times New Roman" w:eastAsia="№Е" w:hAnsi="Times New Roman"/>
          <w:kern w:val="2"/>
          <w:sz w:val="24"/>
          <w:szCs w:val="24"/>
        </w:rPr>
        <w:t xml:space="preserve">., </w:t>
      </w:r>
      <w:proofErr w:type="spellStart"/>
      <w:r w:rsidRPr="00F408F4">
        <w:rPr>
          <w:rFonts w:ascii="Times New Roman" w:eastAsia="№Е" w:hAnsi="Times New Roman"/>
          <w:kern w:val="2"/>
          <w:sz w:val="24"/>
          <w:szCs w:val="24"/>
        </w:rPr>
        <w:t>Шиповалова</w:t>
      </w:r>
      <w:proofErr w:type="spellEnd"/>
      <w:r w:rsidRPr="00F408F4">
        <w:rPr>
          <w:rFonts w:ascii="Times New Roman" w:eastAsia="№Е" w:hAnsi="Times New Roman"/>
          <w:kern w:val="2"/>
          <w:sz w:val="24"/>
          <w:szCs w:val="24"/>
        </w:rPr>
        <w:t xml:space="preserve"> Т.А., Старкова Е.А. </w:t>
      </w:r>
    </w:p>
    <w:p w:rsidR="004314B6" w:rsidRPr="00F408F4" w:rsidRDefault="00B72F45" w:rsidP="001B1E44">
      <w:pPr>
        <w:pStyle w:val="a7"/>
        <w:spacing w:line="276" w:lineRule="auto"/>
        <w:jc w:val="both"/>
        <w:rPr>
          <w:rFonts w:ascii="Times New Roman" w:hAnsi="Times New Roman"/>
          <w:b/>
          <w:iCs/>
          <w:color w:val="000000"/>
          <w:w w:val="0"/>
          <w:kern w:val="2"/>
          <w:sz w:val="24"/>
          <w:szCs w:val="24"/>
          <w:lang w:eastAsia="ko-KR"/>
        </w:rPr>
      </w:pPr>
      <w:r w:rsidRPr="00F408F4">
        <w:rPr>
          <w:rFonts w:ascii="Times New Roman" w:hAnsi="Times New Roman"/>
          <w:b/>
          <w:iCs/>
          <w:color w:val="000000"/>
          <w:w w:val="0"/>
          <w:kern w:val="2"/>
          <w:sz w:val="24"/>
          <w:szCs w:val="24"/>
          <w:lang w:eastAsia="ko-KR"/>
        </w:rPr>
        <w:tab/>
      </w:r>
      <w:r w:rsidR="004314B6" w:rsidRPr="00F408F4">
        <w:rPr>
          <w:rFonts w:ascii="Times New Roman" w:hAnsi="Times New Roman"/>
          <w:b/>
          <w:iCs/>
          <w:color w:val="000000"/>
          <w:w w:val="0"/>
          <w:kern w:val="2"/>
          <w:sz w:val="24"/>
          <w:szCs w:val="24"/>
          <w:lang w:eastAsia="ko-KR"/>
        </w:rPr>
        <w:t xml:space="preserve">5) Модуль «Самоуправление». </w:t>
      </w:r>
      <w:r w:rsidR="004314B6" w:rsidRPr="00F408F4">
        <w:rPr>
          <w:rFonts w:ascii="Times New Roman" w:hAnsi="Times New Roman"/>
          <w:color w:val="000000"/>
          <w:w w:val="0"/>
          <w:kern w:val="2"/>
          <w:sz w:val="24"/>
          <w:szCs w:val="24"/>
          <w:lang w:eastAsia="ko-KR"/>
        </w:rPr>
        <w:t xml:space="preserve">   </w:t>
      </w:r>
      <w:r w:rsidR="004314B6" w:rsidRPr="00F408F4">
        <w:rPr>
          <w:rFonts w:ascii="Times New Roman" w:hAnsi="Times New Roman"/>
          <w:kern w:val="2"/>
          <w:sz w:val="24"/>
          <w:szCs w:val="24"/>
          <w:lang w:eastAsia="ko-KR"/>
        </w:rPr>
        <w:t xml:space="preserve">Детское самоуправление в школе </w:t>
      </w:r>
      <w:proofErr w:type="gramStart"/>
      <w:r w:rsidR="004314B6" w:rsidRPr="00F408F4">
        <w:rPr>
          <w:rFonts w:ascii="Times New Roman" w:hAnsi="Times New Roman"/>
          <w:kern w:val="2"/>
          <w:sz w:val="24"/>
          <w:szCs w:val="24"/>
          <w:lang w:eastAsia="ko-KR"/>
        </w:rPr>
        <w:t xml:space="preserve">осуществляется  </w:t>
      </w:r>
      <w:r w:rsidR="004314B6" w:rsidRPr="00F408F4">
        <w:rPr>
          <w:rFonts w:ascii="Times New Roman" w:eastAsia="№Е" w:hAnsi="Times New Roman"/>
          <w:kern w:val="2"/>
          <w:sz w:val="24"/>
          <w:szCs w:val="24"/>
        </w:rPr>
        <w:t>через</w:t>
      </w:r>
      <w:proofErr w:type="gramEnd"/>
      <w:r w:rsidR="004314B6" w:rsidRPr="00F408F4">
        <w:rPr>
          <w:rFonts w:ascii="Times New Roman" w:eastAsia="№Е" w:hAnsi="Times New Roman"/>
          <w:kern w:val="2"/>
          <w:sz w:val="24"/>
          <w:szCs w:val="24"/>
        </w:rPr>
        <w:t xml:space="preserve"> деятельность выборного Совета </w:t>
      </w:r>
      <w:proofErr w:type="spellStart"/>
      <w:r w:rsidR="004314B6" w:rsidRPr="00F408F4">
        <w:rPr>
          <w:rFonts w:ascii="Times New Roman" w:eastAsia="№Е" w:hAnsi="Times New Roman"/>
          <w:kern w:val="2"/>
          <w:sz w:val="24"/>
          <w:szCs w:val="24"/>
        </w:rPr>
        <w:t>обучащихся</w:t>
      </w:r>
      <w:proofErr w:type="spellEnd"/>
      <w:r w:rsidR="004314B6" w:rsidRPr="00F408F4">
        <w:rPr>
          <w:rFonts w:ascii="Times New Roman" w:eastAsia="№Е" w:hAnsi="Times New Roman"/>
          <w:kern w:val="2"/>
          <w:sz w:val="24"/>
          <w:szCs w:val="24"/>
        </w:rPr>
        <w:t xml:space="preserve"> школы (далее СОШ), создаваемого для учета мнения школьников по вопросам управления образовательной организацией и </w:t>
      </w:r>
      <w:r w:rsidR="004314B6" w:rsidRPr="00F408F4">
        <w:rPr>
          <w:rFonts w:ascii="Times New Roman" w:eastAsia="№Е" w:hAnsi="Times New Roman"/>
          <w:kern w:val="2"/>
          <w:sz w:val="24"/>
          <w:szCs w:val="24"/>
        </w:rPr>
        <w:lastRenderedPageBreak/>
        <w:t>принятия административных решений, затрагивающих их права и законные интересы;</w:t>
      </w:r>
      <w:r w:rsidR="004314B6" w:rsidRPr="00F408F4">
        <w:rPr>
          <w:rFonts w:ascii="Times New Roman" w:hAnsi="Times New Roman"/>
          <w:kern w:val="2"/>
          <w:sz w:val="24"/>
          <w:szCs w:val="24"/>
          <w:lang w:eastAsia="ko-KR"/>
        </w:rPr>
        <w:t xml:space="preserve"> </w:t>
      </w:r>
      <w:r w:rsidR="004314B6" w:rsidRPr="00F408F4">
        <w:rPr>
          <w:rFonts w:ascii="Times New Roman" w:eastAsia="№Е" w:hAnsi="Times New Roman"/>
          <w:kern w:val="2"/>
          <w:sz w:val="24"/>
          <w:szCs w:val="24"/>
        </w:rPr>
        <w:t xml:space="preserve">через работу школьного медиа-центра (отдел информации),  который занимается популяризацией и информационной поддержкой общешкольных ключевых дел в социальных сетях; </w:t>
      </w:r>
      <w:r w:rsidR="004314B6" w:rsidRPr="00F408F4">
        <w:rPr>
          <w:rFonts w:ascii="Times New Roman" w:eastAsia="№Е" w:hAnsi="Times New Roman"/>
          <w:iCs/>
          <w:kern w:val="2"/>
          <w:sz w:val="24"/>
          <w:szCs w:val="24"/>
        </w:rPr>
        <w:t>через деятельность творческих советов дела.</w:t>
      </w:r>
    </w:p>
    <w:p w:rsidR="004314B6" w:rsidRPr="00F408F4" w:rsidRDefault="004314B6" w:rsidP="004314B6">
      <w:pPr>
        <w:pStyle w:val="a7"/>
        <w:spacing w:line="276" w:lineRule="auto"/>
        <w:rPr>
          <w:rFonts w:ascii="Times New Roman" w:hAnsi="Times New Roman"/>
          <w:b/>
          <w:sz w:val="24"/>
          <w:szCs w:val="24"/>
          <w:lang w:eastAsia="ru-RU"/>
        </w:rPr>
      </w:pPr>
      <w:r w:rsidRPr="00F408F4">
        <w:rPr>
          <w:rFonts w:ascii="Times New Roman" w:hAnsi="Times New Roman"/>
          <w:color w:val="000000"/>
          <w:w w:val="0"/>
          <w:kern w:val="2"/>
          <w:sz w:val="24"/>
          <w:szCs w:val="24"/>
          <w:lang w:eastAsia="ko-KR"/>
        </w:rPr>
        <w:t xml:space="preserve">            </w:t>
      </w:r>
      <w:r w:rsidRPr="00F408F4">
        <w:rPr>
          <w:rFonts w:ascii="Times New Roman" w:hAnsi="Times New Roman"/>
          <w:sz w:val="24"/>
          <w:szCs w:val="24"/>
          <w:lang w:eastAsia="ru-RU"/>
        </w:rPr>
        <w:t>Высший орган ученического самоуправления</w:t>
      </w:r>
      <w:r w:rsidRPr="00F408F4">
        <w:rPr>
          <w:rFonts w:ascii="Times New Roman" w:hAnsi="Times New Roman"/>
          <w:b/>
          <w:sz w:val="24"/>
          <w:szCs w:val="24"/>
          <w:lang w:eastAsia="ru-RU"/>
        </w:rPr>
        <w:t xml:space="preserve"> - </w:t>
      </w:r>
      <w:r w:rsidRPr="00F408F4">
        <w:rPr>
          <w:rFonts w:ascii="Times New Roman" w:hAnsi="Times New Roman"/>
          <w:sz w:val="24"/>
          <w:szCs w:val="24"/>
          <w:lang w:eastAsia="ru-RU"/>
        </w:rPr>
        <w:t>общее ученическое собрание. Собрание избирает Совет обучающихся школы.</w:t>
      </w:r>
    </w:p>
    <w:p w:rsidR="004314B6" w:rsidRPr="00F408F4" w:rsidRDefault="004314B6" w:rsidP="004314B6">
      <w:pPr>
        <w:pStyle w:val="a7"/>
        <w:spacing w:line="276" w:lineRule="auto"/>
        <w:jc w:val="both"/>
        <w:rPr>
          <w:rFonts w:ascii="Times New Roman" w:hAnsi="Times New Roman"/>
          <w:sz w:val="24"/>
          <w:szCs w:val="24"/>
          <w:lang w:eastAsia="ru-RU"/>
        </w:rPr>
      </w:pPr>
      <w:r w:rsidRPr="00F408F4">
        <w:rPr>
          <w:rFonts w:ascii="Times New Roman" w:hAnsi="Times New Roman"/>
          <w:sz w:val="24"/>
          <w:szCs w:val="24"/>
          <w:lang w:eastAsia="ru-RU"/>
        </w:rPr>
        <w:t xml:space="preserve">             В нашей школе СОШ был создан в результате проведения деловой игры «Выборы», о</w:t>
      </w:r>
      <w:r w:rsidR="00777C50" w:rsidRPr="00F408F4">
        <w:rPr>
          <w:rFonts w:ascii="Times New Roman" w:hAnsi="Times New Roman"/>
          <w:sz w:val="24"/>
          <w:szCs w:val="24"/>
          <w:lang w:eastAsia="ru-RU"/>
        </w:rPr>
        <w:t>рганизованной в сентябре 2023</w:t>
      </w:r>
      <w:r w:rsidRPr="00F408F4">
        <w:rPr>
          <w:rFonts w:ascii="Times New Roman" w:hAnsi="Times New Roman"/>
          <w:sz w:val="24"/>
          <w:szCs w:val="24"/>
          <w:lang w:eastAsia="ru-RU"/>
        </w:rPr>
        <w:t xml:space="preserve">  года. На предварительном этапе  в Совет обучающихся школы были избраны  обучающиеся, достигшие 14 лет, наиболее активные, пользующиеся авторитетом среди учащихся. В основной день деловой игры «Выборы» из числа  членов Совета избирался председатель,  руководители отделов: Знаний, Труда, Спорта, Информации, Культуры, а </w:t>
      </w:r>
      <w:r w:rsidR="00947921" w:rsidRPr="00F408F4">
        <w:rPr>
          <w:rFonts w:ascii="Times New Roman" w:hAnsi="Times New Roman"/>
          <w:sz w:val="24"/>
          <w:szCs w:val="24"/>
          <w:lang w:eastAsia="ru-RU"/>
        </w:rPr>
        <w:t>также</w:t>
      </w:r>
      <w:r w:rsidRPr="00F408F4">
        <w:rPr>
          <w:rFonts w:ascii="Times New Roman" w:hAnsi="Times New Roman"/>
          <w:sz w:val="24"/>
          <w:szCs w:val="24"/>
          <w:lang w:eastAsia="ru-RU"/>
        </w:rPr>
        <w:t xml:space="preserve">  заместитель председателя.   В трех отделах сфо</w:t>
      </w:r>
      <w:r w:rsidR="0076029A">
        <w:rPr>
          <w:rFonts w:ascii="Times New Roman" w:hAnsi="Times New Roman"/>
          <w:sz w:val="24"/>
          <w:szCs w:val="24"/>
          <w:lang w:eastAsia="ru-RU"/>
        </w:rPr>
        <w:t>рмирован собственный состав:</w:t>
      </w:r>
      <w:r w:rsidRPr="00F408F4">
        <w:rPr>
          <w:rFonts w:ascii="Times New Roman" w:hAnsi="Times New Roman"/>
          <w:sz w:val="24"/>
          <w:szCs w:val="24"/>
          <w:lang w:eastAsia="ru-RU"/>
        </w:rPr>
        <w:t xml:space="preserve"> Культура (5 учащихся), Знание (6 учащихся), Труд (5 учащихся), Спорт (5 учащихся), Информация </w:t>
      </w:r>
      <w:proofErr w:type="gramStart"/>
      <w:r w:rsidRPr="00F408F4">
        <w:rPr>
          <w:rFonts w:ascii="Times New Roman" w:hAnsi="Times New Roman"/>
          <w:sz w:val="24"/>
          <w:szCs w:val="24"/>
          <w:lang w:eastAsia="ru-RU"/>
        </w:rPr>
        <w:t>( 3</w:t>
      </w:r>
      <w:proofErr w:type="gramEnd"/>
      <w:r w:rsidRPr="00F408F4">
        <w:rPr>
          <w:rFonts w:ascii="Times New Roman" w:hAnsi="Times New Roman"/>
          <w:sz w:val="24"/>
          <w:szCs w:val="24"/>
          <w:lang w:eastAsia="ru-RU"/>
        </w:rPr>
        <w:t xml:space="preserve"> учащихся).  В общий состав входило 24 человека. Учащиеся 8-11 классов приняли участие в выборах председателя Совета. Большинством </w:t>
      </w:r>
      <w:r w:rsidR="00777C50" w:rsidRPr="00F408F4">
        <w:rPr>
          <w:rFonts w:ascii="Times New Roman" w:hAnsi="Times New Roman"/>
          <w:sz w:val="24"/>
          <w:szCs w:val="24"/>
          <w:lang w:eastAsia="ru-RU"/>
        </w:rPr>
        <w:t xml:space="preserve">голосов победу </w:t>
      </w:r>
      <w:r w:rsidR="005727FE" w:rsidRPr="00F408F4">
        <w:rPr>
          <w:rFonts w:ascii="Times New Roman" w:hAnsi="Times New Roman"/>
          <w:sz w:val="24"/>
          <w:szCs w:val="24"/>
          <w:lang w:eastAsia="ru-RU"/>
        </w:rPr>
        <w:t xml:space="preserve">одержал ученик 10 класса Крюков Владислав, Юдаев Максим остался </w:t>
      </w:r>
      <w:r w:rsidRPr="00F408F4">
        <w:rPr>
          <w:rFonts w:ascii="Times New Roman" w:hAnsi="Times New Roman"/>
          <w:sz w:val="24"/>
          <w:szCs w:val="24"/>
          <w:lang w:eastAsia="ru-RU"/>
        </w:rPr>
        <w:t xml:space="preserve"> заместителем. Совет обучающихся играл важную роль в подготовке и проведения праздников, здесь можно отметить </w:t>
      </w:r>
      <w:proofErr w:type="spellStart"/>
      <w:r w:rsidRPr="00F408F4">
        <w:rPr>
          <w:rFonts w:ascii="Times New Roman" w:hAnsi="Times New Roman"/>
          <w:sz w:val="24"/>
          <w:szCs w:val="24"/>
          <w:lang w:eastAsia="ru-RU"/>
        </w:rPr>
        <w:t>Гашок</w:t>
      </w:r>
      <w:proofErr w:type="spellEnd"/>
      <w:r w:rsidRPr="00F408F4">
        <w:rPr>
          <w:rFonts w:ascii="Times New Roman" w:hAnsi="Times New Roman"/>
          <w:sz w:val="24"/>
          <w:szCs w:val="24"/>
          <w:lang w:eastAsia="ru-RU"/>
        </w:rPr>
        <w:t xml:space="preserve"> Милену, Юдина Ивана, </w:t>
      </w:r>
      <w:proofErr w:type="spellStart"/>
      <w:r w:rsidRPr="00F408F4">
        <w:rPr>
          <w:rFonts w:ascii="Times New Roman" w:hAnsi="Times New Roman"/>
          <w:sz w:val="24"/>
          <w:szCs w:val="24"/>
          <w:lang w:eastAsia="ru-RU"/>
        </w:rPr>
        <w:t>Ма</w:t>
      </w:r>
      <w:r w:rsidR="005727FE" w:rsidRPr="00F408F4">
        <w:rPr>
          <w:rFonts w:ascii="Times New Roman" w:hAnsi="Times New Roman"/>
          <w:sz w:val="24"/>
          <w:szCs w:val="24"/>
          <w:lang w:eastAsia="ru-RU"/>
        </w:rPr>
        <w:t>ньшина</w:t>
      </w:r>
      <w:proofErr w:type="spellEnd"/>
      <w:r w:rsidR="005727FE" w:rsidRPr="00F408F4">
        <w:rPr>
          <w:rFonts w:ascii="Times New Roman" w:hAnsi="Times New Roman"/>
          <w:sz w:val="24"/>
          <w:szCs w:val="24"/>
          <w:lang w:eastAsia="ru-RU"/>
        </w:rPr>
        <w:t xml:space="preserve"> Глеба, Прохорова Федора, Шевченко Виктория.</w:t>
      </w:r>
      <w:r w:rsidR="0076029A">
        <w:rPr>
          <w:rFonts w:ascii="Times New Roman" w:hAnsi="Times New Roman"/>
          <w:sz w:val="24"/>
          <w:szCs w:val="24"/>
          <w:lang w:eastAsia="ru-RU"/>
        </w:rPr>
        <w:t xml:space="preserve"> </w:t>
      </w:r>
      <w:r w:rsidRPr="00F408F4">
        <w:rPr>
          <w:rFonts w:ascii="Times New Roman" w:hAnsi="Times New Roman"/>
          <w:sz w:val="24"/>
          <w:szCs w:val="24"/>
          <w:lang w:eastAsia="ru-RU"/>
        </w:rPr>
        <w:t xml:space="preserve">Также Совет обучающихся отвечал за уборку территории школы и социально-значимых </w:t>
      </w:r>
      <w:proofErr w:type="gramStart"/>
      <w:r w:rsidRPr="00F408F4">
        <w:rPr>
          <w:rFonts w:ascii="Times New Roman" w:hAnsi="Times New Roman"/>
          <w:sz w:val="24"/>
          <w:szCs w:val="24"/>
          <w:lang w:eastAsia="ru-RU"/>
        </w:rPr>
        <w:t>территорий,  рейдов</w:t>
      </w:r>
      <w:proofErr w:type="gramEnd"/>
      <w:r w:rsidRPr="00F408F4">
        <w:rPr>
          <w:rFonts w:ascii="Times New Roman" w:hAnsi="Times New Roman"/>
          <w:sz w:val="24"/>
          <w:szCs w:val="24"/>
          <w:lang w:eastAsia="ru-RU"/>
        </w:rPr>
        <w:t xml:space="preserve"> по сохранности учебников и внешнего вида.</w:t>
      </w:r>
    </w:p>
    <w:p w:rsidR="004314B6" w:rsidRPr="00F408F4" w:rsidRDefault="004314B6" w:rsidP="004314B6">
      <w:pPr>
        <w:pStyle w:val="a7"/>
        <w:spacing w:line="276" w:lineRule="auto"/>
        <w:jc w:val="both"/>
        <w:rPr>
          <w:rFonts w:ascii="Times New Roman" w:hAnsi="Times New Roman"/>
          <w:sz w:val="24"/>
          <w:szCs w:val="24"/>
          <w:lang w:eastAsia="ru-RU"/>
        </w:rPr>
      </w:pPr>
      <w:r w:rsidRPr="00F408F4">
        <w:rPr>
          <w:rFonts w:ascii="Times New Roman" w:hAnsi="Times New Roman"/>
          <w:sz w:val="24"/>
          <w:szCs w:val="24"/>
          <w:lang w:eastAsia="ru-RU"/>
        </w:rPr>
        <w:t xml:space="preserve">           </w:t>
      </w:r>
      <w:r w:rsidR="00947921" w:rsidRPr="00F408F4">
        <w:rPr>
          <w:rFonts w:ascii="Times New Roman" w:hAnsi="Times New Roman"/>
          <w:sz w:val="24"/>
          <w:szCs w:val="24"/>
          <w:lang w:eastAsia="ru-RU"/>
        </w:rPr>
        <w:tab/>
      </w:r>
      <w:r w:rsidRPr="00F408F4">
        <w:rPr>
          <w:rFonts w:ascii="Times New Roman" w:hAnsi="Times New Roman"/>
          <w:sz w:val="24"/>
          <w:szCs w:val="24"/>
          <w:lang w:eastAsia="ru-RU"/>
        </w:rPr>
        <w:t xml:space="preserve">Классное ученическое собрание – высший орган самоуправления класса. Актив класса избирается на один год, создает свои органы, одноименные с общешкольными. </w:t>
      </w:r>
    </w:p>
    <w:p w:rsidR="004314B6" w:rsidRPr="00F408F4" w:rsidRDefault="004314B6" w:rsidP="004314B6">
      <w:pPr>
        <w:pStyle w:val="a7"/>
        <w:spacing w:line="276" w:lineRule="auto"/>
        <w:jc w:val="both"/>
        <w:rPr>
          <w:rFonts w:ascii="Times New Roman" w:hAnsi="Times New Roman"/>
          <w:kern w:val="2"/>
          <w:sz w:val="24"/>
          <w:szCs w:val="24"/>
          <w:lang w:eastAsia="ko-KR"/>
        </w:rPr>
      </w:pPr>
      <w:r w:rsidRPr="00F408F4">
        <w:rPr>
          <w:rFonts w:ascii="Times New Roman" w:hAnsi="Times New Roman"/>
          <w:color w:val="000000"/>
          <w:w w:val="0"/>
          <w:kern w:val="2"/>
          <w:sz w:val="24"/>
          <w:szCs w:val="24"/>
          <w:lang w:eastAsia="ko-KR"/>
        </w:rPr>
        <w:t xml:space="preserve"> </w:t>
      </w:r>
      <w:r w:rsidRPr="00F408F4">
        <w:rPr>
          <w:rFonts w:ascii="Times New Roman" w:eastAsia="№Е" w:hAnsi="Times New Roman"/>
          <w:kern w:val="2"/>
          <w:sz w:val="24"/>
          <w:szCs w:val="24"/>
          <w:lang w:eastAsia="ko-KR"/>
        </w:rPr>
        <w:t>Работа по данному Модулю</w:t>
      </w:r>
      <w:r w:rsidRPr="00F408F4">
        <w:rPr>
          <w:rFonts w:ascii="Times New Roman" w:hAnsi="Times New Roman"/>
          <w:kern w:val="2"/>
          <w:sz w:val="24"/>
          <w:szCs w:val="24"/>
          <w:lang w:eastAsia="ko-KR"/>
        </w:rPr>
        <w:t xml:space="preserve"> помогает  воспитывать в детях инициативность, самостоятельность, ответственность, трудолюбие, чувство собственного достоинства,  школьникам – предоставляет широкие возможности для самовыражения и самореализации. </w:t>
      </w:r>
    </w:p>
    <w:p w:rsidR="004314B6" w:rsidRPr="00F408F4" w:rsidRDefault="00947921" w:rsidP="001B1E44">
      <w:pPr>
        <w:pStyle w:val="a7"/>
        <w:spacing w:line="276" w:lineRule="auto"/>
        <w:jc w:val="both"/>
        <w:rPr>
          <w:rFonts w:ascii="Times New Roman" w:hAnsi="Times New Roman"/>
          <w:b/>
          <w:iCs/>
          <w:color w:val="000000"/>
          <w:w w:val="0"/>
          <w:kern w:val="2"/>
          <w:sz w:val="24"/>
          <w:szCs w:val="24"/>
          <w:lang w:eastAsia="ko-KR"/>
        </w:rPr>
      </w:pPr>
      <w:r w:rsidRPr="00F408F4">
        <w:rPr>
          <w:rFonts w:ascii="Times New Roman" w:hAnsi="Times New Roman"/>
          <w:b/>
          <w:iCs/>
          <w:color w:val="000000"/>
          <w:w w:val="0"/>
          <w:kern w:val="2"/>
          <w:sz w:val="24"/>
          <w:szCs w:val="24"/>
          <w:lang w:eastAsia="ko-KR"/>
        </w:rPr>
        <w:tab/>
      </w:r>
      <w:r w:rsidR="004314B6" w:rsidRPr="00F408F4">
        <w:rPr>
          <w:rFonts w:ascii="Times New Roman" w:hAnsi="Times New Roman"/>
          <w:b/>
          <w:iCs/>
          <w:color w:val="000000"/>
          <w:w w:val="0"/>
          <w:kern w:val="2"/>
          <w:sz w:val="24"/>
          <w:szCs w:val="24"/>
          <w:lang w:eastAsia="ko-KR"/>
        </w:rPr>
        <w:t>6) Модуль «Детские общественные объединения».</w:t>
      </w:r>
      <w:r w:rsidR="004314B6" w:rsidRPr="00F408F4">
        <w:rPr>
          <w:rFonts w:ascii="Times New Roman" w:hAnsi="Times New Roman"/>
          <w:kern w:val="2"/>
          <w:sz w:val="24"/>
          <w:szCs w:val="24"/>
          <w:lang w:eastAsia="ko-KR"/>
        </w:rPr>
        <w:t xml:space="preserve">   В школе действует  Детское общественное движение «Подарок».</w:t>
      </w:r>
      <w:r w:rsidR="004314B6" w:rsidRPr="00F408F4">
        <w:rPr>
          <w:rFonts w:ascii="Times New Roman" w:hAnsi="Times New Roman"/>
          <w:b/>
          <w:iCs/>
          <w:color w:val="000000"/>
          <w:w w:val="0"/>
          <w:kern w:val="2"/>
          <w:sz w:val="24"/>
          <w:szCs w:val="24"/>
          <w:lang w:eastAsia="ko-KR"/>
        </w:rPr>
        <w:t xml:space="preserve"> </w:t>
      </w:r>
      <w:r w:rsidR="004314B6" w:rsidRPr="00F408F4">
        <w:rPr>
          <w:rFonts w:ascii="Times New Roman" w:hAnsi="Times New Roman"/>
          <w:sz w:val="24"/>
          <w:szCs w:val="24"/>
          <w:lang w:eastAsia="ru-RU"/>
        </w:rPr>
        <w:t xml:space="preserve">Воспитание в детском общественном объединении осуществляется через </w:t>
      </w:r>
      <w:r w:rsidR="004314B6" w:rsidRPr="00F408F4">
        <w:rPr>
          <w:rFonts w:ascii="Times New Roman" w:hAnsi="Times New Roman"/>
          <w:kern w:val="2"/>
          <w:sz w:val="24"/>
          <w:szCs w:val="24"/>
          <w:lang w:eastAsia="ko-KR"/>
        </w:rPr>
        <w:t>организацию общественно полезных дел, поддержку и развитие в детском объединении его традиций и ритуалов, организацию участия в реализации практик общественной детско-юношеской организации «Российское движение школьников», организацию в</w:t>
      </w:r>
      <w:r w:rsidR="00F834B0" w:rsidRPr="00F408F4">
        <w:rPr>
          <w:rFonts w:ascii="Times New Roman" w:eastAsia="№Е" w:hAnsi="Times New Roman"/>
          <w:kern w:val="2"/>
          <w:sz w:val="24"/>
          <w:szCs w:val="24"/>
        </w:rPr>
        <w:t>олонтерского движения. Ве</w:t>
      </w:r>
      <w:r w:rsidR="0076029A">
        <w:rPr>
          <w:rFonts w:ascii="Times New Roman" w:eastAsia="№Е" w:hAnsi="Times New Roman"/>
          <w:kern w:val="2"/>
          <w:sz w:val="24"/>
          <w:szCs w:val="24"/>
        </w:rPr>
        <w:t>де</w:t>
      </w:r>
      <w:r w:rsidR="004314B6" w:rsidRPr="00F408F4">
        <w:rPr>
          <w:rFonts w:ascii="Times New Roman" w:eastAsia="№Е" w:hAnsi="Times New Roman"/>
          <w:kern w:val="2"/>
          <w:sz w:val="24"/>
          <w:szCs w:val="24"/>
        </w:rPr>
        <w:t>т</w:t>
      </w:r>
      <w:r w:rsidR="00F834B0" w:rsidRPr="00F408F4">
        <w:rPr>
          <w:rFonts w:ascii="Times New Roman" w:eastAsia="№Е" w:hAnsi="Times New Roman"/>
          <w:kern w:val="2"/>
          <w:sz w:val="24"/>
          <w:szCs w:val="24"/>
        </w:rPr>
        <w:t>ся работа по приобщению учащихся в ряды «Движения</w:t>
      </w:r>
      <w:r w:rsidR="00964B8A" w:rsidRPr="00F408F4">
        <w:rPr>
          <w:rFonts w:ascii="Times New Roman" w:eastAsia="№Е" w:hAnsi="Times New Roman"/>
          <w:kern w:val="2"/>
          <w:sz w:val="24"/>
          <w:szCs w:val="24"/>
        </w:rPr>
        <w:t xml:space="preserve"> Первых», создано два юнармейских отряда (60 </w:t>
      </w:r>
      <w:proofErr w:type="gramStart"/>
      <w:r w:rsidR="00964B8A" w:rsidRPr="00F408F4">
        <w:rPr>
          <w:rFonts w:ascii="Times New Roman" w:eastAsia="№Е" w:hAnsi="Times New Roman"/>
          <w:kern w:val="2"/>
          <w:sz w:val="24"/>
          <w:szCs w:val="24"/>
        </w:rPr>
        <w:t>человек )</w:t>
      </w:r>
      <w:proofErr w:type="gramEnd"/>
      <w:r w:rsidR="00964B8A" w:rsidRPr="00F408F4">
        <w:rPr>
          <w:rFonts w:ascii="Times New Roman" w:eastAsia="№Е" w:hAnsi="Times New Roman"/>
          <w:kern w:val="2"/>
          <w:sz w:val="24"/>
          <w:szCs w:val="24"/>
        </w:rPr>
        <w:t>, под руководством Малковой Н.М.</w:t>
      </w:r>
      <w:r w:rsidR="004314B6" w:rsidRPr="00F408F4">
        <w:rPr>
          <w:rFonts w:ascii="Times New Roman" w:eastAsia="№Е" w:hAnsi="Times New Roman"/>
          <w:kern w:val="2"/>
          <w:sz w:val="24"/>
          <w:szCs w:val="24"/>
        </w:rPr>
        <w:t>. Зарегистрирована школа на сайте РДШ</w:t>
      </w:r>
      <w:r w:rsidR="00F834B0" w:rsidRPr="00F408F4">
        <w:rPr>
          <w:rFonts w:ascii="Times New Roman" w:eastAsia="№Е" w:hAnsi="Times New Roman"/>
          <w:kern w:val="2"/>
          <w:sz w:val="24"/>
          <w:szCs w:val="24"/>
        </w:rPr>
        <w:t xml:space="preserve"> и «Движения первых</w:t>
      </w:r>
      <w:r w:rsidR="004314B6" w:rsidRPr="00F408F4">
        <w:rPr>
          <w:rFonts w:ascii="Times New Roman" w:eastAsia="№Е" w:hAnsi="Times New Roman"/>
          <w:kern w:val="2"/>
          <w:sz w:val="24"/>
          <w:szCs w:val="24"/>
        </w:rPr>
        <w:t xml:space="preserve">, на конец учебного года оформлено членство 35 учащихся, два педагога. Стали </w:t>
      </w:r>
      <w:r w:rsidR="00F834B0" w:rsidRPr="00F408F4">
        <w:rPr>
          <w:rFonts w:ascii="Times New Roman" w:eastAsia="№Е" w:hAnsi="Times New Roman"/>
          <w:kern w:val="2"/>
          <w:sz w:val="24"/>
          <w:szCs w:val="24"/>
        </w:rPr>
        <w:t>участниками проектов и акций «Движения Первых»</w:t>
      </w:r>
      <w:r w:rsidR="004314B6" w:rsidRPr="00F408F4">
        <w:rPr>
          <w:rFonts w:ascii="Times New Roman" w:eastAsia="№Е" w:hAnsi="Times New Roman"/>
          <w:kern w:val="2"/>
          <w:sz w:val="24"/>
          <w:szCs w:val="24"/>
        </w:rPr>
        <w:t>:</w:t>
      </w:r>
      <w:r w:rsidR="004314B6" w:rsidRPr="00F408F4">
        <w:rPr>
          <w:rFonts w:ascii="Times New Roman" w:hAnsi="Times New Roman"/>
          <w:sz w:val="24"/>
          <w:szCs w:val="24"/>
          <w:lang w:eastAsia="ru-RU"/>
        </w:rPr>
        <w:t xml:space="preserve"> </w:t>
      </w:r>
    </w:p>
    <w:p w:rsidR="004314B6" w:rsidRPr="00F408F4" w:rsidRDefault="004314B6" w:rsidP="004314B6">
      <w:pPr>
        <w:pStyle w:val="a7"/>
        <w:spacing w:line="276" w:lineRule="auto"/>
        <w:rPr>
          <w:rFonts w:ascii="Times New Roman" w:hAnsi="Times New Roman"/>
          <w:sz w:val="24"/>
          <w:szCs w:val="24"/>
        </w:rPr>
      </w:pPr>
      <w:r w:rsidRPr="00F408F4">
        <w:rPr>
          <w:rFonts w:ascii="Times New Roman" w:hAnsi="Times New Roman"/>
          <w:sz w:val="24"/>
          <w:szCs w:val="24"/>
          <w:lang w:eastAsia="ru-RU"/>
        </w:rPr>
        <w:t>-</w:t>
      </w:r>
      <w:r w:rsidR="00947921" w:rsidRPr="00F408F4">
        <w:rPr>
          <w:rFonts w:ascii="Times New Roman" w:hAnsi="Times New Roman"/>
          <w:sz w:val="24"/>
          <w:szCs w:val="24"/>
          <w:lang w:eastAsia="ru-RU"/>
        </w:rPr>
        <w:t xml:space="preserve"> </w:t>
      </w:r>
      <w:r w:rsidRPr="00F408F4">
        <w:rPr>
          <w:rFonts w:ascii="Times New Roman" w:hAnsi="Times New Roman"/>
          <w:sz w:val="24"/>
          <w:szCs w:val="24"/>
          <w:lang w:eastAsia="ru-RU"/>
        </w:rPr>
        <w:t>«О героях былых времен»</w:t>
      </w:r>
      <w:r w:rsidRPr="00F408F4">
        <w:rPr>
          <w:rFonts w:ascii="Times New Roman" w:hAnsi="Times New Roman"/>
          <w:sz w:val="24"/>
          <w:szCs w:val="24"/>
        </w:rPr>
        <w:t xml:space="preserve"> </w:t>
      </w:r>
    </w:p>
    <w:p w:rsidR="004314B6" w:rsidRPr="00F408F4" w:rsidRDefault="004314B6" w:rsidP="004314B6">
      <w:pPr>
        <w:pStyle w:val="a7"/>
        <w:spacing w:line="276" w:lineRule="auto"/>
        <w:rPr>
          <w:rFonts w:ascii="Times New Roman" w:hAnsi="Times New Roman"/>
          <w:sz w:val="24"/>
          <w:szCs w:val="24"/>
        </w:rPr>
      </w:pPr>
      <w:r w:rsidRPr="00F408F4">
        <w:rPr>
          <w:rFonts w:ascii="Times New Roman" w:hAnsi="Times New Roman"/>
          <w:sz w:val="24"/>
          <w:szCs w:val="24"/>
        </w:rPr>
        <w:t>-</w:t>
      </w:r>
      <w:r w:rsidR="00947921" w:rsidRPr="00F408F4">
        <w:rPr>
          <w:rFonts w:ascii="Times New Roman" w:hAnsi="Times New Roman"/>
          <w:sz w:val="24"/>
          <w:szCs w:val="24"/>
        </w:rPr>
        <w:t xml:space="preserve"> </w:t>
      </w:r>
      <w:r w:rsidRPr="00F408F4">
        <w:rPr>
          <w:rFonts w:ascii="Times New Roman" w:hAnsi="Times New Roman"/>
          <w:sz w:val="24"/>
          <w:szCs w:val="24"/>
        </w:rPr>
        <w:t>«Стихи о России»</w:t>
      </w:r>
    </w:p>
    <w:p w:rsidR="004314B6" w:rsidRPr="00F408F4" w:rsidRDefault="004314B6" w:rsidP="004314B6">
      <w:pPr>
        <w:pStyle w:val="a7"/>
        <w:spacing w:line="276" w:lineRule="auto"/>
        <w:rPr>
          <w:rFonts w:ascii="Times New Roman" w:hAnsi="Times New Roman"/>
          <w:sz w:val="24"/>
          <w:szCs w:val="24"/>
        </w:rPr>
      </w:pPr>
      <w:r w:rsidRPr="00F408F4">
        <w:rPr>
          <w:rFonts w:ascii="Times New Roman" w:hAnsi="Times New Roman"/>
          <w:color w:val="000000"/>
          <w:sz w:val="24"/>
          <w:szCs w:val="24"/>
          <w:shd w:val="clear" w:color="auto" w:fill="FFFFFF"/>
        </w:rPr>
        <w:t>-</w:t>
      </w:r>
      <w:r w:rsidR="00947921" w:rsidRPr="00F408F4">
        <w:rPr>
          <w:rFonts w:ascii="Times New Roman" w:hAnsi="Times New Roman"/>
          <w:color w:val="000000"/>
          <w:sz w:val="24"/>
          <w:szCs w:val="24"/>
          <w:shd w:val="clear" w:color="auto" w:fill="FFFFFF"/>
        </w:rPr>
        <w:t xml:space="preserve"> </w:t>
      </w:r>
      <w:r w:rsidRPr="00F408F4">
        <w:rPr>
          <w:rFonts w:ascii="Times New Roman" w:hAnsi="Times New Roman"/>
          <w:color w:val="000000"/>
          <w:sz w:val="24"/>
          <w:szCs w:val="24"/>
          <w:shd w:val="clear" w:color="auto" w:fill="FFFFFF"/>
        </w:rPr>
        <w:t>«Открытка воину»</w:t>
      </w:r>
      <w:r w:rsidRPr="00F408F4">
        <w:rPr>
          <w:rFonts w:ascii="Times New Roman" w:hAnsi="Times New Roman"/>
          <w:sz w:val="24"/>
          <w:szCs w:val="24"/>
        </w:rPr>
        <w:t xml:space="preserve"> </w:t>
      </w:r>
    </w:p>
    <w:p w:rsidR="004314B6" w:rsidRPr="00F408F4" w:rsidRDefault="004314B6" w:rsidP="004314B6">
      <w:pPr>
        <w:pStyle w:val="a7"/>
        <w:spacing w:line="276" w:lineRule="auto"/>
        <w:rPr>
          <w:rFonts w:ascii="Times New Roman" w:hAnsi="Times New Roman"/>
          <w:sz w:val="24"/>
          <w:szCs w:val="24"/>
        </w:rPr>
      </w:pPr>
      <w:r w:rsidRPr="00F408F4">
        <w:rPr>
          <w:rFonts w:ascii="Times New Roman" w:hAnsi="Times New Roman"/>
          <w:color w:val="000000"/>
          <w:sz w:val="24"/>
          <w:szCs w:val="24"/>
        </w:rPr>
        <w:t>- «Окна Победы»</w:t>
      </w:r>
      <w:r w:rsidRPr="00F408F4">
        <w:rPr>
          <w:rFonts w:ascii="Times New Roman" w:hAnsi="Times New Roman"/>
          <w:sz w:val="24"/>
          <w:szCs w:val="24"/>
        </w:rPr>
        <w:t xml:space="preserve"> </w:t>
      </w:r>
    </w:p>
    <w:p w:rsidR="005727FE" w:rsidRPr="00F408F4" w:rsidRDefault="005727FE" w:rsidP="004314B6">
      <w:pPr>
        <w:pStyle w:val="a7"/>
        <w:spacing w:line="276" w:lineRule="auto"/>
        <w:rPr>
          <w:rFonts w:ascii="Times New Roman" w:hAnsi="Times New Roman"/>
          <w:sz w:val="24"/>
          <w:szCs w:val="24"/>
        </w:rPr>
      </w:pPr>
      <w:r w:rsidRPr="00F408F4">
        <w:rPr>
          <w:rFonts w:ascii="Times New Roman" w:hAnsi="Times New Roman"/>
          <w:sz w:val="24"/>
          <w:szCs w:val="24"/>
        </w:rPr>
        <w:t>-«Летят журавли»</w:t>
      </w:r>
    </w:p>
    <w:p w:rsidR="004314B6" w:rsidRPr="00D80720" w:rsidRDefault="005727FE" w:rsidP="004314B6">
      <w:pPr>
        <w:pStyle w:val="a7"/>
        <w:spacing w:line="276" w:lineRule="auto"/>
        <w:rPr>
          <w:rFonts w:ascii="Times New Roman" w:hAnsi="Times New Roman"/>
          <w:sz w:val="24"/>
          <w:szCs w:val="24"/>
        </w:rPr>
      </w:pPr>
      <w:r w:rsidRPr="00F408F4">
        <w:rPr>
          <w:rFonts w:ascii="Times New Roman" w:hAnsi="Times New Roman"/>
          <w:sz w:val="24"/>
          <w:szCs w:val="24"/>
        </w:rPr>
        <w:t xml:space="preserve">             С</w:t>
      </w:r>
      <w:r w:rsidR="00F834B0" w:rsidRPr="00F408F4">
        <w:rPr>
          <w:rFonts w:ascii="Times New Roman" w:hAnsi="Times New Roman"/>
          <w:sz w:val="24"/>
          <w:szCs w:val="24"/>
        </w:rPr>
        <w:t xml:space="preserve"> 1 сентября 2023 года введена</w:t>
      </w:r>
      <w:r w:rsidR="00F834B0" w:rsidRPr="00F408F4">
        <w:rPr>
          <w:rFonts w:ascii="Times New Roman" w:eastAsia="№Е" w:hAnsi="Times New Roman"/>
          <w:kern w:val="2"/>
          <w:sz w:val="24"/>
          <w:szCs w:val="24"/>
        </w:rPr>
        <w:t xml:space="preserve"> ставка</w:t>
      </w:r>
      <w:r w:rsidR="004314B6" w:rsidRPr="00F408F4">
        <w:rPr>
          <w:rFonts w:ascii="Times New Roman" w:eastAsia="№Е" w:hAnsi="Times New Roman"/>
          <w:kern w:val="2"/>
          <w:sz w:val="24"/>
          <w:szCs w:val="24"/>
        </w:rPr>
        <w:t xml:space="preserve"> </w:t>
      </w:r>
      <w:r w:rsidR="00F834B0" w:rsidRPr="00F408F4">
        <w:rPr>
          <w:rFonts w:ascii="Times New Roman" w:eastAsia="№Е" w:hAnsi="Times New Roman"/>
          <w:kern w:val="2"/>
          <w:sz w:val="24"/>
          <w:szCs w:val="24"/>
        </w:rPr>
        <w:t>советника по воспитанию в школе, в конкурсном отборе победила Соколова А.А., она была назначена на эту должность, Анастасия Александровна приняла активное участие в реализации общероссийских и школьных мероприятий.</w:t>
      </w:r>
    </w:p>
    <w:p w:rsidR="004314B6" w:rsidRPr="00F408F4" w:rsidRDefault="00947921" w:rsidP="001B1E44">
      <w:pPr>
        <w:pStyle w:val="a7"/>
        <w:spacing w:line="276" w:lineRule="auto"/>
        <w:rPr>
          <w:rFonts w:ascii="Times New Roman" w:hAnsi="Times New Roman"/>
          <w:b/>
          <w:kern w:val="2"/>
          <w:sz w:val="24"/>
          <w:szCs w:val="24"/>
          <w:shd w:val="clear" w:color="auto" w:fill="FFFFFF"/>
          <w:lang w:eastAsia="ko-KR"/>
        </w:rPr>
      </w:pPr>
      <w:r w:rsidRPr="00F408F4">
        <w:rPr>
          <w:rFonts w:ascii="Times New Roman" w:hAnsi="Times New Roman"/>
          <w:b/>
          <w:iCs/>
          <w:color w:val="000000"/>
          <w:kern w:val="2"/>
          <w:sz w:val="24"/>
          <w:szCs w:val="24"/>
          <w:lang w:eastAsia="ko-KR"/>
        </w:rPr>
        <w:lastRenderedPageBreak/>
        <w:tab/>
      </w:r>
      <w:r w:rsidR="004314B6" w:rsidRPr="00F408F4">
        <w:rPr>
          <w:rFonts w:ascii="Times New Roman" w:hAnsi="Times New Roman"/>
          <w:b/>
          <w:iCs/>
          <w:color w:val="000000"/>
          <w:kern w:val="2"/>
          <w:sz w:val="24"/>
          <w:szCs w:val="24"/>
          <w:lang w:eastAsia="ko-KR"/>
        </w:rPr>
        <w:t xml:space="preserve">7) Модуль </w:t>
      </w:r>
      <w:r w:rsidR="004314B6" w:rsidRPr="00F408F4">
        <w:rPr>
          <w:rFonts w:ascii="Times New Roman" w:hAnsi="Times New Roman"/>
          <w:b/>
          <w:color w:val="000000"/>
          <w:kern w:val="2"/>
          <w:sz w:val="24"/>
          <w:szCs w:val="24"/>
          <w:lang w:eastAsia="ko-KR"/>
        </w:rPr>
        <w:t>«Школьные медиа»</w:t>
      </w:r>
      <w:r w:rsidR="001B1E44" w:rsidRPr="00F408F4">
        <w:rPr>
          <w:rFonts w:ascii="Times New Roman" w:hAnsi="Times New Roman"/>
          <w:b/>
          <w:kern w:val="2"/>
          <w:sz w:val="24"/>
          <w:szCs w:val="24"/>
          <w:shd w:val="clear" w:color="auto" w:fill="FFFFFF"/>
          <w:lang w:eastAsia="ko-KR"/>
        </w:rPr>
        <w:t xml:space="preserve">. </w:t>
      </w:r>
      <w:r w:rsidR="004314B6" w:rsidRPr="00F408F4">
        <w:rPr>
          <w:rFonts w:ascii="Times New Roman" w:hAnsi="Times New Roman"/>
          <w:kern w:val="2"/>
          <w:sz w:val="24"/>
          <w:szCs w:val="24"/>
          <w:lang w:eastAsia="ko-KR"/>
        </w:rPr>
        <w:t xml:space="preserve">Воспитательный потенциал школьных медиа реализуется через </w:t>
      </w:r>
      <w:r w:rsidR="004314B6" w:rsidRPr="00F408F4">
        <w:rPr>
          <w:rFonts w:ascii="Times New Roman" w:eastAsia="№Е" w:hAnsi="Times New Roman"/>
          <w:kern w:val="2"/>
          <w:sz w:val="24"/>
          <w:szCs w:val="24"/>
        </w:rPr>
        <w:t xml:space="preserve">Интернет-группы классов и </w:t>
      </w:r>
      <w:proofErr w:type="gramStart"/>
      <w:r w:rsidR="004314B6" w:rsidRPr="00F408F4">
        <w:rPr>
          <w:rFonts w:ascii="Times New Roman" w:eastAsia="№Е" w:hAnsi="Times New Roman"/>
          <w:kern w:val="2"/>
          <w:sz w:val="24"/>
          <w:szCs w:val="24"/>
        </w:rPr>
        <w:t>школы  в</w:t>
      </w:r>
      <w:proofErr w:type="gramEnd"/>
      <w:r w:rsidR="004314B6" w:rsidRPr="00F408F4">
        <w:rPr>
          <w:rFonts w:ascii="Times New Roman" w:eastAsia="№Е" w:hAnsi="Times New Roman"/>
          <w:kern w:val="2"/>
          <w:sz w:val="24"/>
          <w:szCs w:val="24"/>
        </w:rPr>
        <w:t xml:space="preserve"> социальных сетях с целью освещения деятельности школы в информационном пространстве, привлечения внимания общественности и организации виртуальной диалоговой площадки, на которой детьми, учителями и родителями могут открыто обсуждаться значимые для школы вопросы.</w:t>
      </w:r>
      <w:r w:rsidR="004314B6" w:rsidRPr="00F408F4">
        <w:rPr>
          <w:rFonts w:ascii="Times New Roman" w:hAnsi="Times New Roman"/>
          <w:kern w:val="2"/>
          <w:sz w:val="24"/>
          <w:szCs w:val="24"/>
          <w:lang w:eastAsia="ko-KR"/>
        </w:rPr>
        <w:t xml:space="preserve">  В школе планируется создание </w:t>
      </w:r>
      <w:r w:rsidR="004314B6" w:rsidRPr="00F408F4">
        <w:rPr>
          <w:rFonts w:ascii="Times New Roman" w:eastAsia="№Е" w:hAnsi="Times New Roman"/>
          <w:kern w:val="2"/>
          <w:sz w:val="24"/>
          <w:szCs w:val="24"/>
        </w:rPr>
        <w:t>Школьного Медиа центра для освещения интересных, важных и значимых событий школы.</w:t>
      </w:r>
    </w:p>
    <w:p w:rsidR="004314B6" w:rsidRPr="00F408F4" w:rsidRDefault="004314B6" w:rsidP="004314B6">
      <w:pPr>
        <w:pStyle w:val="a7"/>
        <w:spacing w:line="276" w:lineRule="auto"/>
        <w:jc w:val="both"/>
        <w:rPr>
          <w:rFonts w:ascii="Times New Roman" w:hAnsi="Times New Roman"/>
          <w:sz w:val="24"/>
          <w:szCs w:val="24"/>
          <w:lang w:eastAsia="ru-RU"/>
        </w:rPr>
      </w:pPr>
      <w:r w:rsidRPr="00F408F4">
        <w:rPr>
          <w:rFonts w:ascii="Times New Roman" w:hAnsi="Times New Roman"/>
          <w:sz w:val="24"/>
          <w:szCs w:val="24"/>
          <w:lang w:eastAsia="ru-RU"/>
        </w:rPr>
        <w:t xml:space="preserve">         </w:t>
      </w:r>
      <w:r w:rsidR="00947921" w:rsidRPr="00F408F4">
        <w:rPr>
          <w:rFonts w:ascii="Times New Roman" w:hAnsi="Times New Roman"/>
          <w:sz w:val="24"/>
          <w:szCs w:val="24"/>
          <w:lang w:eastAsia="ru-RU"/>
        </w:rPr>
        <w:tab/>
      </w:r>
      <w:r w:rsidRPr="00F408F4">
        <w:rPr>
          <w:rFonts w:ascii="Times New Roman" w:hAnsi="Times New Roman"/>
          <w:sz w:val="24"/>
          <w:szCs w:val="24"/>
          <w:lang w:eastAsia="ru-RU"/>
        </w:rPr>
        <w:t>Разместили ролики классов ко Дню Матери, Новому году, 8 марта, Дню победы и др.</w:t>
      </w:r>
    </w:p>
    <w:p w:rsidR="004314B6" w:rsidRPr="00F408F4" w:rsidRDefault="004314B6" w:rsidP="004314B6">
      <w:pPr>
        <w:pStyle w:val="a7"/>
        <w:spacing w:line="276" w:lineRule="auto"/>
        <w:jc w:val="both"/>
        <w:rPr>
          <w:rFonts w:ascii="Times New Roman" w:hAnsi="Times New Roman"/>
          <w:color w:val="000000"/>
          <w:kern w:val="2"/>
          <w:sz w:val="24"/>
          <w:szCs w:val="24"/>
          <w:lang w:eastAsia="ko-KR"/>
        </w:rPr>
      </w:pPr>
      <w:r w:rsidRPr="00F408F4">
        <w:rPr>
          <w:rFonts w:ascii="Times New Roman" w:hAnsi="Times New Roman"/>
          <w:kern w:val="2"/>
          <w:sz w:val="24"/>
          <w:szCs w:val="24"/>
          <w:shd w:val="clear" w:color="auto" w:fill="FFFFFF"/>
          <w:lang w:eastAsia="ko-KR"/>
        </w:rPr>
        <w:t xml:space="preserve">         </w:t>
      </w:r>
      <w:r w:rsidR="00947921" w:rsidRPr="00F408F4">
        <w:rPr>
          <w:rFonts w:ascii="Times New Roman" w:hAnsi="Times New Roman"/>
          <w:kern w:val="2"/>
          <w:sz w:val="24"/>
          <w:szCs w:val="24"/>
          <w:shd w:val="clear" w:color="auto" w:fill="FFFFFF"/>
          <w:lang w:eastAsia="ko-KR"/>
        </w:rPr>
        <w:tab/>
      </w:r>
      <w:r w:rsidRPr="00F408F4">
        <w:rPr>
          <w:rFonts w:ascii="Times New Roman" w:hAnsi="Times New Roman"/>
          <w:kern w:val="2"/>
          <w:sz w:val="24"/>
          <w:szCs w:val="24"/>
          <w:shd w:val="clear" w:color="auto" w:fill="FFFFFF"/>
          <w:lang w:eastAsia="ko-KR"/>
        </w:rPr>
        <w:t xml:space="preserve">В ходе работы по данному Модулю происходит </w:t>
      </w:r>
      <w:r w:rsidRPr="00F408F4">
        <w:rPr>
          <w:rFonts w:ascii="Times New Roman" w:hAnsi="Times New Roman"/>
          <w:kern w:val="2"/>
          <w:sz w:val="24"/>
          <w:szCs w:val="24"/>
          <w:lang w:eastAsia="ko-KR"/>
        </w:rPr>
        <w:t xml:space="preserve">развитие коммуникативной культуры школьников, формирование </w:t>
      </w:r>
      <w:r w:rsidRPr="00F408F4">
        <w:rPr>
          <w:rFonts w:ascii="Times New Roman" w:hAnsi="Times New Roman"/>
          <w:kern w:val="2"/>
          <w:sz w:val="24"/>
          <w:szCs w:val="24"/>
          <w:shd w:val="clear" w:color="auto" w:fill="FFFFFF"/>
          <w:lang w:eastAsia="ko-KR"/>
        </w:rPr>
        <w:t>навыков общения и сотрудничества, поддержка творческой самореализации учащихся.</w:t>
      </w:r>
      <w:r w:rsidRPr="00F408F4">
        <w:rPr>
          <w:rFonts w:ascii="Times New Roman" w:hAnsi="Times New Roman"/>
          <w:color w:val="000000"/>
          <w:w w:val="0"/>
          <w:kern w:val="2"/>
          <w:sz w:val="24"/>
          <w:szCs w:val="24"/>
          <w:lang w:eastAsia="ko-KR"/>
        </w:rPr>
        <w:t xml:space="preserve">          </w:t>
      </w:r>
    </w:p>
    <w:p w:rsidR="004314B6" w:rsidRPr="00F408F4" w:rsidRDefault="00947921" w:rsidP="001B1E44">
      <w:pPr>
        <w:pStyle w:val="a7"/>
        <w:spacing w:line="276" w:lineRule="auto"/>
        <w:jc w:val="both"/>
        <w:rPr>
          <w:rFonts w:ascii="Times New Roman" w:hAnsi="Times New Roman"/>
          <w:b/>
          <w:iCs/>
          <w:color w:val="000000"/>
          <w:w w:val="0"/>
          <w:kern w:val="2"/>
          <w:sz w:val="24"/>
          <w:szCs w:val="24"/>
          <w:lang w:eastAsia="ko-KR"/>
        </w:rPr>
      </w:pPr>
      <w:r w:rsidRPr="00F408F4">
        <w:rPr>
          <w:rFonts w:ascii="Times New Roman" w:hAnsi="Times New Roman"/>
          <w:b/>
          <w:iCs/>
          <w:color w:val="000000"/>
          <w:w w:val="0"/>
          <w:kern w:val="2"/>
          <w:sz w:val="24"/>
          <w:szCs w:val="24"/>
          <w:lang w:eastAsia="ko-KR"/>
        </w:rPr>
        <w:tab/>
      </w:r>
      <w:r w:rsidR="004314B6" w:rsidRPr="00F408F4">
        <w:rPr>
          <w:rFonts w:ascii="Times New Roman" w:hAnsi="Times New Roman"/>
          <w:b/>
          <w:iCs/>
          <w:color w:val="000000"/>
          <w:w w:val="0"/>
          <w:kern w:val="2"/>
          <w:sz w:val="24"/>
          <w:szCs w:val="24"/>
          <w:lang w:eastAsia="ko-KR"/>
        </w:rPr>
        <w:t>8) Модуль «Профориентация».</w:t>
      </w:r>
      <w:r w:rsidR="004314B6" w:rsidRPr="00F408F4">
        <w:rPr>
          <w:rFonts w:ascii="Times New Roman" w:hAnsi="Times New Roman"/>
          <w:color w:val="000000"/>
          <w:w w:val="0"/>
          <w:kern w:val="2"/>
          <w:sz w:val="24"/>
          <w:szCs w:val="24"/>
          <w:lang w:eastAsia="ko-KR"/>
        </w:rPr>
        <w:t xml:space="preserve"> </w:t>
      </w:r>
      <w:r w:rsidR="004314B6" w:rsidRPr="00F408F4">
        <w:rPr>
          <w:rFonts w:ascii="Times New Roman" w:hAnsi="Times New Roman"/>
          <w:kern w:val="2"/>
          <w:sz w:val="24"/>
          <w:szCs w:val="24"/>
          <w:lang w:eastAsia="ko-KR"/>
        </w:rPr>
        <w:t xml:space="preserve">Совместная деятельность педагогов и школьников по направлению «профориентация» </w:t>
      </w:r>
      <w:r w:rsidR="004314B6" w:rsidRPr="00F408F4">
        <w:rPr>
          <w:rFonts w:ascii="Times New Roman" w:hAnsi="Times New Roman"/>
          <w:sz w:val="24"/>
          <w:szCs w:val="24"/>
        </w:rPr>
        <w:t xml:space="preserve">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детей – подготовить школьников к осознанному выбору своей будущей профессиональной деятельности. Педагоги актуализируют их профессиональное самоопределение через циклы профориентационных часов общения, профориентационные игры; онлайн-экскурсии на предприятия; онлайн-посещение дней открытых дверей в средних специальных учебных заведениях и вузах; участие в работе всероссийских </w:t>
      </w:r>
      <w:proofErr w:type="spellStart"/>
      <w:r w:rsidR="004314B6" w:rsidRPr="00F408F4">
        <w:rPr>
          <w:rFonts w:ascii="Times New Roman" w:hAnsi="Times New Roman"/>
          <w:sz w:val="24"/>
          <w:szCs w:val="24"/>
        </w:rPr>
        <w:t>профориентационных</w:t>
      </w:r>
      <w:proofErr w:type="spellEnd"/>
      <w:r w:rsidR="004314B6" w:rsidRPr="00F408F4">
        <w:rPr>
          <w:rFonts w:ascii="Times New Roman" w:hAnsi="Times New Roman"/>
          <w:sz w:val="24"/>
          <w:szCs w:val="24"/>
        </w:rPr>
        <w:t xml:space="preserve"> проектов «</w:t>
      </w:r>
      <w:proofErr w:type="spellStart"/>
      <w:r w:rsidR="004314B6" w:rsidRPr="00F408F4">
        <w:rPr>
          <w:rFonts w:ascii="Times New Roman" w:hAnsi="Times New Roman"/>
          <w:sz w:val="24"/>
          <w:szCs w:val="24"/>
        </w:rPr>
        <w:t>Проектория</w:t>
      </w:r>
      <w:proofErr w:type="spellEnd"/>
      <w:r w:rsidR="004314B6" w:rsidRPr="00F408F4">
        <w:rPr>
          <w:rFonts w:ascii="Times New Roman" w:hAnsi="Times New Roman"/>
          <w:sz w:val="24"/>
          <w:szCs w:val="24"/>
        </w:rPr>
        <w:t xml:space="preserve">» и др., созданных в сети Интернет; освоение школьниками основ профессии в </w:t>
      </w:r>
      <w:proofErr w:type="gramStart"/>
      <w:r w:rsidR="004314B6" w:rsidRPr="00F408F4">
        <w:rPr>
          <w:rFonts w:ascii="Times New Roman" w:hAnsi="Times New Roman"/>
          <w:sz w:val="24"/>
          <w:szCs w:val="24"/>
        </w:rPr>
        <w:t>рамках  курса</w:t>
      </w:r>
      <w:proofErr w:type="gramEnd"/>
      <w:r w:rsidR="004314B6" w:rsidRPr="00F408F4">
        <w:rPr>
          <w:rFonts w:ascii="Times New Roman" w:hAnsi="Times New Roman"/>
          <w:sz w:val="24"/>
          <w:szCs w:val="24"/>
        </w:rPr>
        <w:t xml:space="preserve"> внеурочной деятельности «Мой профессиональный выбор</w:t>
      </w:r>
      <w:r w:rsidR="004314B6" w:rsidRPr="00F408F4">
        <w:rPr>
          <w:rFonts w:ascii="Times New Roman" w:eastAsia="№Е" w:hAnsi="Times New Roman"/>
          <w:kern w:val="2"/>
          <w:sz w:val="24"/>
          <w:szCs w:val="24"/>
        </w:rPr>
        <w:t xml:space="preserve">». </w:t>
      </w:r>
    </w:p>
    <w:p w:rsidR="004314B6" w:rsidRPr="00F408F4" w:rsidRDefault="004314B6" w:rsidP="004314B6">
      <w:pPr>
        <w:pStyle w:val="a7"/>
        <w:spacing w:line="276" w:lineRule="auto"/>
        <w:jc w:val="both"/>
        <w:rPr>
          <w:rFonts w:ascii="Times New Roman" w:hAnsi="Times New Roman"/>
          <w:sz w:val="24"/>
          <w:szCs w:val="24"/>
          <w:lang w:eastAsia="ru-RU"/>
        </w:rPr>
      </w:pPr>
      <w:r w:rsidRPr="00F408F4">
        <w:rPr>
          <w:rFonts w:ascii="Times New Roman" w:eastAsia="№Е" w:hAnsi="Times New Roman"/>
          <w:kern w:val="2"/>
          <w:sz w:val="24"/>
          <w:szCs w:val="24"/>
          <w:lang w:eastAsia="ko-KR"/>
        </w:rPr>
        <w:t xml:space="preserve">          </w:t>
      </w:r>
      <w:r w:rsidR="00947921" w:rsidRPr="00F408F4">
        <w:rPr>
          <w:rFonts w:ascii="Times New Roman" w:eastAsia="№Е" w:hAnsi="Times New Roman"/>
          <w:kern w:val="2"/>
          <w:sz w:val="24"/>
          <w:szCs w:val="24"/>
          <w:lang w:eastAsia="ko-KR"/>
        </w:rPr>
        <w:tab/>
      </w:r>
      <w:r w:rsidRPr="00F408F4">
        <w:rPr>
          <w:rFonts w:ascii="Times New Roman" w:eastAsia="№Е" w:hAnsi="Times New Roman"/>
          <w:kern w:val="2"/>
          <w:sz w:val="24"/>
          <w:szCs w:val="24"/>
          <w:lang w:eastAsia="ko-KR"/>
        </w:rPr>
        <w:t xml:space="preserve">Проведена </w:t>
      </w:r>
      <w:r w:rsidRPr="00F408F4">
        <w:rPr>
          <w:rFonts w:ascii="Times New Roman" w:hAnsi="Times New Roman"/>
          <w:sz w:val="24"/>
          <w:szCs w:val="24"/>
          <w:lang w:eastAsia="ru-RU"/>
        </w:rPr>
        <w:t>Единая неделя профориентации</w:t>
      </w:r>
      <w:r w:rsidRPr="00F408F4">
        <w:rPr>
          <w:rFonts w:ascii="Times New Roman" w:hAnsi="Times New Roman"/>
          <w:bCs/>
          <w:sz w:val="24"/>
          <w:szCs w:val="24"/>
          <w:lang w:eastAsia="ru-RU"/>
        </w:rPr>
        <w:t>.</w:t>
      </w:r>
      <w:r w:rsidRPr="00F408F4">
        <w:rPr>
          <w:rFonts w:ascii="Times New Roman" w:hAnsi="Times New Roman"/>
          <w:sz w:val="24"/>
          <w:szCs w:val="24"/>
          <w:lang w:eastAsia="ru-RU"/>
        </w:rPr>
        <w:t xml:space="preserve"> 230 школьников 8-11-х классов стали участниками Всероссийского профориентационного урока в рамках Всероссийского проекта по ранней профессиональной ориентации обучающихся «Билет в будущее».</w:t>
      </w:r>
      <w:r w:rsidRPr="00F408F4">
        <w:rPr>
          <w:rFonts w:ascii="Times New Roman" w:hAnsi="Times New Roman"/>
          <w:sz w:val="24"/>
          <w:szCs w:val="24"/>
        </w:rPr>
        <w:t xml:space="preserve"> В образовательном учреждении </w:t>
      </w:r>
      <w:r w:rsidRPr="00F408F4">
        <w:rPr>
          <w:rFonts w:ascii="Times New Roman" w:hAnsi="Times New Roman"/>
          <w:sz w:val="24"/>
          <w:szCs w:val="24"/>
          <w:lang w:eastAsia="ru-RU"/>
        </w:rPr>
        <w:t>проведена Единая неделя профориентации. В рамках реализации  данного проекта  обучающиеся приняли участие в профессиональных пробах в Технологическом колледже и Промышленно-экономическом техникуме. Это помогло некоторым учащимся определиться с выбором профессии. Так же в дни проведения Единой пр</w:t>
      </w:r>
      <w:r w:rsidR="001F029E" w:rsidRPr="00F408F4">
        <w:rPr>
          <w:rFonts w:ascii="Times New Roman" w:hAnsi="Times New Roman"/>
          <w:sz w:val="24"/>
          <w:szCs w:val="24"/>
          <w:lang w:eastAsia="ru-RU"/>
        </w:rPr>
        <w:t>офориентационной недели, учащиеся</w:t>
      </w:r>
      <w:r w:rsidRPr="00F408F4">
        <w:rPr>
          <w:rFonts w:ascii="Times New Roman" w:hAnsi="Times New Roman"/>
          <w:sz w:val="24"/>
          <w:szCs w:val="24"/>
          <w:lang w:eastAsia="ru-RU"/>
        </w:rPr>
        <w:t xml:space="preserve"> пр</w:t>
      </w:r>
      <w:r w:rsidR="001F029E" w:rsidRPr="00F408F4">
        <w:rPr>
          <w:rFonts w:ascii="Times New Roman" w:hAnsi="Times New Roman"/>
          <w:sz w:val="24"/>
          <w:szCs w:val="24"/>
          <w:lang w:eastAsia="ru-RU"/>
        </w:rPr>
        <w:t>едставили различные профессии. В этом учебном году учащиеся 2-9 классов посетили различные предприятия нашего города, это фабрика мороженного, мебельная фабрика, пожарная часть, воинская часть.</w:t>
      </w:r>
    </w:p>
    <w:p w:rsidR="004314B6" w:rsidRPr="00F408F4" w:rsidRDefault="004314B6" w:rsidP="004314B6">
      <w:pPr>
        <w:pStyle w:val="a7"/>
        <w:spacing w:line="276" w:lineRule="auto"/>
        <w:jc w:val="both"/>
        <w:rPr>
          <w:rFonts w:ascii="Times New Roman" w:hAnsi="Times New Roman"/>
          <w:sz w:val="24"/>
          <w:szCs w:val="24"/>
          <w:lang w:eastAsia="ru-RU"/>
        </w:rPr>
      </w:pPr>
      <w:r w:rsidRPr="00F408F4">
        <w:rPr>
          <w:rFonts w:ascii="Times New Roman" w:hAnsi="Times New Roman"/>
          <w:color w:val="000000"/>
          <w:sz w:val="24"/>
          <w:szCs w:val="24"/>
          <w:lang w:eastAsia="ru-RU"/>
        </w:rPr>
        <w:t xml:space="preserve">         </w:t>
      </w:r>
      <w:r w:rsidR="00947921" w:rsidRPr="00F408F4">
        <w:rPr>
          <w:rFonts w:ascii="Times New Roman" w:hAnsi="Times New Roman"/>
          <w:color w:val="000000"/>
          <w:sz w:val="24"/>
          <w:szCs w:val="24"/>
          <w:lang w:eastAsia="ru-RU"/>
        </w:rPr>
        <w:tab/>
      </w:r>
      <w:r w:rsidRPr="00F408F4">
        <w:rPr>
          <w:rFonts w:ascii="Times New Roman" w:hAnsi="Times New Roman"/>
          <w:color w:val="000000"/>
          <w:sz w:val="24"/>
          <w:szCs w:val="24"/>
          <w:lang w:eastAsia="ru-RU"/>
        </w:rPr>
        <w:t xml:space="preserve">Работа данного Модуля способствует личностной мотивации учащихся к успеху, настойчивости, развитию профессионального самосознания и осознанию собственных </w:t>
      </w:r>
      <w:proofErr w:type="spellStart"/>
      <w:proofErr w:type="gramStart"/>
      <w:r w:rsidRPr="00F408F4">
        <w:rPr>
          <w:rFonts w:ascii="Times New Roman" w:hAnsi="Times New Roman"/>
          <w:color w:val="000000"/>
          <w:sz w:val="24"/>
          <w:szCs w:val="24"/>
          <w:lang w:eastAsia="ru-RU"/>
        </w:rPr>
        <w:t>качеств,</w:t>
      </w:r>
      <w:r w:rsidRPr="00F408F4">
        <w:rPr>
          <w:rFonts w:ascii="Times New Roman" w:hAnsi="Times New Roman"/>
          <w:sz w:val="24"/>
          <w:szCs w:val="24"/>
          <w:lang w:eastAsia="ru-RU"/>
        </w:rPr>
        <w:t>развитию</w:t>
      </w:r>
      <w:proofErr w:type="spellEnd"/>
      <w:proofErr w:type="gramEnd"/>
      <w:r w:rsidRPr="00F408F4">
        <w:rPr>
          <w:rFonts w:ascii="Times New Roman" w:hAnsi="Times New Roman"/>
          <w:sz w:val="24"/>
          <w:szCs w:val="24"/>
          <w:lang w:eastAsia="ru-RU"/>
        </w:rPr>
        <w:t xml:space="preserve">  представлений о перспективах своего профессионального образования и будущей профессиональной деятельности,  потребности к приобретению профессии.</w:t>
      </w:r>
    </w:p>
    <w:p w:rsidR="004314B6" w:rsidRPr="00F408F4" w:rsidRDefault="00947921" w:rsidP="004314B6">
      <w:pPr>
        <w:pStyle w:val="a7"/>
        <w:spacing w:line="276" w:lineRule="auto"/>
        <w:rPr>
          <w:rFonts w:ascii="Times New Roman" w:hAnsi="Times New Roman"/>
          <w:b/>
          <w:sz w:val="24"/>
          <w:szCs w:val="24"/>
          <w:lang w:eastAsia="ru-RU"/>
        </w:rPr>
      </w:pPr>
      <w:r w:rsidRPr="00F408F4">
        <w:rPr>
          <w:rFonts w:ascii="Times New Roman" w:hAnsi="Times New Roman"/>
          <w:b/>
          <w:color w:val="000000"/>
          <w:w w:val="0"/>
          <w:kern w:val="2"/>
          <w:sz w:val="24"/>
          <w:szCs w:val="24"/>
          <w:lang w:eastAsia="ko-KR"/>
        </w:rPr>
        <w:tab/>
      </w:r>
      <w:r w:rsidR="004314B6" w:rsidRPr="00F408F4">
        <w:rPr>
          <w:rFonts w:ascii="Times New Roman" w:hAnsi="Times New Roman"/>
          <w:b/>
          <w:color w:val="000000"/>
          <w:w w:val="0"/>
          <w:kern w:val="2"/>
          <w:sz w:val="24"/>
          <w:szCs w:val="24"/>
          <w:lang w:eastAsia="ko-KR"/>
        </w:rPr>
        <w:t xml:space="preserve">9) Модуль </w:t>
      </w:r>
      <w:r w:rsidR="004314B6" w:rsidRPr="00F408F4">
        <w:rPr>
          <w:rFonts w:ascii="Times New Roman" w:hAnsi="Times New Roman"/>
          <w:b/>
          <w:color w:val="000000"/>
          <w:kern w:val="2"/>
          <w:sz w:val="24"/>
          <w:szCs w:val="24"/>
          <w:lang w:eastAsia="ko-KR"/>
        </w:rPr>
        <w:t>«Работа с родителями»</w:t>
      </w:r>
    </w:p>
    <w:p w:rsidR="004314B6" w:rsidRPr="00F408F4" w:rsidRDefault="004314B6" w:rsidP="004314B6">
      <w:pPr>
        <w:pStyle w:val="a7"/>
        <w:spacing w:line="276" w:lineRule="auto"/>
        <w:ind w:firstLine="708"/>
        <w:jc w:val="both"/>
        <w:rPr>
          <w:rFonts w:ascii="Times New Roman" w:eastAsia="№Е" w:hAnsi="Times New Roman"/>
          <w:kern w:val="2"/>
          <w:sz w:val="24"/>
          <w:szCs w:val="24"/>
          <w:lang w:eastAsia="ko-KR"/>
        </w:rPr>
      </w:pPr>
      <w:r w:rsidRPr="00F408F4">
        <w:rPr>
          <w:rFonts w:ascii="Times New Roman" w:hAnsi="Times New Roman"/>
          <w:kern w:val="2"/>
          <w:sz w:val="24"/>
          <w:szCs w:val="24"/>
          <w:lang w:eastAsia="ko-KR"/>
        </w:rPr>
        <w:t xml:space="preserve">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w:t>
      </w:r>
      <w:r w:rsidRPr="00F408F4">
        <w:rPr>
          <w:rFonts w:ascii="Times New Roman" w:eastAsia="№Е" w:hAnsi="Times New Roman"/>
          <w:kern w:val="2"/>
          <w:sz w:val="24"/>
          <w:szCs w:val="24"/>
          <w:lang w:eastAsia="ko-KR"/>
        </w:rPr>
        <w:t xml:space="preserve">Действуют  Попечительский </w:t>
      </w:r>
      <w:r w:rsidRPr="00F408F4">
        <w:rPr>
          <w:rFonts w:ascii="Times New Roman" w:eastAsia="№Е" w:hAnsi="Times New Roman"/>
          <w:kern w:val="2"/>
          <w:sz w:val="24"/>
          <w:szCs w:val="24"/>
        </w:rPr>
        <w:t>Совет родителей школы, участвующий в управлении школой и решении вопросов воспитания и социализации их детей;</w:t>
      </w:r>
      <w:r w:rsidRPr="00F408F4">
        <w:rPr>
          <w:rFonts w:ascii="Times New Roman" w:eastAsia="№Е" w:hAnsi="Times New Roman"/>
          <w:kern w:val="2"/>
          <w:sz w:val="24"/>
          <w:szCs w:val="24"/>
          <w:lang w:eastAsia="ko-KR"/>
        </w:rPr>
        <w:t xml:space="preserve"> </w:t>
      </w:r>
      <w:r w:rsidRPr="00F408F4">
        <w:rPr>
          <w:rFonts w:ascii="Times New Roman" w:eastAsia="№Е" w:hAnsi="Times New Roman"/>
          <w:kern w:val="2"/>
          <w:sz w:val="24"/>
          <w:szCs w:val="24"/>
        </w:rPr>
        <w:t xml:space="preserve"> родительские собрания, происходящие в режиме обсуждения наиболее острых проблем обучения и воспитания школьников. Проводится педагогическое просвещение родителей по вопросам воспитания детей, в ходе которого </w:t>
      </w:r>
      <w:r w:rsidRPr="00F408F4">
        <w:rPr>
          <w:rFonts w:ascii="Times New Roman" w:eastAsia="№Е" w:hAnsi="Times New Roman"/>
          <w:kern w:val="2"/>
          <w:sz w:val="24"/>
          <w:szCs w:val="24"/>
        </w:rPr>
        <w:lastRenderedPageBreak/>
        <w:t>родители получают  рекомендации классных руководителей и обмениваются собственным творческим опытом и находками в деле воспитания детей.</w:t>
      </w:r>
    </w:p>
    <w:p w:rsidR="004314B6" w:rsidRPr="00F408F4" w:rsidRDefault="004314B6" w:rsidP="004314B6">
      <w:pPr>
        <w:pStyle w:val="a7"/>
        <w:spacing w:line="276" w:lineRule="auto"/>
        <w:jc w:val="both"/>
        <w:rPr>
          <w:rFonts w:ascii="Times New Roman" w:eastAsia="№Е" w:hAnsi="Times New Roman"/>
          <w:kern w:val="2"/>
          <w:sz w:val="24"/>
          <w:szCs w:val="24"/>
        </w:rPr>
      </w:pPr>
      <w:r w:rsidRPr="00F408F4">
        <w:rPr>
          <w:rFonts w:ascii="Times New Roman" w:eastAsia="№Е" w:hAnsi="Times New Roman"/>
          <w:kern w:val="2"/>
          <w:sz w:val="24"/>
          <w:szCs w:val="24"/>
        </w:rPr>
        <w:t xml:space="preserve">        </w:t>
      </w:r>
      <w:r w:rsidR="00947921" w:rsidRPr="00F408F4">
        <w:rPr>
          <w:rFonts w:ascii="Times New Roman" w:eastAsia="№Е" w:hAnsi="Times New Roman"/>
          <w:kern w:val="2"/>
          <w:sz w:val="24"/>
          <w:szCs w:val="24"/>
        </w:rPr>
        <w:tab/>
      </w:r>
      <w:r w:rsidRPr="00F408F4">
        <w:rPr>
          <w:rFonts w:ascii="Times New Roman" w:eastAsia="№Е" w:hAnsi="Times New Roman"/>
          <w:kern w:val="2"/>
          <w:sz w:val="24"/>
          <w:szCs w:val="24"/>
        </w:rPr>
        <w:t xml:space="preserve"> Происходит взаимодействие с родителями посредством школьных сайта, аккаунта в ВК: размещается  информация, предусматривающая ознакомление родителей, школьные новости. В каждом классе есть родительский чат в соцсети.</w:t>
      </w:r>
    </w:p>
    <w:p w:rsidR="004314B6" w:rsidRPr="00F408F4" w:rsidRDefault="004314B6" w:rsidP="004314B6">
      <w:pPr>
        <w:pStyle w:val="a7"/>
        <w:spacing w:line="276" w:lineRule="auto"/>
        <w:jc w:val="both"/>
        <w:rPr>
          <w:rFonts w:ascii="Times New Roman" w:eastAsia="№Е" w:hAnsi="Times New Roman"/>
          <w:kern w:val="2"/>
          <w:sz w:val="24"/>
          <w:szCs w:val="24"/>
        </w:rPr>
      </w:pPr>
      <w:r w:rsidRPr="00F408F4">
        <w:rPr>
          <w:rFonts w:ascii="Times New Roman" w:eastAsia="№Е" w:hAnsi="Times New Roman"/>
          <w:kern w:val="2"/>
          <w:sz w:val="24"/>
          <w:szCs w:val="24"/>
        </w:rPr>
        <w:t xml:space="preserve">Родители оказывают помощь в подготовке и проведении  мероприятий. Проводится индивидуальное консультирование c целью координации воспитательных усилий педагогов и родителей. </w:t>
      </w:r>
    </w:p>
    <w:p w:rsidR="001B1E44" w:rsidRPr="00F408F4" w:rsidRDefault="001B1E44" w:rsidP="001B1E44">
      <w:pPr>
        <w:pStyle w:val="a7"/>
        <w:spacing w:line="276" w:lineRule="auto"/>
        <w:rPr>
          <w:rFonts w:ascii="Times New Roman" w:hAnsi="Times New Roman"/>
          <w:b/>
          <w:sz w:val="24"/>
          <w:szCs w:val="24"/>
        </w:rPr>
      </w:pPr>
    </w:p>
    <w:p w:rsidR="004314B6" w:rsidRPr="00F408F4" w:rsidRDefault="004314B6" w:rsidP="00947921">
      <w:pPr>
        <w:pStyle w:val="a7"/>
        <w:spacing w:line="276" w:lineRule="auto"/>
        <w:jc w:val="center"/>
        <w:rPr>
          <w:rFonts w:ascii="Times New Roman" w:hAnsi="Times New Roman"/>
          <w:b/>
          <w:sz w:val="24"/>
          <w:szCs w:val="24"/>
        </w:rPr>
      </w:pPr>
      <w:r w:rsidRPr="00F408F4">
        <w:rPr>
          <w:rFonts w:ascii="Times New Roman" w:hAnsi="Times New Roman"/>
          <w:b/>
          <w:sz w:val="24"/>
          <w:szCs w:val="24"/>
        </w:rPr>
        <w:t>Анализ  работы по профилактике безнадзорности и правонарушений</w:t>
      </w:r>
    </w:p>
    <w:p w:rsidR="004314B6" w:rsidRPr="00F408F4" w:rsidRDefault="004314B6" w:rsidP="00947921">
      <w:pPr>
        <w:pStyle w:val="a7"/>
        <w:spacing w:line="276" w:lineRule="auto"/>
        <w:jc w:val="center"/>
        <w:rPr>
          <w:rFonts w:ascii="Times New Roman" w:hAnsi="Times New Roman"/>
          <w:b/>
          <w:sz w:val="24"/>
          <w:szCs w:val="24"/>
        </w:rPr>
      </w:pPr>
      <w:r w:rsidRPr="00F408F4">
        <w:rPr>
          <w:rFonts w:ascii="Times New Roman" w:hAnsi="Times New Roman"/>
          <w:b/>
          <w:sz w:val="24"/>
          <w:szCs w:val="24"/>
        </w:rPr>
        <w:t>среди несовершеннолетних</w:t>
      </w:r>
    </w:p>
    <w:p w:rsidR="00947921" w:rsidRPr="00F408F4" w:rsidRDefault="00947921" w:rsidP="00947921">
      <w:pPr>
        <w:pStyle w:val="a7"/>
        <w:spacing w:line="276" w:lineRule="auto"/>
        <w:jc w:val="center"/>
        <w:rPr>
          <w:rFonts w:ascii="Times New Roman" w:hAnsi="Times New Roman"/>
          <w:b/>
          <w:bCs/>
          <w:sz w:val="24"/>
          <w:szCs w:val="24"/>
        </w:rPr>
      </w:pPr>
    </w:p>
    <w:p w:rsidR="004314B6" w:rsidRPr="00F408F4" w:rsidRDefault="004314B6" w:rsidP="004314B6">
      <w:pPr>
        <w:pStyle w:val="a7"/>
        <w:spacing w:line="276" w:lineRule="auto"/>
        <w:jc w:val="both"/>
        <w:rPr>
          <w:rFonts w:ascii="Times New Roman" w:hAnsi="Times New Roman"/>
          <w:sz w:val="24"/>
          <w:szCs w:val="24"/>
        </w:rPr>
      </w:pPr>
      <w:r w:rsidRPr="00F408F4">
        <w:rPr>
          <w:rFonts w:ascii="Times New Roman" w:hAnsi="Times New Roman"/>
          <w:sz w:val="24"/>
          <w:szCs w:val="24"/>
        </w:rPr>
        <w:t xml:space="preserve">       </w:t>
      </w:r>
      <w:r w:rsidR="00947921" w:rsidRPr="00F408F4">
        <w:rPr>
          <w:rFonts w:ascii="Times New Roman" w:hAnsi="Times New Roman"/>
          <w:sz w:val="24"/>
          <w:szCs w:val="24"/>
        </w:rPr>
        <w:tab/>
      </w:r>
      <w:r w:rsidR="001F029E" w:rsidRPr="00F408F4">
        <w:rPr>
          <w:rFonts w:ascii="Times New Roman" w:hAnsi="Times New Roman"/>
          <w:sz w:val="24"/>
          <w:szCs w:val="24"/>
        </w:rPr>
        <w:t>В 2023-2024</w:t>
      </w:r>
      <w:r w:rsidRPr="00F408F4">
        <w:rPr>
          <w:rFonts w:ascii="Times New Roman" w:hAnsi="Times New Roman"/>
          <w:sz w:val="24"/>
          <w:szCs w:val="24"/>
        </w:rPr>
        <w:t xml:space="preserve"> году педагогами школы  была  продолжена работа по профилактике правонарушений, безнадзорности и деструктивного поведения среди несовершеннолетних, реализуется программа «Будущее для всех».  </w:t>
      </w:r>
    </w:p>
    <w:p w:rsidR="00764861" w:rsidRDefault="00764861" w:rsidP="004314B6">
      <w:pPr>
        <w:pStyle w:val="a7"/>
        <w:spacing w:line="276" w:lineRule="auto"/>
        <w:jc w:val="both"/>
        <w:rPr>
          <w:rFonts w:ascii="Times New Roman" w:hAnsi="Times New Roman"/>
          <w:b/>
          <w:bCs/>
          <w:sz w:val="24"/>
          <w:szCs w:val="24"/>
        </w:rPr>
      </w:pPr>
    </w:p>
    <w:p w:rsidR="004314B6" w:rsidRPr="00F408F4" w:rsidRDefault="004314B6" w:rsidP="004314B6">
      <w:pPr>
        <w:pStyle w:val="a7"/>
        <w:spacing w:line="276" w:lineRule="auto"/>
        <w:jc w:val="both"/>
        <w:rPr>
          <w:rFonts w:ascii="Times New Roman" w:hAnsi="Times New Roman"/>
          <w:b/>
          <w:bCs/>
          <w:sz w:val="24"/>
          <w:szCs w:val="24"/>
        </w:rPr>
      </w:pPr>
      <w:r w:rsidRPr="00F408F4">
        <w:rPr>
          <w:rFonts w:ascii="Times New Roman" w:hAnsi="Times New Roman"/>
          <w:b/>
          <w:bCs/>
          <w:sz w:val="24"/>
          <w:szCs w:val="24"/>
        </w:rPr>
        <w:t>Таблица 4. Профилактика безнадзорности и правонарушений</w:t>
      </w:r>
      <w:r w:rsidRPr="00F408F4">
        <w:rPr>
          <w:rFonts w:ascii="Times New Roman" w:hAnsi="Times New Roman"/>
          <w:b/>
          <w:sz w:val="24"/>
          <w:szCs w:val="24"/>
        </w:rPr>
        <w:t xml:space="preserve"> среди несовершеннолетних</w:t>
      </w:r>
    </w:p>
    <w:p w:rsidR="004314B6" w:rsidRPr="00F408F4" w:rsidRDefault="004314B6" w:rsidP="004314B6">
      <w:pPr>
        <w:pStyle w:val="a7"/>
        <w:spacing w:line="276" w:lineRule="auto"/>
        <w:rPr>
          <w:rFonts w:ascii="Times New Roman" w:hAnsi="Times New Roman"/>
          <w:sz w:val="24"/>
          <w:szCs w:val="24"/>
        </w:rPr>
      </w:pPr>
    </w:p>
    <w:tbl>
      <w:tblPr>
        <w:tblStyle w:val="ac"/>
        <w:tblpPr w:leftFromText="180" w:rightFromText="180" w:vertAnchor="text" w:horzAnchor="margin" w:tblpXSpec="center" w:tblpY="-38"/>
        <w:tblW w:w="10085" w:type="dxa"/>
        <w:tblLook w:val="04A0" w:firstRow="1" w:lastRow="0" w:firstColumn="1" w:lastColumn="0" w:noHBand="0" w:noVBand="1"/>
      </w:tblPr>
      <w:tblGrid>
        <w:gridCol w:w="3987"/>
        <w:gridCol w:w="1583"/>
        <w:gridCol w:w="1529"/>
        <w:gridCol w:w="1493"/>
        <w:gridCol w:w="1493"/>
      </w:tblGrid>
      <w:tr w:rsidR="004314B6" w:rsidRPr="00F408F4" w:rsidTr="007C2127">
        <w:tc>
          <w:tcPr>
            <w:tcW w:w="398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Показатели</w:t>
            </w:r>
          </w:p>
        </w:tc>
        <w:tc>
          <w:tcPr>
            <w:tcW w:w="158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4314B6" w:rsidRPr="00F408F4" w:rsidRDefault="001F029E" w:rsidP="00CD69FC">
            <w:pPr>
              <w:pStyle w:val="a7"/>
              <w:spacing w:line="276" w:lineRule="auto"/>
              <w:rPr>
                <w:rFonts w:ascii="Times New Roman" w:hAnsi="Times New Roman"/>
                <w:sz w:val="24"/>
                <w:szCs w:val="24"/>
              </w:rPr>
            </w:pPr>
            <w:r w:rsidRPr="00F408F4">
              <w:rPr>
                <w:rFonts w:ascii="Times New Roman" w:hAnsi="Times New Roman"/>
                <w:sz w:val="24"/>
                <w:szCs w:val="24"/>
              </w:rPr>
              <w:t>2квартал 202</w:t>
            </w:r>
            <w:r w:rsidR="004314B6" w:rsidRPr="00F408F4">
              <w:rPr>
                <w:rFonts w:ascii="Times New Roman" w:hAnsi="Times New Roman"/>
                <w:sz w:val="24"/>
                <w:szCs w:val="24"/>
              </w:rPr>
              <w:t>/</w:t>
            </w:r>
            <w:r w:rsidRPr="00F408F4">
              <w:rPr>
                <w:rFonts w:ascii="Times New Roman" w:hAnsi="Times New Roman"/>
                <w:sz w:val="24"/>
                <w:szCs w:val="24"/>
              </w:rPr>
              <w:t>3</w:t>
            </w:r>
            <w:r w:rsidR="004314B6" w:rsidRPr="00F408F4">
              <w:rPr>
                <w:rFonts w:ascii="Times New Roman" w:hAnsi="Times New Roman"/>
                <w:sz w:val="24"/>
                <w:szCs w:val="24"/>
              </w:rPr>
              <w:t>% от общего числа об-</w:t>
            </w:r>
            <w:proofErr w:type="spellStart"/>
            <w:r w:rsidR="004314B6" w:rsidRPr="00F408F4">
              <w:rPr>
                <w:rFonts w:ascii="Times New Roman" w:hAnsi="Times New Roman"/>
                <w:sz w:val="24"/>
                <w:szCs w:val="24"/>
              </w:rPr>
              <w:t>ся</w:t>
            </w:r>
            <w:proofErr w:type="spellEnd"/>
          </w:p>
        </w:tc>
        <w:tc>
          <w:tcPr>
            <w:tcW w:w="152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4314B6" w:rsidRPr="00F408F4" w:rsidRDefault="001F029E" w:rsidP="00CD69FC">
            <w:pPr>
              <w:pStyle w:val="a7"/>
              <w:spacing w:line="276" w:lineRule="auto"/>
              <w:rPr>
                <w:rFonts w:ascii="Times New Roman" w:hAnsi="Times New Roman"/>
                <w:sz w:val="24"/>
                <w:szCs w:val="24"/>
              </w:rPr>
            </w:pPr>
            <w:r w:rsidRPr="00F408F4">
              <w:rPr>
                <w:rFonts w:ascii="Times New Roman" w:hAnsi="Times New Roman"/>
                <w:sz w:val="24"/>
                <w:szCs w:val="24"/>
              </w:rPr>
              <w:t>3 квартал 2023</w:t>
            </w:r>
            <w:r w:rsidR="004314B6" w:rsidRPr="00F408F4">
              <w:rPr>
                <w:rFonts w:ascii="Times New Roman" w:hAnsi="Times New Roman"/>
                <w:sz w:val="24"/>
                <w:szCs w:val="24"/>
              </w:rPr>
              <w:t>/% от общего числа об-</w:t>
            </w:r>
            <w:proofErr w:type="spellStart"/>
            <w:r w:rsidR="004314B6" w:rsidRPr="00F408F4">
              <w:rPr>
                <w:rFonts w:ascii="Times New Roman" w:hAnsi="Times New Roman"/>
                <w:sz w:val="24"/>
                <w:szCs w:val="24"/>
              </w:rPr>
              <w:t>ся</w:t>
            </w:r>
            <w:proofErr w:type="spellEnd"/>
          </w:p>
        </w:tc>
        <w:tc>
          <w:tcPr>
            <w:tcW w:w="149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4314B6" w:rsidRPr="00F408F4" w:rsidRDefault="001F029E" w:rsidP="00CD69FC">
            <w:pPr>
              <w:pStyle w:val="a7"/>
              <w:spacing w:line="276" w:lineRule="auto"/>
              <w:rPr>
                <w:rFonts w:ascii="Times New Roman" w:hAnsi="Times New Roman"/>
                <w:sz w:val="24"/>
                <w:szCs w:val="24"/>
              </w:rPr>
            </w:pPr>
            <w:r w:rsidRPr="00F408F4">
              <w:rPr>
                <w:rFonts w:ascii="Times New Roman" w:hAnsi="Times New Roman"/>
                <w:sz w:val="24"/>
                <w:szCs w:val="24"/>
              </w:rPr>
              <w:t>4квартал 2023</w:t>
            </w:r>
            <w:r w:rsidR="004314B6" w:rsidRPr="00F408F4">
              <w:rPr>
                <w:rFonts w:ascii="Times New Roman" w:hAnsi="Times New Roman"/>
                <w:sz w:val="24"/>
                <w:szCs w:val="24"/>
              </w:rPr>
              <w:t>/% от общего числа об-</w:t>
            </w:r>
            <w:proofErr w:type="spellStart"/>
            <w:r w:rsidR="004314B6" w:rsidRPr="00F408F4">
              <w:rPr>
                <w:rFonts w:ascii="Times New Roman" w:hAnsi="Times New Roman"/>
                <w:sz w:val="24"/>
                <w:szCs w:val="24"/>
              </w:rPr>
              <w:t>ся</w:t>
            </w:r>
            <w:proofErr w:type="spellEnd"/>
          </w:p>
        </w:tc>
        <w:tc>
          <w:tcPr>
            <w:tcW w:w="149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4314B6" w:rsidRPr="00F408F4" w:rsidRDefault="001F029E" w:rsidP="00CD69FC">
            <w:pPr>
              <w:pStyle w:val="a7"/>
              <w:spacing w:line="276" w:lineRule="auto"/>
              <w:rPr>
                <w:rFonts w:ascii="Times New Roman" w:hAnsi="Times New Roman"/>
                <w:sz w:val="24"/>
                <w:szCs w:val="24"/>
              </w:rPr>
            </w:pPr>
            <w:r w:rsidRPr="00F408F4">
              <w:rPr>
                <w:rFonts w:ascii="Times New Roman" w:hAnsi="Times New Roman"/>
                <w:sz w:val="24"/>
                <w:szCs w:val="24"/>
              </w:rPr>
              <w:t>1квартал 2024</w:t>
            </w:r>
            <w:r w:rsidR="004314B6" w:rsidRPr="00F408F4">
              <w:rPr>
                <w:rFonts w:ascii="Times New Roman" w:hAnsi="Times New Roman"/>
                <w:sz w:val="24"/>
                <w:szCs w:val="24"/>
              </w:rPr>
              <w:t>/% от общего числа об-</w:t>
            </w:r>
            <w:proofErr w:type="spellStart"/>
            <w:r w:rsidR="004314B6" w:rsidRPr="00F408F4">
              <w:rPr>
                <w:rFonts w:ascii="Times New Roman" w:hAnsi="Times New Roman"/>
                <w:sz w:val="24"/>
                <w:szCs w:val="24"/>
              </w:rPr>
              <w:t>ся</w:t>
            </w:r>
            <w:proofErr w:type="spellEnd"/>
          </w:p>
        </w:tc>
      </w:tr>
      <w:tr w:rsidR="004314B6" w:rsidRPr="00F408F4" w:rsidTr="007C2127">
        <w:tc>
          <w:tcPr>
            <w:tcW w:w="398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Количество преступлений, совершенных обучающимися</w:t>
            </w:r>
          </w:p>
        </w:tc>
        <w:tc>
          <w:tcPr>
            <w:tcW w:w="158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1</w:t>
            </w:r>
          </w:p>
        </w:tc>
        <w:tc>
          <w:tcPr>
            <w:tcW w:w="1529"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1</w:t>
            </w:r>
          </w:p>
        </w:tc>
        <w:tc>
          <w:tcPr>
            <w:tcW w:w="149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0</w:t>
            </w:r>
          </w:p>
        </w:tc>
        <w:tc>
          <w:tcPr>
            <w:tcW w:w="149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0</w:t>
            </w:r>
          </w:p>
        </w:tc>
      </w:tr>
      <w:tr w:rsidR="004314B6" w:rsidRPr="00F408F4" w:rsidTr="007C2127">
        <w:tc>
          <w:tcPr>
            <w:tcW w:w="398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Количество учащихся, совершивших правонарушение</w:t>
            </w:r>
          </w:p>
        </w:tc>
        <w:tc>
          <w:tcPr>
            <w:tcW w:w="158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1</w:t>
            </w:r>
          </w:p>
        </w:tc>
        <w:tc>
          <w:tcPr>
            <w:tcW w:w="1529"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1</w:t>
            </w:r>
          </w:p>
        </w:tc>
        <w:tc>
          <w:tcPr>
            <w:tcW w:w="149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0</w:t>
            </w:r>
          </w:p>
        </w:tc>
        <w:tc>
          <w:tcPr>
            <w:tcW w:w="1493"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0</w:t>
            </w:r>
          </w:p>
        </w:tc>
      </w:tr>
      <w:tr w:rsidR="004314B6" w:rsidRPr="00F408F4" w:rsidTr="007C2127">
        <w:tc>
          <w:tcPr>
            <w:tcW w:w="3987"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 xml:space="preserve">Количество обучающихся: </w:t>
            </w:r>
          </w:p>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 xml:space="preserve"> - стоящих на профилактическом учете в школе</w:t>
            </w:r>
          </w:p>
        </w:tc>
        <w:tc>
          <w:tcPr>
            <w:tcW w:w="158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314B6" w:rsidRPr="00F408F4" w:rsidRDefault="004314B6" w:rsidP="00CD69FC">
            <w:pPr>
              <w:pStyle w:val="a7"/>
              <w:spacing w:line="276" w:lineRule="auto"/>
              <w:rPr>
                <w:rFonts w:ascii="Times New Roman" w:hAnsi="Times New Roman"/>
                <w:sz w:val="24"/>
                <w:szCs w:val="24"/>
              </w:rPr>
            </w:pPr>
          </w:p>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28</w:t>
            </w:r>
          </w:p>
          <w:p w:rsidR="004314B6" w:rsidRPr="00F408F4" w:rsidRDefault="004314B6" w:rsidP="00CD69FC">
            <w:pPr>
              <w:pStyle w:val="a7"/>
              <w:spacing w:line="276" w:lineRule="auto"/>
              <w:rPr>
                <w:rFonts w:ascii="Times New Roman" w:hAnsi="Times New Roman"/>
                <w:sz w:val="24"/>
                <w:szCs w:val="24"/>
              </w:rPr>
            </w:pPr>
          </w:p>
        </w:tc>
        <w:tc>
          <w:tcPr>
            <w:tcW w:w="152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314B6" w:rsidRPr="00F408F4" w:rsidRDefault="004314B6" w:rsidP="00CD69FC">
            <w:pPr>
              <w:pStyle w:val="a7"/>
              <w:spacing w:line="276" w:lineRule="auto"/>
              <w:rPr>
                <w:rFonts w:ascii="Times New Roman" w:hAnsi="Times New Roman"/>
                <w:sz w:val="24"/>
                <w:szCs w:val="24"/>
              </w:rPr>
            </w:pPr>
          </w:p>
          <w:p w:rsidR="004314B6" w:rsidRPr="00F408F4" w:rsidRDefault="004314B6" w:rsidP="00CD69FC">
            <w:pPr>
              <w:pStyle w:val="a7"/>
              <w:spacing w:line="276" w:lineRule="auto"/>
              <w:rPr>
                <w:rFonts w:ascii="Times New Roman" w:hAnsi="Times New Roman"/>
                <w:sz w:val="24"/>
                <w:szCs w:val="24"/>
              </w:rPr>
            </w:pPr>
            <w:r w:rsidRPr="00F408F4">
              <w:rPr>
                <w:rFonts w:ascii="Times New Roman" w:hAnsi="Times New Roman"/>
                <w:sz w:val="24"/>
                <w:szCs w:val="24"/>
              </w:rPr>
              <w:t>26</w:t>
            </w:r>
          </w:p>
        </w:tc>
        <w:tc>
          <w:tcPr>
            <w:tcW w:w="149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314B6" w:rsidRPr="00F408F4" w:rsidRDefault="004314B6" w:rsidP="00CD69FC">
            <w:pPr>
              <w:pStyle w:val="a7"/>
              <w:spacing w:line="276" w:lineRule="auto"/>
              <w:rPr>
                <w:rFonts w:ascii="Times New Roman" w:hAnsi="Times New Roman"/>
                <w:sz w:val="24"/>
                <w:szCs w:val="24"/>
              </w:rPr>
            </w:pPr>
          </w:p>
          <w:p w:rsidR="004314B6" w:rsidRPr="00F408F4" w:rsidRDefault="001F029E" w:rsidP="00CD69FC">
            <w:pPr>
              <w:pStyle w:val="a7"/>
              <w:spacing w:line="276" w:lineRule="auto"/>
              <w:rPr>
                <w:rFonts w:ascii="Times New Roman" w:hAnsi="Times New Roman"/>
                <w:sz w:val="24"/>
                <w:szCs w:val="24"/>
              </w:rPr>
            </w:pPr>
            <w:r w:rsidRPr="00F408F4">
              <w:rPr>
                <w:rFonts w:ascii="Times New Roman" w:hAnsi="Times New Roman"/>
                <w:sz w:val="24"/>
                <w:szCs w:val="24"/>
              </w:rPr>
              <w:t>30</w:t>
            </w:r>
          </w:p>
          <w:p w:rsidR="004314B6" w:rsidRPr="00F408F4" w:rsidRDefault="004314B6" w:rsidP="00CD69FC">
            <w:pPr>
              <w:pStyle w:val="a7"/>
              <w:spacing w:line="276" w:lineRule="auto"/>
              <w:rPr>
                <w:rFonts w:ascii="Times New Roman" w:hAnsi="Times New Roman"/>
                <w:sz w:val="24"/>
                <w:szCs w:val="24"/>
              </w:rPr>
            </w:pPr>
          </w:p>
        </w:tc>
        <w:tc>
          <w:tcPr>
            <w:tcW w:w="149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314B6" w:rsidRPr="00F408F4" w:rsidRDefault="004314B6" w:rsidP="00CD69FC">
            <w:pPr>
              <w:pStyle w:val="a7"/>
              <w:spacing w:line="276" w:lineRule="auto"/>
              <w:rPr>
                <w:rFonts w:ascii="Times New Roman" w:hAnsi="Times New Roman"/>
                <w:sz w:val="24"/>
                <w:szCs w:val="24"/>
              </w:rPr>
            </w:pPr>
          </w:p>
          <w:p w:rsidR="004314B6" w:rsidRPr="00F408F4" w:rsidRDefault="001F029E" w:rsidP="00CD69FC">
            <w:pPr>
              <w:pStyle w:val="a7"/>
              <w:spacing w:line="276" w:lineRule="auto"/>
              <w:rPr>
                <w:rFonts w:ascii="Times New Roman" w:hAnsi="Times New Roman"/>
                <w:sz w:val="24"/>
                <w:szCs w:val="24"/>
              </w:rPr>
            </w:pPr>
            <w:r w:rsidRPr="00F408F4">
              <w:rPr>
                <w:rFonts w:ascii="Times New Roman" w:hAnsi="Times New Roman"/>
                <w:sz w:val="24"/>
                <w:szCs w:val="24"/>
              </w:rPr>
              <w:t>37</w:t>
            </w:r>
          </w:p>
          <w:p w:rsidR="004314B6" w:rsidRPr="00F408F4" w:rsidRDefault="004314B6" w:rsidP="00CD69FC">
            <w:pPr>
              <w:pStyle w:val="a7"/>
              <w:spacing w:line="276" w:lineRule="auto"/>
              <w:rPr>
                <w:rFonts w:ascii="Times New Roman" w:hAnsi="Times New Roman"/>
                <w:sz w:val="24"/>
                <w:szCs w:val="24"/>
              </w:rPr>
            </w:pPr>
          </w:p>
        </w:tc>
      </w:tr>
    </w:tbl>
    <w:p w:rsidR="001B1E44" w:rsidRPr="00F408F4" w:rsidRDefault="00C07BEC" w:rsidP="00947921">
      <w:pPr>
        <w:pStyle w:val="a7"/>
        <w:spacing w:line="276" w:lineRule="auto"/>
        <w:ind w:firstLine="708"/>
        <w:jc w:val="both"/>
        <w:rPr>
          <w:rFonts w:ascii="Times New Roman" w:hAnsi="Times New Roman"/>
          <w:sz w:val="24"/>
          <w:szCs w:val="24"/>
        </w:rPr>
      </w:pPr>
      <w:r w:rsidRPr="00F408F4">
        <w:rPr>
          <w:rFonts w:ascii="Times New Roman" w:hAnsi="Times New Roman"/>
          <w:sz w:val="24"/>
          <w:szCs w:val="24"/>
        </w:rPr>
        <w:t>Выросло</w:t>
      </w:r>
      <w:r w:rsidR="004314B6" w:rsidRPr="00F408F4">
        <w:rPr>
          <w:rFonts w:ascii="Times New Roman" w:hAnsi="Times New Roman"/>
          <w:sz w:val="24"/>
          <w:szCs w:val="24"/>
        </w:rPr>
        <w:t xml:space="preserve"> число семей, ну</w:t>
      </w:r>
      <w:r w:rsidRPr="00F408F4">
        <w:rPr>
          <w:rFonts w:ascii="Times New Roman" w:hAnsi="Times New Roman"/>
          <w:sz w:val="24"/>
          <w:szCs w:val="24"/>
        </w:rPr>
        <w:t xml:space="preserve">ждающихся в социальной помощи, </w:t>
      </w:r>
      <w:r w:rsidR="004314B6" w:rsidRPr="00F408F4">
        <w:rPr>
          <w:rFonts w:ascii="Times New Roman" w:hAnsi="Times New Roman"/>
          <w:sz w:val="24"/>
          <w:szCs w:val="24"/>
        </w:rPr>
        <w:t>неполных, малоимущих, с де</w:t>
      </w:r>
      <w:r w:rsidRPr="00F408F4">
        <w:rPr>
          <w:rFonts w:ascii="Times New Roman" w:hAnsi="Times New Roman"/>
          <w:sz w:val="24"/>
          <w:szCs w:val="24"/>
        </w:rPr>
        <w:t>тьми инвалидами и опекаемыми, 37</w:t>
      </w:r>
      <w:r w:rsidR="004314B6" w:rsidRPr="00F408F4">
        <w:rPr>
          <w:rFonts w:ascii="Times New Roman" w:hAnsi="Times New Roman"/>
          <w:sz w:val="24"/>
          <w:szCs w:val="24"/>
        </w:rPr>
        <w:t xml:space="preserve"> семьи признаны как семьи, находящиеся в социально опа</w:t>
      </w:r>
      <w:r w:rsidRPr="00F408F4">
        <w:rPr>
          <w:rFonts w:ascii="Times New Roman" w:hAnsi="Times New Roman"/>
          <w:sz w:val="24"/>
          <w:szCs w:val="24"/>
        </w:rPr>
        <w:t>сном положении.</w:t>
      </w:r>
      <w:r w:rsidR="004314B6" w:rsidRPr="00F408F4">
        <w:rPr>
          <w:rFonts w:ascii="Times New Roman" w:hAnsi="Times New Roman"/>
          <w:sz w:val="24"/>
          <w:szCs w:val="24"/>
        </w:rPr>
        <w:t xml:space="preserve"> Работа с данными семьями направлена, прежде всего, на то, чтобы оказать персональную психолого-педагогическую и социальную помощь каждой семье при взаимодействии с органами социальной защиты и общественными организациями</w:t>
      </w:r>
      <w:r w:rsidR="00947921" w:rsidRPr="00F408F4">
        <w:rPr>
          <w:rFonts w:ascii="Times New Roman" w:hAnsi="Times New Roman"/>
          <w:sz w:val="24"/>
          <w:szCs w:val="24"/>
        </w:rPr>
        <w:t>.</w:t>
      </w:r>
      <w:r w:rsidRPr="00F408F4">
        <w:rPr>
          <w:rFonts w:ascii="Times New Roman" w:hAnsi="Times New Roman"/>
          <w:sz w:val="24"/>
          <w:szCs w:val="24"/>
        </w:rPr>
        <w:t xml:space="preserve"> Большой результат дает профилактическая работа проводимая администрацией школы и педагогами: проведено 16 советов по профилактике</w:t>
      </w:r>
      <w:r w:rsidR="002903E5" w:rsidRPr="00F408F4">
        <w:rPr>
          <w:rFonts w:ascii="Times New Roman" w:hAnsi="Times New Roman"/>
          <w:sz w:val="24"/>
          <w:szCs w:val="24"/>
        </w:rPr>
        <w:t>,</w:t>
      </w:r>
      <w:r w:rsidR="009838AA" w:rsidRPr="00F408F4">
        <w:rPr>
          <w:rFonts w:ascii="Times New Roman" w:hAnsi="Times New Roman"/>
          <w:sz w:val="24"/>
          <w:szCs w:val="24"/>
        </w:rPr>
        <w:t xml:space="preserve"> 12 рейдов в семьи, 13 консультаций психолога. Работа усложняется в связи с отсутствием  школьного инспектора, очень часто инспектора ОП №2 отказывают в составлении административных протоколов.</w:t>
      </w:r>
    </w:p>
    <w:p w:rsidR="004314B6" w:rsidRPr="00F408F4" w:rsidRDefault="004314B6" w:rsidP="001B1E44">
      <w:pPr>
        <w:pStyle w:val="a7"/>
        <w:spacing w:line="276" w:lineRule="auto"/>
        <w:rPr>
          <w:rFonts w:ascii="Times New Roman" w:hAnsi="Times New Roman"/>
          <w:sz w:val="24"/>
          <w:szCs w:val="24"/>
        </w:rPr>
      </w:pPr>
      <w:r w:rsidRPr="00F408F4">
        <w:rPr>
          <w:rFonts w:ascii="Times New Roman" w:hAnsi="Times New Roman"/>
          <w:sz w:val="24"/>
          <w:szCs w:val="24"/>
        </w:rPr>
        <w:t xml:space="preserve"> </w:t>
      </w:r>
      <w:r w:rsidRPr="00F408F4">
        <w:rPr>
          <w:rFonts w:ascii="Times New Roman" w:hAnsi="Times New Roman"/>
          <w:b/>
          <w:bCs/>
          <w:sz w:val="24"/>
          <w:szCs w:val="24"/>
        </w:rPr>
        <w:t>Организация дополнительного образования</w:t>
      </w:r>
    </w:p>
    <w:p w:rsidR="004314B6" w:rsidRPr="00F408F4" w:rsidRDefault="004314B6" w:rsidP="004314B6">
      <w:pPr>
        <w:pStyle w:val="a7"/>
        <w:spacing w:line="276" w:lineRule="auto"/>
        <w:jc w:val="both"/>
        <w:rPr>
          <w:rFonts w:ascii="Times New Roman" w:hAnsi="Times New Roman"/>
          <w:sz w:val="24"/>
          <w:szCs w:val="24"/>
        </w:rPr>
      </w:pPr>
      <w:r w:rsidRPr="00F408F4">
        <w:rPr>
          <w:rFonts w:ascii="Times New Roman" w:hAnsi="Times New Roman"/>
          <w:sz w:val="24"/>
          <w:szCs w:val="24"/>
        </w:rPr>
        <w:tab/>
        <w:t xml:space="preserve">Предмет особого внимания в школе </w:t>
      </w:r>
      <w:r w:rsidR="00947921" w:rsidRPr="00F408F4">
        <w:rPr>
          <w:rFonts w:ascii="Times New Roman" w:hAnsi="Times New Roman"/>
          <w:sz w:val="24"/>
          <w:szCs w:val="24"/>
        </w:rPr>
        <w:t>— это</w:t>
      </w:r>
      <w:r w:rsidRPr="00F408F4">
        <w:rPr>
          <w:rFonts w:ascii="Times New Roman" w:hAnsi="Times New Roman"/>
          <w:sz w:val="24"/>
          <w:szCs w:val="24"/>
        </w:rPr>
        <w:t xml:space="preserve"> выстроенная система дополнительного образования учащихся. </w:t>
      </w:r>
    </w:p>
    <w:p w:rsidR="004314B6" w:rsidRPr="00F408F4" w:rsidRDefault="004314B6" w:rsidP="004314B6">
      <w:pPr>
        <w:pStyle w:val="a7"/>
        <w:spacing w:line="276" w:lineRule="auto"/>
        <w:jc w:val="both"/>
        <w:rPr>
          <w:rFonts w:ascii="Times New Roman" w:hAnsi="Times New Roman"/>
          <w:sz w:val="24"/>
          <w:szCs w:val="24"/>
        </w:rPr>
      </w:pPr>
      <w:r w:rsidRPr="00F408F4">
        <w:rPr>
          <w:rFonts w:ascii="Times New Roman" w:hAnsi="Times New Roman"/>
          <w:sz w:val="24"/>
          <w:szCs w:val="24"/>
        </w:rPr>
        <w:tab/>
        <w:t xml:space="preserve">С целью создания благоприятной среды для реализации творческого потенциала, усиления мотивации учебных целей, развития стремления к постоянному </w:t>
      </w:r>
      <w:r w:rsidRPr="00F408F4">
        <w:rPr>
          <w:rFonts w:ascii="Times New Roman" w:hAnsi="Times New Roman"/>
          <w:sz w:val="24"/>
          <w:szCs w:val="24"/>
        </w:rPr>
        <w:lastRenderedPageBreak/>
        <w:t>самообразованию и саморазвитию, повышения интеллектуально-познавательных интересов и в соответствии с интересами учащихся, запросами родителей, возможностями педагогического коллектива и материальной базой школы в 2022-2023 учебном году</w:t>
      </w:r>
      <w:r w:rsidRPr="00F408F4">
        <w:rPr>
          <w:rFonts w:ascii="Times New Roman" w:hAnsi="Times New Roman"/>
          <w:color w:val="C00000"/>
          <w:sz w:val="24"/>
          <w:szCs w:val="24"/>
        </w:rPr>
        <w:t xml:space="preserve"> </w:t>
      </w:r>
      <w:r w:rsidRPr="00F408F4">
        <w:rPr>
          <w:rFonts w:ascii="Times New Roman" w:hAnsi="Times New Roman"/>
          <w:sz w:val="24"/>
          <w:szCs w:val="24"/>
        </w:rPr>
        <w:t>функционировало 9 кружков и объединений различной направленности:</w:t>
      </w:r>
    </w:p>
    <w:p w:rsidR="004314B6" w:rsidRPr="00F408F4" w:rsidRDefault="004314B6" w:rsidP="004314B6">
      <w:pPr>
        <w:pStyle w:val="a7"/>
        <w:spacing w:line="276" w:lineRule="auto"/>
        <w:jc w:val="both"/>
        <w:rPr>
          <w:rFonts w:ascii="Times New Roman" w:hAnsi="Times New Roman"/>
          <w:sz w:val="24"/>
          <w:szCs w:val="24"/>
        </w:rPr>
      </w:pPr>
      <w:r w:rsidRPr="00F408F4">
        <w:rPr>
          <w:rFonts w:ascii="Times New Roman" w:hAnsi="Times New Roman"/>
          <w:sz w:val="24"/>
          <w:szCs w:val="24"/>
        </w:rPr>
        <w:t xml:space="preserve">Физкультурно-спортивная:  </w:t>
      </w:r>
      <w:proofErr w:type="spellStart"/>
      <w:r w:rsidRPr="00F408F4">
        <w:rPr>
          <w:rFonts w:ascii="Times New Roman" w:hAnsi="Times New Roman"/>
          <w:sz w:val="24"/>
          <w:szCs w:val="24"/>
        </w:rPr>
        <w:t>тхэквандо</w:t>
      </w:r>
      <w:proofErr w:type="spellEnd"/>
      <w:r w:rsidRPr="00F408F4">
        <w:rPr>
          <w:rFonts w:ascii="Times New Roman" w:hAnsi="Times New Roman"/>
          <w:sz w:val="24"/>
          <w:szCs w:val="24"/>
        </w:rPr>
        <w:t xml:space="preserve"> (35 человек); секция вольной борьбы (29 человека); шахматный клуб (25 чел);</w:t>
      </w:r>
    </w:p>
    <w:p w:rsidR="004314B6" w:rsidRPr="00F408F4" w:rsidRDefault="004314B6" w:rsidP="004314B6">
      <w:pPr>
        <w:pStyle w:val="a7"/>
        <w:spacing w:line="276" w:lineRule="auto"/>
        <w:jc w:val="both"/>
        <w:rPr>
          <w:rFonts w:ascii="Times New Roman" w:hAnsi="Times New Roman"/>
          <w:sz w:val="24"/>
          <w:szCs w:val="24"/>
        </w:rPr>
      </w:pPr>
      <w:r w:rsidRPr="00F408F4">
        <w:rPr>
          <w:rFonts w:ascii="Times New Roman" w:hAnsi="Times New Roman"/>
          <w:sz w:val="24"/>
          <w:szCs w:val="24"/>
        </w:rPr>
        <w:t xml:space="preserve">Художественно-эстетическая: кружок резьбы по дереву (15 человек), изостудия «Палитра» (15 человек); </w:t>
      </w:r>
    </w:p>
    <w:p w:rsidR="004314B6" w:rsidRPr="00F408F4" w:rsidRDefault="004314B6" w:rsidP="004314B6">
      <w:pPr>
        <w:pStyle w:val="a7"/>
        <w:spacing w:line="276" w:lineRule="auto"/>
        <w:rPr>
          <w:rFonts w:ascii="Times New Roman" w:hAnsi="Times New Roman"/>
          <w:sz w:val="24"/>
          <w:szCs w:val="24"/>
        </w:rPr>
      </w:pPr>
      <w:r w:rsidRPr="00F408F4">
        <w:rPr>
          <w:rFonts w:ascii="Times New Roman" w:hAnsi="Times New Roman"/>
          <w:sz w:val="24"/>
          <w:szCs w:val="24"/>
        </w:rPr>
        <w:t>Патриотическая: клуб «Витязи» (15 чел.), поисковый отряд «Поиск» (15 человек);</w:t>
      </w:r>
    </w:p>
    <w:p w:rsidR="004314B6" w:rsidRPr="00F408F4" w:rsidRDefault="004314B6" w:rsidP="004314B6">
      <w:pPr>
        <w:pStyle w:val="a7"/>
        <w:spacing w:line="276" w:lineRule="auto"/>
        <w:rPr>
          <w:rFonts w:ascii="Times New Roman" w:hAnsi="Times New Roman"/>
          <w:sz w:val="24"/>
          <w:szCs w:val="24"/>
        </w:rPr>
      </w:pPr>
      <w:r w:rsidRPr="00F408F4">
        <w:rPr>
          <w:rFonts w:ascii="Times New Roman" w:hAnsi="Times New Roman"/>
          <w:sz w:val="24"/>
          <w:szCs w:val="24"/>
        </w:rPr>
        <w:t>Социально – педагогическая: добровольческий отряд «</w:t>
      </w:r>
      <w:proofErr w:type="spellStart"/>
      <w:r w:rsidRPr="00F408F4">
        <w:rPr>
          <w:rFonts w:ascii="Times New Roman" w:hAnsi="Times New Roman"/>
          <w:sz w:val="24"/>
          <w:szCs w:val="24"/>
        </w:rPr>
        <w:t>ПоДАР</w:t>
      </w:r>
      <w:proofErr w:type="spellEnd"/>
      <w:r w:rsidRPr="00F408F4">
        <w:rPr>
          <w:rFonts w:ascii="Times New Roman" w:hAnsi="Times New Roman"/>
          <w:sz w:val="24"/>
          <w:szCs w:val="24"/>
        </w:rPr>
        <w:t xml:space="preserve">*ОК» (25 </w:t>
      </w:r>
      <w:proofErr w:type="gramStart"/>
      <w:r w:rsidRPr="00F408F4">
        <w:rPr>
          <w:rFonts w:ascii="Times New Roman" w:hAnsi="Times New Roman"/>
          <w:sz w:val="24"/>
          <w:szCs w:val="24"/>
        </w:rPr>
        <w:t>чел</w:t>
      </w:r>
      <w:proofErr w:type="gramEnd"/>
      <w:r w:rsidRPr="00F408F4">
        <w:rPr>
          <w:rFonts w:ascii="Times New Roman" w:hAnsi="Times New Roman"/>
          <w:sz w:val="24"/>
          <w:szCs w:val="24"/>
        </w:rPr>
        <w:t>);</w:t>
      </w:r>
    </w:p>
    <w:p w:rsidR="004314B6" w:rsidRPr="00F408F4" w:rsidRDefault="004314B6" w:rsidP="004314B6">
      <w:pPr>
        <w:pStyle w:val="a7"/>
        <w:spacing w:line="276" w:lineRule="auto"/>
        <w:rPr>
          <w:rFonts w:ascii="Times New Roman" w:hAnsi="Times New Roman"/>
          <w:sz w:val="24"/>
          <w:szCs w:val="24"/>
        </w:rPr>
      </w:pPr>
      <w:r w:rsidRPr="00F408F4">
        <w:rPr>
          <w:rFonts w:ascii="Times New Roman" w:hAnsi="Times New Roman"/>
          <w:sz w:val="24"/>
          <w:szCs w:val="24"/>
        </w:rPr>
        <w:t>Школьное научное общество (25 чел).</w:t>
      </w:r>
    </w:p>
    <w:p w:rsidR="004314B6" w:rsidRPr="00F408F4" w:rsidRDefault="004314B6" w:rsidP="004314B6">
      <w:pPr>
        <w:pStyle w:val="a7"/>
        <w:spacing w:line="276" w:lineRule="auto"/>
        <w:rPr>
          <w:rFonts w:ascii="Times New Roman" w:hAnsi="Times New Roman"/>
          <w:sz w:val="24"/>
          <w:szCs w:val="24"/>
        </w:rPr>
      </w:pPr>
      <w:r w:rsidRPr="00F408F4">
        <w:rPr>
          <w:rFonts w:ascii="Times New Roman" w:hAnsi="Times New Roman"/>
          <w:sz w:val="24"/>
          <w:szCs w:val="24"/>
        </w:rPr>
        <w:tab/>
        <w:t xml:space="preserve">Налажено и тесно развивается сотрудничество с различными учреждениями дополнительного образования: </w:t>
      </w:r>
      <w:proofErr w:type="spellStart"/>
      <w:r w:rsidRPr="00F408F4">
        <w:rPr>
          <w:rFonts w:ascii="Times New Roman" w:hAnsi="Times New Roman"/>
          <w:sz w:val="24"/>
          <w:szCs w:val="24"/>
        </w:rPr>
        <w:t>ХКЦРТДиЮ</w:t>
      </w:r>
      <w:proofErr w:type="spellEnd"/>
      <w:r w:rsidRPr="00F408F4">
        <w:rPr>
          <w:rFonts w:ascii="Times New Roman" w:hAnsi="Times New Roman"/>
          <w:sz w:val="24"/>
          <w:szCs w:val="24"/>
        </w:rPr>
        <w:t xml:space="preserve">, ДК ТЭЦ – 1, филиал </w:t>
      </w:r>
      <w:proofErr w:type="spellStart"/>
      <w:r w:rsidRPr="00F408F4">
        <w:rPr>
          <w:rFonts w:ascii="Times New Roman" w:hAnsi="Times New Roman"/>
          <w:sz w:val="24"/>
          <w:szCs w:val="24"/>
        </w:rPr>
        <w:t>ЦРТДиЮ</w:t>
      </w:r>
      <w:proofErr w:type="spellEnd"/>
      <w:r w:rsidRPr="00F408F4">
        <w:rPr>
          <w:rFonts w:ascii="Times New Roman" w:hAnsi="Times New Roman"/>
          <w:sz w:val="24"/>
          <w:szCs w:val="24"/>
        </w:rPr>
        <w:t xml:space="preserve"> «Виктория»,  филиал библиотеки семейного чтения, театр – студия «Бенефис», АНО «Возрождение семьи», центр социальной работы с населением «Доверие» и др. </w:t>
      </w:r>
    </w:p>
    <w:p w:rsidR="004314B6" w:rsidRPr="00F408F4" w:rsidRDefault="004314B6" w:rsidP="004314B6">
      <w:pPr>
        <w:pStyle w:val="a7"/>
        <w:spacing w:line="276" w:lineRule="auto"/>
        <w:rPr>
          <w:rFonts w:ascii="Times New Roman" w:hAnsi="Times New Roman"/>
          <w:sz w:val="24"/>
          <w:szCs w:val="24"/>
        </w:rPr>
      </w:pPr>
      <w:r w:rsidRPr="00F408F4">
        <w:rPr>
          <w:rFonts w:ascii="Times New Roman" w:hAnsi="Times New Roman"/>
          <w:sz w:val="24"/>
          <w:szCs w:val="24"/>
        </w:rPr>
        <w:tab/>
        <w:t>Занятость в системе дополнительного образования (школе и учреждениях ДО) учащихся «группы риска» составляет 90%, состоящих на учёте КДН – составляет – 100%.</w:t>
      </w:r>
    </w:p>
    <w:p w:rsidR="004314B6" w:rsidRPr="00F408F4" w:rsidRDefault="004314B6" w:rsidP="004314B6">
      <w:pPr>
        <w:pStyle w:val="a7"/>
        <w:spacing w:line="276" w:lineRule="auto"/>
        <w:rPr>
          <w:rFonts w:ascii="Times New Roman" w:hAnsi="Times New Roman"/>
          <w:sz w:val="24"/>
          <w:szCs w:val="24"/>
        </w:rPr>
      </w:pPr>
      <w:r w:rsidRPr="00F408F4">
        <w:rPr>
          <w:rFonts w:ascii="Times New Roman" w:hAnsi="Times New Roman"/>
          <w:sz w:val="24"/>
          <w:szCs w:val="24"/>
        </w:rPr>
        <w:tab/>
        <w:t>В течение всего года кружковцы активно принимали участие в конкурсах, выставках, соревнованиях на различном уровне, во многих из них учащиеся нашей школы признавались победителями и призерами.</w:t>
      </w:r>
    </w:p>
    <w:p w:rsidR="004314B6" w:rsidRPr="00F408F4" w:rsidRDefault="004314B6" w:rsidP="004314B6">
      <w:pPr>
        <w:pStyle w:val="a7"/>
        <w:spacing w:line="276" w:lineRule="auto"/>
        <w:rPr>
          <w:rFonts w:ascii="Times New Roman" w:hAnsi="Times New Roman"/>
          <w:sz w:val="24"/>
          <w:szCs w:val="24"/>
        </w:rPr>
      </w:pPr>
      <w:r w:rsidRPr="00F408F4">
        <w:rPr>
          <w:rFonts w:ascii="Times New Roman" w:hAnsi="Times New Roman"/>
          <w:sz w:val="24"/>
          <w:szCs w:val="24"/>
        </w:rPr>
        <w:t xml:space="preserve">            В школе реализуется программа ПДФО, по итогам года 100 % учащихся зачислены на различные программы и кружки. </w:t>
      </w:r>
      <w:r w:rsidRPr="00F408F4">
        <w:rPr>
          <w:rFonts w:ascii="Times New Roman" w:hAnsi="Times New Roman"/>
          <w:sz w:val="24"/>
          <w:szCs w:val="24"/>
        </w:rPr>
        <w:tab/>
      </w:r>
      <w:r w:rsidRPr="00F408F4">
        <w:rPr>
          <w:rFonts w:ascii="Times New Roman" w:hAnsi="Times New Roman"/>
          <w:sz w:val="24"/>
          <w:szCs w:val="24"/>
        </w:rPr>
        <w:tab/>
      </w:r>
    </w:p>
    <w:p w:rsidR="00764861" w:rsidRDefault="00764861" w:rsidP="00947921">
      <w:pPr>
        <w:pStyle w:val="a7"/>
        <w:spacing w:line="276" w:lineRule="auto"/>
        <w:jc w:val="center"/>
        <w:rPr>
          <w:rFonts w:ascii="Times New Roman" w:hAnsi="Times New Roman"/>
          <w:b/>
          <w:iCs/>
          <w:kern w:val="2"/>
          <w:sz w:val="24"/>
          <w:szCs w:val="24"/>
          <w:lang w:eastAsia="ko-KR"/>
        </w:rPr>
      </w:pPr>
    </w:p>
    <w:p w:rsidR="004314B6" w:rsidRPr="00F408F4" w:rsidRDefault="004314B6" w:rsidP="00947921">
      <w:pPr>
        <w:pStyle w:val="a7"/>
        <w:spacing w:line="276" w:lineRule="auto"/>
        <w:jc w:val="center"/>
        <w:rPr>
          <w:rFonts w:ascii="Times New Roman" w:hAnsi="Times New Roman"/>
          <w:b/>
          <w:iCs/>
          <w:kern w:val="2"/>
          <w:sz w:val="24"/>
          <w:szCs w:val="24"/>
          <w:lang w:eastAsia="ko-KR"/>
        </w:rPr>
      </w:pPr>
      <w:r w:rsidRPr="00F408F4">
        <w:rPr>
          <w:rFonts w:ascii="Times New Roman" w:hAnsi="Times New Roman"/>
          <w:b/>
          <w:iCs/>
          <w:kern w:val="2"/>
          <w:sz w:val="24"/>
          <w:szCs w:val="24"/>
          <w:lang w:eastAsia="ko-KR"/>
        </w:rPr>
        <w:t>Самоанализ организуемой в школе воспитывающей совместной деятельности</w:t>
      </w:r>
    </w:p>
    <w:p w:rsidR="004314B6" w:rsidRPr="00F408F4" w:rsidRDefault="004314B6" w:rsidP="00947921">
      <w:pPr>
        <w:pStyle w:val="a7"/>
        <w:spacing w:line="276" w:lineRule="auto"/>
        <w:jc w:val="center"/>
        <w:rPr>
          <w:rFonts w:ascii="Times New Roman" w:hAnsi="Times New Roman"/>
          <w:b/>
          <w:sz w:val="24"/>
          <w:szCs w:val="24"/>
          <w:highlight w:val="yellow"/>
        </w:rPr>
      </w:pPr>
      <w:r w:rsidRPr="00F408F4">
        <w:rPr>
          <w:rFonts w:ascii="Times New Roman" w:hAnsi="Times New Roman"/>
          <w:b/>
          <w:iCs/>
          <w:kern w:val="2"/>
          <w:sz w:val="24"/>
          <w:szCs w:val="24"/>
          <w:lang w:eastAsia="ko-KR"/>
        </w:rPr>
        <w:t>детей и взрослых</w:t>
      </w:r>
    </w:p>
    <w:p w:rsidR="004314B6" w:rsidRPr="00F408F4" w:rsidRDefault="004314B6" w:rsidP="004314B6">
      <w:pPr>
        <w:pStyle w:val="a7"/>
        <w:spacing w:line="276" w:lineRule="auto"/>
        <w:jc w:val="both"/>
        <w:rPr>
          <w:rFonts w:ascii="Times New Roman" w:hAnsi="Times New Roman"/>
          <w:iCs/>
          <w:kern w:val="2"/>
          <w:sz w:val="24"/>
          <w:szCs w:val="24"/>
          <w:lang w:eastAsia="ko-KR"/>
        </w:rPr>
      </w:pPr>
      <w:r w:rsidRPr="00F408F4">
        <w:rPr>
          <w:rFonts w:ascii="Times New Roman" w:hAnsi="Times New Roman"/>
          <w:iCs/>
          <w:kern w:val="2"/>
          <w:sz w:val="24"/>
          <w:szCs w:val="24"/>
          <w:lang w:eastAsia="ko-KR"/>
        </w:rPr>
        <w:t xml:space="preserve">     </w:t>
      </w:r>
      <w:r w:rsidR="00947921" w:rsidRPr="00F408F4">
        <w:rPr>
          <w:rFonts w:ascii="Times New Roman" w:hAnsi="Times New Roman"/>
          <w:iCs/>
          <w:kern w:val="2"/>
          <w:sz w:val="24"/>
          <w:szCs w:val="24"/>
          <w:lang w:eastAsia="ko-KR"/>
        </w:rPr>
        <w:tab/>
      </w:r>
      <w:r w:rsidRPr="00F408F4">
        <w:rPr>
          <w:rFonts w:ascii="Times New Roman" w:hAnsi="Times New Roman"/>
          <w:iCs/>
          <w:kern w:val="2"/>
          <w:sz w:val="24"/>
          <w:szCs w:val="24"/>
          <w:lang w:eastAsia="ko-KR"/>
        </w:rPr>
        <w:t xml:space="preserve">Для самоанализа организуемой в школе воспитывающей совместной деятельности детей и взрослых проведено анкетирование по анкете, размещенной в Рабочей программе воспитания и повторяющей структуру программы (9 модулей). Анкету заполнили заместитель директора по ВР, один классный руководитель, два родителя из Попечительского совета родителей школы и двое учащихся из Совета обучающихся школы. </w:t>
      </w:r>
    </w:p>
    <w:p w:rsidR="004314B6" w:rsidRPr="00F408F4" w:rsidRDefault="00947921" w:rsidP="004314B6">
      <w:pPr>
        <w:pStyle w:val="a7"/>
        <w:spacing w:line="276" w:lineRule="auto"/>
        <w:rPr>
          <w:rFonts w:ascii="Times New Roman" w:hAnsi="Times New Roman"/>
          <w:b/>
          <w:sz w:val="24"/>
          <w:szCs w:val="24"/>
          <w:lang w:eastAsia="ru-RU"/>
        </w:rPr>
      </w:pPr>
      <w:r w:rsidRPr="00F408F4">
        <w:rPr>
          <w:rFonts w:ascii="Times New Roman" w:hAnsi="Times New Roman"/>
          <w:b/>
          <w:sz w:val="24"/>
          <w:szCs w:val="24"/>
          <w:lang w:eastAsia="ru-RU"/>
        </w:rPr>
        <w:tab/>
      </w:r>
      <w:r w:rsidR="004314B6" w:rsidRPr="00F408F4">
        <w:rPr>
          <w:rFonts w:ascii="Times New Roman" w:hAnsi="Times New Roman"/>
          <w:b/>
          <w:sz w:val="24"/>
          <w:szCs w:val="24"/>
          <w:lang w:eastAsia="ru-RU"/>
        </w:rPr>
        <w:t>Вывод.</w:t>
      </w:r>
    </w:p>
    <w:p w:rsidR="004314B6" w:rsidRPr="00F408F4" w:rsidRDefault="004314B6" w:rsidP="004314B6">
      <w:pPr>
        <w:pStyle w:val="a7"/>
        <w:spacing w:line="276" w:lineRule="auto"/>
        <w:jc w:val="both"/>
        <w:rPr>
          <w:rFonts w:ascii="Times New Roman" w:hAnsi="Times New Roman"/>
          <w:sz w:val="24"/>
          <w:szCs w:val="24"/>
          <w:lang w:eastAsia="ru-RU"/>
        </w:rPr>
      </w:pPr>
      <w:r w:rsidRPr="00F408F4">
        <w:rPr>
          <w:rFonts w:ascii="Times New Roman" w:hAnsi="Times New Roman"/>
          <w:sz w:val="24"/>
          <w:szCs w:val="24"/>
          <w:bdr w:val="none" w:sz="0" w:space="0" w:color="auto" w:frame="1"/>
        </w:rPr>
        <w:t xml:space="preserve">    </w:t>
      </w:r>
      <w:r w:rsidR="00947921" w:rsidRPr="00F408F4">
        <w:rPr>
          <w:rFonts w:ascii="Times New Roman" w:hAnsi="Times New Roman"/>
          <w:sz w:val="24"/>
          <w:szCs w:val="24"/>
          <w:bdr w:val="none" w:sz="0" w:space="0" w:color="auto" w:frame="1"/>
        </w:rPr>
        <w:tab/>
      </w:r>
      <w:r w:rsidRPr="00F408F4">
        <w:rPr>
          <w:rFonts w:ascii="Times New Roman" w:hAnsi="Times New Roman"/>
          <w:sz w:val="24"/>
          <w:szCs w:val="24"/>
        </w:rPr>
        <w:t>Воспитательная</w:t>
      </w:r>
      <w:r w:rsidRPr="00F408F4">
        <w:rPr>
          <w:rFonts w:ascii="Times New Roman" w:hAnsi="Times New Roman"/>
          <w:spacing w:val="1"/>
          <w:sz w:val="24"/>
          <w:szCs w:val="24"/>
        </w:rPr>
        <w:t xml:space="preserve"> </w:t>
      </w:r>
      <w:r w:rsidRPr="00F408F4">
        <w:rPr>
          <w:rFonts w:ascii="Times New Roman" w:hAnsi="Times New Roman"/>
          <w:sz w:val="24"/>
          <w:szCs w:val="24"/>
        </w:rPr>
        <w:t>работа</w:t>
      </w:r>
      <w:r w:rsidRPr="00F408F4">
        <w:rPr>
          <w:rFonts w:ascii="Times New Roman" w:hAnsi="Times New Roman"/>
          <w:spacing w:val="1"/>
          <w:sz w:val="24"/>
          <w:szCs w:val="24"/>
        </w:rPr>
        <w:t xml:space="preserve"> </w:t>
      </w:r>
      <w:r w:rsidRPr="00F408F4">
        <w:rPr>
          <w:rFonts w:ascii="Times New Roman" w:hAnsi="Times New Roman"/>
          <w:sz w:val="24"/>
          <w:szCs w:val="24"/>
        </w:rPr>
        <w:t>в</w:t>
      </w:r>
      <w:r w:rsidRPr="00F408F4">
        <w:rPr>
          <w:rFonts w:ascii="Times New Roman" w:hAnsi="Times New Roman"/>
          <w:spacing w:val="1"/>
          <w:sz w:val="24"/>
          <w:szCs w:val="24"/>
        </w:rPr>
        <w:t xml:space="preserve"> </w:t>
      </w:r>
      <w:r w:rsidRPr="00F408F4">
        <w:rPr>
          <w:rFonts w:ascii="Times New Roman" w:hAnsi="Times New Roman"/>
          <w:sz w:val="24"/>
          <w:szCs w:val="24"/>
        </w:rPr>
        <w:t>школе</w:t>
      </w:r>
      <w:r w:rsidRPr="00F408F4">
        <w:rPr>
          <w:rFonts w:ascii="Times New Roman" w:hAnsi="Times New Roman"/>
          <w:spacing w:val="1"/>
          <w:sz w:val="24"/>
          <w:szCs w:val="24"/>
        </w:rPr>
        <w:t xml:space="preserve"> </w:t>
      </w:r>
      <w:r w:rsidRPr="00F408F4">
        <w:rPr>
          <w:rFonts w:ascii="Times New Roman" w:hAnsi="Times New Roman"/>
          <w:sz w:val="24"/>
          <w:szCs w:val="24"/>
        </w:rPr>
        <w:t>была</w:t>
      </w:r>
      <w:r w:rsidRPr="00F408F4">
        <w:rPr>
          <w:rFonts w:ascii="Times New Roman" w:hAnsi="Times New Roman"/>
          <w:spacing w:val="1"/>
          <w:sz w:val="24"/>
          <w:szCs w:val="24"/>
        </w:rPr>
        <w:t xml:space="preserve"> </w:t>
      </w:r>
      <w:r w:rsidRPr="00F408F4">
        <w:rPr>
          <w:rFonts w:ascii="Times New Roman" w:hAnsi="Times New Roman"/>
          <w:sz w:val="24"/>
          <w:szCs w:val="24"/>
        </w:rPr>
        <w:t>многоплановой</w:t>
      </w:r>
      <w:r w:rsidRPr="00F408F4">
        <w:rPr>
          <w:rFonts w:ascii="Times New Roman" w:hAnsi="Times New Roman"/>
          <w:spacing w:val="1"/>
          <w:sz w:val="24"/>
          <w:szCs w:val="24"/>
        </w:rPr>
        <w:t xml:space="preserve"> </w:t>
      </w:r>
      <w:r w:rsidRPr="00F408F4">
        <w:rPr>
          <w:rFonts w:ascii="Times New Roman" w:hAnsi="Times New Roman"/>
          <w:sz w:val="24"/>
          <w:szCs w:val="24"/>
        </w:rPr>
        <w:t>и</w:t>
      </w:r>
      <w:r w:rsidRPr="00F408F4">
        <w:rPr>
          <w:rFonts w:ascii="Times New Roman" w:hAnsi="Times New Roman"/>
          <w:spacing w:val="1"/>
          <w:sz w:val="24"/>
          <w:szCs w:val="24"/>
        </w:rPr>
        <w:t xml:space="preserve"> </w:t>
      </w:r>
      <w:r w:rsidRPr="00F408F4">
        <w:rPr>
          <w:rFonts w:ascii="Times New Roman" w:hAnsi="Times New Roman"/>
          <w:sz w:val="24"/>
          <w:szCs w:val="24"/>
        </w:rPr>
        <w:t xml:space="preserve">разносторонней. </w:t>
      </w:r>
      <w:r w:rsidRPr="00F408F4">
        <w:rPr>
          <w:rFonts w:ascii="Times New Roman" w:hAnsi="Times New Roman"/>
          <w:sz w:val="24"/>
          <w:szCs w:val="24"/>
          <w:bdr w:val="none" w:sz="0" w:space="0" w:color="auto" w:frame="1"/>
        </w:rPr>
        <w:t xml:space="preserve"> Созданы условия для  разностороннего раскрытия индивидуальных способностей детей, развитию их интереса к различным видам деятельности, желания активно участвовать в продуктивной, одобряемой обществом деятельности</w:t>
      </w:r>
      <w:r w:rsidRPr="00F408F4">
        <w:rPr>
          <w:rFonts w:ascii="Times New Roman" w:hAnsi="Times New Roman"/>
          <w:color w:val="1F497D" w:themeColor="text2"/>
          <w:sz w:val="24"/>
          <w:szCs w:val="24"/>
          <w:bdr w:val="none" w:sz="0" w:space="0" w:color="auto" w:frame="1"/>
        </w:rPr>
        <w:t xml:space="preserve">. </w:t>
      </w:r>
      <w:r w:rsidRPr="00F408F4">
        <w:rPr>
          <w:rFonts w:ascii="Times New Roman" w:hAnsi="Times New Roman"/>
          <w:sz w:val="24"/>
          <w:szCs w:val="24"/>
          <w:lang w:eastAsia="ru-RU"/>
        </w:rPr>
        <w:t>Содержание и результативность проводимой работы по реализации Рабочей программы  воспитания  в удовлетворитель</w:t>
      </w:r>
      <w:r w:rsidR="008F5056" w:rsidRPr="00F408F4">
        <w:rPr>
          <w:rFonts w:ascii="Times New Roman" w:hAnsi="Times New Roman"/>
          <w:sz w:val="24"/>
          <w:szCs w:val="24"/>
          <w:lang w:eastAsia="ru-RU"/>
        </w:rPr>
        <w:t xml:space="preserve">ном состоянии. </w:t>
      </w:r>
    </w:p>
    <w:p w:rsidR="004314B6" w:rsidRPr="00F408F4" w:rsidRDefault="00947921" w:rsidP="004314B6">
      <w:pPr>
        <w:pStyle w:val="a7"/>
        <w:spacing w:line="276" w:lineRule="auto"/>
        <w:jc w:val="both"/>
        <w:rPr>
          <w:rFonts w:ascii="Times New Roman" w:hAnsi="Times New Roman"/>
          <w:kern w:val="2"/>
          <w:sz w:val="24"/>
          <w:szCs w:val="24"/>
          <w:lang w:eastAsia="ko-KR"/>
        </w:rPr>
      </w:pPr>
      <w:r w:rsidRPr="00F408F4">
        <w:rPr>
          <w:rFonts w:ascii="Times New Roman" w:hAnsi="Times New Roman"/>
          <w:iCs/>
          <w:kern w:val="2"/>
          <w:sz w:val="24"/>
          <w:szCs w:val="24"/>
          <w:lang w:eastAsia="ko-KR"/>
        </w:rPr>
        <w:tab/>
      </w:r>
      <w:r w:rsidR="004314B6" w:rsidRPr="00F408F4">
        <w:rPr>
          <w:rFonts w:ascii="Times New Roman" w:hAnsi="Times New Roman"/>
          <w:iCs/>
          <w:kern w:val="2"/>
          <w:sz w:val="24"/>
          <w:szCs w:val="24"/>
          <w:lang w:eastAsia="ko-KR"/>
        </w:rPr>
        <w:t xml:space="preserve">По итогам анализа </w:t>
      </w:r>
      <w:r w:rsidR="004314B6" w:rsidRPr="00F408F4">
        <w:rPr>
          <w:rFonts w:ascii="Times New Roman" w:hAnsi="Times New Roman"/>
          <w:kern w:val="2"/>
          <w:sz w:val="24"/>
          <w:szCs w:val="24"/>
          <w:lang w:eastAsia="ko-KR"/>
        </w:rPr>
        <w:t xml:space="preserve">организуемой в школе воспитательной работы виден перечень выявленных недочетов, над которыми предстоит работать педагогическому коллективу. </w:t>
      </w:r>
    </w:p>
    <w:p w:rsidR="004314B6" w:rsidRPr="00F408F4" w:rsidRDefault="00947921" w:rsidP="004314B6">
      <w:pPr>
        <w:pStyle w:val="a7"/>
        <w:spacing w:line="276" w:lineRule="auto"/>
        <w:jc w:val="both"/>
        <w:rPr>
          <w:rFonts w:ascii="Times New Roman" w:hAnsi="Times New Roman"/>
          <w:kern w:val="2"/>
          <w:sz w:val="24"/>
          <w:szCs w:val="24"/>
          <w:lang w:eastAsia="ko-KR"/>
        </w:rPr>
      </w:pPr>
      <w:r w:rsidRPr="00F408F4">
        <w:rPr>
          <w:rFonts w:ascii="Times New Roman" w:hAnsi="Times New Roman"/>
          <w:kern w:val="2"/>
          <w:sz w:val="24"/>
          <w:szCs w:val="24"/>
          <w:lang w:eastAsia="ko-KR"/>
        </w:rPr>
        <w:tab/>
      </w:r>
      <w:r w:rsidR="004314B6" w:rsidRPr="00F408F4">
        <w:rPr>
          <w:rFonts w:ascii="Times New Roman" w:hAnsi="Times New Roman"/>
          <w:kern w:val="2"/>
          <w:sz w:val="24"/>
          <w:szCs w:val="24"/>
          <w:lang w:eastAsia="ko-KR"/>
        </w:rPr>
        <w:t>Таким образом, для совершенствования деятельности среди задач на новый учебный год учитывать следующие</w:t>
      </w:r>
      <w:r w:rsidR="004314B6" w:rsidRPr="00F408F4">
        <w:rPr>
          <w:rFonts w:ascii="Times New Roman" w:hAnsi="Times New Roman"/>
          <w:spacing w:val="24"/>
          <w:sz w:val="24"/>
          <w:szCs w:val="24"/>
        </w:rPr>
        <w:t>:</w:t>
      </w:r>
    </w:p>
    <w:p w:rsidR="004314B6" w:rsidRPr="00F408F4" w:rsidRDefault="004314B6" w:rsidP="004314B6">
      <w:pPr>
        <w:pStyle w:val="a7"/>
        <w:spacing w:line="276" w:lineRule="auto"/>
        <w:jc w:val="both"/>
        <w:rPr>
          <w:rFonts w:ascii="Times New Roman" w:hAnsi="Times New Roman"/>
          <w:sz w:val="24"/>
          <w:szCs w:val="24"/>
        </w:rPr>
      </w:pPr>
      <w:r w:rsidRPr="00F408F4">
        <w:rPr>
          <w:rFonts w:ascii="Times New Roman" w:hAnsi="Times New Roman"/>
          <w:sz w:val="24"/>
          <w:szCs w:val="24"/>
        </w:rPr>
        <w:t xml:space="preserve">     </w:t>
      </w:r>
      <w:r w:rsidR="00947921" w:rsidRPr="00F408F4">
        <w:rPr>
          <w:rFonts w:ascii="Times New Roman" w:hAnsi="Times New Roman"/>
          <w:sz w:val="24"/>
          <w:szCs w:val="24"/>
        </w:rPr>
        <w:tab/>
      </w:r>
      <w:r w:rsidRPr="00F408F4">
        <w:rPr>
          <w:rFonts w:ascii="Times New Roman" w:hAnsi="Times New Roman"/>
          <w:sz w:val="24"/>
          <w:szCs w:val="24"/>
        </w:rPr>
        <w:t>-</w:t>
      </w:r>
      <w:r w:rsidR="00947921" w:rsidRPr="00F408F4">
        <w:rPr>
          <w:rFonts w:ascii="Times New Roman" w:hAnsi="Times New Roman"/>
          <w:sz w:val="24"/>
          <w:szCs w:val="24"/>
        </w:rPr>
        <w:t xml:space="preserve"> </w:t>
      </w:r>
      <w:r w:rsidRPr="00F408F4">
        <w:rPr>
          <w:rFonts w:ascii="Times New Roman" w:hAnsi="Times New Roman"/>
          <w:sz w:val="24"/>
          <w:szCs w:val="24"/>
        </w:rPr>
        <w:t>оказывать методическую</w:t>
      </w:r>
      <w:r w:rsidRPr="00F408F4">
        <w:rPr>
          <w:rFonts w:ascii="Times New Roman" w:hAnsi="Times New Roman"/>
          <w:spacing w:val="24"/>
          <w:sz w:val="24"/>
          <w:szCs w:val="24"/>
        </w:rPr>
        <w:t xml:space="preserve"> </w:t>
      </w:r>
      <w:r w:rsidRPr="00F408F4">
        <w:rPr>
          <w:rFonts w:ascii="Times New Roman" w:hAnsi="Times New Roman"/>
          <w:sz w:val="24"/>
          <w:szCs w:val="24"/>
        </w:rPr>
        <w:t>помощь</w:t>
      </w:r>
      <w:r w:rsidRPr="00F408F4">
        <w:rPr>
          <w:rFonts w:ascii="Times New Roman" w:hAnsi="Times New Roman"/>
          <w:spacing w:val="25"/>
          <w:sz w:val="24"/>
          <w:szCs w:val="24"/>
        </w:rPr>
        <w:t xml:space="preserve"> </w:t>
      </w:r>
      <w:r w:rsidRPr="00F408F4">
        <w:rPr>
          <w:rFonts w:ascii="Times New Roman" w:hAnsi="Times New Roman"/>
          <w:sz w:val="24"/>
          <w:szCs w:val="24"/>
        </w:rPr>
        <w:t>классным</w:t>
      </w:r>
      <w:r w:rsidRPr="00F408F4">
        <w:rPr>
          <w:rFonts w:ascii="Times New Roman" w:hAnsi="Times New Roman"/>
          <w:spacing w:val="23"/>
          <w:sz w:val="24"/>
          <w:szCs w:val="24"/>
        </w:rPr>
        <w:t xml:space="preserve"> </w:t>
      </w:r>
      <w:r w:rsidRPr="00F408F4">
        <w:rPr>
          <w:rFonts w:ascii="Times New Roman" w:hAnsi="Times New Roman"/>
          <w:sz w:val="24"/>
          <w:szCs w:val="24"/>
        </w:rPr>
        <w:t>руководителям</w:t>
      </w:r>
      <w:r w:rsidRPr="00F408F4">
        <w:rPr>
          <w:rFonts w:ascii="Times New Roman" w:hAnsi="Times New Roman"/>
          <w:spacing w:val="23"/>
          <w:sz w:val="24"/>
          <w:szCs w:val="24"/>
        </w:rPr>
        <w:t xml:space="preserve"> </w:t>
      </w:r>
      <w:r w:rsidRPr="00F408F4">
        <w:rPr>
          <w:rFonts w:ascii="Times New Roman" w:hAnsi="Times New Roman"/>
          <w:sz w:val="24"/>
          <w:szCs w:val="24"/>
        </w:rPr>
        <w:t>в</w:t>
      </w:r>
      <w:r w:rsidRPr="00F408F4">
        <w:rPr>
          <w:rFonts w:ascii="Times New Roman" w:hAnsi="Times New Roman"/>
          <w:spacing w:val="25"/>
          <w:sz w:val="24"/>
          <w:szCs w:val="24"/>
        </w:rPr>
        <w:t xml:space="preserve"> </w:t>
      </w:r>
      <w:r w:rsidRPr="00F408F4">
        <w:rPr>
          <w:rFonts w:ascii="Times New Roman" w:hAnsi="Times New Roman"/>
          <w:sz w:val="24"/>
          <w:szCs w:val="24"/>
        </w:rPr>
        <w:t>овладении</w:t>
      </w:r>
      <w:r w:rsidRPr="00F408F4">
        <w:rPr>
          <w:rFonts w:ascii="Times New Roman" w:hAnsi="Times New Roman"/>
          <w:spacing w:val="22"/>
          <w:sz w:val="24"/>
          <w:szCs w:val="24"/>
        </w:rPr>
        <w:t xml:space="preserve"> </w:t>
      </w:r>
      <w:r w:rsidRPr="00F408F4">
        <w:rPr>
          <w:rFonts w:ascii="Times New Roman" w:hAnsi="Times New Roman"/>
          <w:sz w:val="24"/>
          <w:szCs w:val="24"/>
        </w:rPr>
        <w:t>новыми</w:t>
      </w:r>
      <w:r w:rsidRPr="00F408F4">
        <w:rPr>
          <w:rFonts w:ascii="Times New Roman" w:hAnsi="Times New Roman"/>
          <w:spacing w:val="-67"/>
          <w:sz w:val="24"/>
          <w:szCs w:val="24"/>
        </w:rPr>
        <w:t xml:space="preserve">     </w:t>
      </w:r>
      <w:r w:rsidRPr="00F408F4">
        <w:rPr>
          <w:rFonts w:ascii="Times New Roman" w:hAnsi="Times New Roman"/>
          <w:sz w:val="24"/>
          <w:szCs w:val="24"/>
        </w:rPr>
        <w:t xml:space="preserve">  педагогическими</w:t>
      </w:r>
      <w:r w:rsidRPr="00F408F4">
        <w:rPr>
          <w:rFonts w:ascii="Times New Roman" w:hAnsi="Times New Roman"/>
          <w:spacing w:val="-1"/>
          <w:sz w:val="24"/>
          <w:szCs w:val="24"/>
        </w:rPr>
        <w:t xml:space="preserve"> </w:t>
      </w:r>
      <w:r w:rsidRPr="00F408F4">
        <w:rPr>
          <w:rFonts w:ascii="Times New Roman" w:hAnsi="Times New Roman"/>
          <w:sz w:val="24"/>
          <w:szCs w:val="24"/>
        </w:rPr>
        <w:t>технологиями воспитательного</w:t>
      </w:r>
      <w:r w:rsidRPr="00F408F4">
        <w:rPr>
          <w:rFonts w:ascii="Times New Roman" w:hAnsi="Times New Roman"/>
          <w:spacing w:val="-1"/>
          <w:sz w:val="24"/>
          <w:szCs w:val="24"/>
        </w:rPr>
        <w:t xml:space="preserve"> </w:t>
      </w:r>
      <w:r w:rsidRPr="00F408F4">
        <w:rPr>
          <w:rFonts w:ascii="Times New Roman" w:hAnsi="Times New Roman"/>
          <w:sz w:val="24"/>
          <w:szCs w:val="24"/>
        </w:rPr>
        <w:t>процесса</w:t>
      </w:r>
    </w:p>
    <w:p w:rsidR="004314B6" w:rsidRPr="00F408F4" w:rsidRDefault="004314B6" w:rsidP="004314B6">
      <w:pPr>
        <w:pStyle w:val="a7"/>
        <w:spacing w:line="276" w:lineRule="auto"/>
        <w:jc w:val="both"/>
        <w:rPr>
          <w:rFonts w:ascii="Times New Roman" w:hAnsi="Times New Roman"/>
          <w:sz w:val="24"/>
          <w:szCs w:val="24"/>
        </w:rPr>
      </w:pPr>
      <w:r w:rsidRPr="00F408F4">
        <w:rPr>
          <w:rFonts w:ascii="Times New Roman" w:hAnsi="Times New Roman"/>
          <w:sz w:val="24"/>
          <w:szCs w:val="24"/>
        </w:rPr>
        <w:t xml:space="preserve">     </w:t>
      </w:r>
      <w:r w:rsidR="00947921" w:rsidRPr="00F408F4">
        <w:rPr>
          <w:rFonts w:ascii="Times New Roman" w:hAnsi="Times New Roman"/>
          <w:sz w:val="24"/>
          <w:szCs w:val="24"/>
        </w:rPr>
        <w:tab/>
      </w:r>
      <w:r w:rsidRPr="00F408F4">
        <w:rPr>
          <w:rFonts w:ascii="Times New Roman" w:hAnsi="Times New Roman"/>
          <w:sz w:val="24"/>
          <w:szCs w:val="24"/>
        </w:rPr>
        <w:t>-</w:t>
      </w:r>
      <w:r w:rsidR="00947921" w:rsidRPr="00F408F4">
        <w:rPr>
          <w:rFonts w:ascii="Times New Roman" w:hAnsi="Times New Roman"/>
          <w:sz w:val="24"/>
          <w:szCs w:val="24"/>
        </w:rPr>
        <w:t xml:space="preserve"> </w:t>
      </w:r>
      <w:r w:rsidRPr="00F408F4">
        <w:rPr>
          <w:rFonts w:ascii="Times New Roman" w:hAnsi="Times New Roman"/>
          <w:sz w:val="24"/>
          <w:szCs w:val="24"/>
        </w:rPr>
        <w:t>активизировать деятельность органов ученического самоуправления путем выявления реальных потребностей учащихся и обновление ее содержания</w:t>
      </w:r>
    </w:p>
    <w:p w:rsidR="004314B6" w:rsidRPr="00F408F4" w:rsidRDefault="004314B6" w:rsidP="004314B6">
      <w:pPr>
        <w:pStyle w:val="a7"/>
        <w:spacing w:line="276" w:lineRule="auto"/>
        <w:jc w:val="both"/>
        <w:rPr>
          <w:rFonts w:ascii="Times New Roman" w:hAnsi="Times New Roman"/>
          <w:sz w:val="24"/>
          <w:szCs w:val="24"/>
        </w:rPr>
      </w:pPr>
      <w:r w:rsidRPr="00F408F4">
        <w:rPr>
          <w:rFonts w:ascii="Times New Roman" w:hAnsi="Times New Roman"/>
          <w:sz w:val="24"/>
          <w:szCs w:val="24"/>
        </w:rPr>
        <w:lastRenderedPageBreak/>
        <w:t xml:space="preserve">     </w:t>
      </w:r>
      <w:r w:rsidR="00947921" w:rsidRPr="00F408F4">
        <w:rPr>
          <w:rFonts w:ascii="Times New Roman" w:hAnsi="Times New Roman"/>
          <w:sz w:val="24"/>
          <w:szCs w:val="24"/>
        </w:rPr>
        <w:tab/>
      </w:r>
      <w:r w:rsidRPr="00F408F4">
        <w:rPr>
          <w:rFonts w:ascii="Times New Roman" w:hAnsi="Times New Roman"/>
          <w:sz w:val="24"/>
          <w:szCs w:val="24"/>
        </w:rPr>
        <w:t xml:space="preserve"> -</w:t>
      </w:r>
      <w:r w:rsidR="00947921" w:rsidRPr="00F408F4">
        <w:rPr>
          <w:rFonts w:ascii="Times New Roman" w:hAnsi="Times New Roman"/>
          <w:sz w:val="24"/>
          <w:szCs w:val="24"/>
        </w:rPr>
        <w:t xml:space="preserve"> </w:t>
      </w:r>
      <w:r w:rsidRPr="00F408F4">
        <w:rPr>
          <w:rFonts w:ascii="Times New Roman" w:hAnsi="Times New Roman"/>
          <w:sz w:val="24"/>
          <w:szCs w:val="24"/>
        </w:rPr>
        <w:t xml:space="preserve">совершенствовать работу по вовлечению родительской общественности  в творческую, социально значимую деятельность, направленную на повышение авторитета семьи  и школы </w:t>
      </w:r>
    </w:p>
    <w:p w:rsidR="00947921" w:rsidRPr="00F408F4" w:rsidRDefault="004314B6" w:rsidP="00947921">
      <w:pPr>
        <w:pStyle w:val="a7"/>
        <w:spacing w:line="276" w:lineRule="auto"/>
        <w:jc w:val="both"/>
        <w:rPr>
          <w:rFonts w:ascii="Times New Roman" w:hAnsi="Times New Roman"/>
          <w:sz w:val="24"/>
          <w:szCs w:val="24"/>
        </w:rPr>
      </w:pPr>
      <w:r w:rsidRPr="00F408F4">
        <w:rPr>
          <w:rFonts w:ascii="Times New Roman" w:hAnsi="Times New Roman"/>
          <w:sz w:val="24"/>
          <w:szCs w:val="24"/>
        </w:rPr>
        <w:t xml:space="preserve">     </w:t>
      </w:r>
      <w:r w:rsidR="00947921" w:rsidRPr="00F408F4">
        <w:rPr>
          <w:rFonts w:ascii="Times New Roman" w:hAnsi="Times New Roman"/>
          <w:sz w:val="24"/>
          <w:szCs w:val="24"/>
        </w:rPr>
        <w:tab/>
      </w:r>
      <w:r w:rsidRPr="00F408F4">
        <w:rPr>
          <w:rFonts w:ascii="Times New Roman" w:hAnsi="Times New Roman"/>
          <w:sz w:val="24"/>
          <w:szCs w:val="24"/>
        </w:rPr>
        <w:t xml:space="preserve"> -</w:t>
      </w:r>
      <w:r w:rsidR="00947921" w:rsidRPr="00F408F4">
        <w:rPr>
          <w:rFonts w:ascii="Times New Roman" w:hAnsi="Times New Roman"/>
          <w:sz w:val="24"/>
          <w:szCs w:val="24"/>
        </w:rPr>
        <w:t xml:space="preserve"> </w:t>
      </w:r>
      <w:r w:rsidRPr="00F408F4">
        <w:rPr>
          <w:rFonts w:ascii="Times New Roman" w:hAnsi="Times New Roman"/>
          <w:sz w:val="24"/>
          <w:szCs w:val="24"/>
        </w:rPr>
        <w:t xml:space="preserve">реализовывать индивидуальные образовательные возможности, обеспечивать поддержку обучающихся, имеющих трудности в обучении;  </w:t>
      </w:r>
    </w:p>
    <w:p w:rsidR="004314B6" w:rsidRPr="00F408F4" w:rsidRDefault="00947921" w:rsidP="00947921">
      <w:pPr>
        <w:pStyle w:val="a7"/>
        <w:spacing w:line="276" w:lineRule="auto"/>
        <w:jc w:val="both"/>
        <w:rPr>
          <w:rFonts w:ascii="Times New Roman" w:hAnsi="Times New Roman"/>
          <w:sz w:val="24"/>
          <w:szCs w:val="24"/>
        </w:rPr>
      </w:pPr>
      <w:r w:rsidRPr="00F408F4">
        <w:rPr>
          <w:rFonts w:ascii="Times New Roman" w:hAnsi="Times New Roman"/>
          <w:sz w:val="24"/>
          <w:szCs w:val="24"/>
        </w:rPr>
        <w:tab/>
      </w:r>
      <w:r w:rsidR="004314B6" w:rsidRPr="00F408F4">
        <w:rPr>
          <w:rFonts w:ascii="Times New Roman" w:hAnsi="Times New Roman"/>
          <w:sz w:val="24"/>
          <w:szCs w:val="24"/>
        </w:rPr>
        <w:t xml:space="preserve">- </w:t>
      </w:r>
      <w:r w:rsidR="004314B6" w:rsidRPr="00F408F4">
        <w:rPr>
          <w:rFonts w:ascii="Times New Roman" w:hAnsi="Times New Roman"/>
          <w:spacing w:val="-1"/>
          <w:sz w:val="24"/>
          <w:szCs w:val="24"/>
        </w:rPr>
        <w:t>через   систему  внеурочной деятельности и  дополнительного   образования   совершенствовать личностное развитие учащихся с целью успешной социализации выпускников.</w:t>
      </w:r>
    </w:p>
    <w:p w:rsidR="004314B6" w:rsidRPr="008E5B55" w:rsidRDefault="004314B6" w:rsidP="004314B6">
      <w:pPr>
        <w:suppressAutoHyphens/>
        <w:rPr>
          <w:b/>
          <w:bCs/>
        </w:rPr>
      </w:pPr>
    </w:p>
    <w:p w:rsidR="008505EA" w:rsidRPr="008E5B55" w:rsidRDefault="008505EA" w:rsidP="00B543E4">
      <w:pPr>
        <w:pStyle w:val="a3"/>
        <w:suppressAutoHyphens/>
        <w:ind w:left="0" w:firstLine="502"/>
        <w:contextualSpacing w:val="0"/>
        <w:jc w:val="center"/>
      </w:pPr>
      <w:r w:rsidRPr="008E5B55">
        <w:rPr>
          <w:b/>
          <w:bCs/>
        </w:rPr>
        <w:t>РЕЗУЛЬТАТЫ ОБРАЗОВАТЕЛЬНОЙ ДЕЯТЕЛЬНОСТИ</w:t>
      </w:r>
    </w:p>
    <w:p w:rsidR="00B17785" w:rsidRPr="008E5B55" w:rsidRDefault="00B17785" w:rsidP="008505EA">
      <w:pPr>
        <w:pStyle w:val="a3"/>
        <w:suppressAutoHyphens/>
        <w:ind w:left="0" w:firstLine="502"/>
        <w:contextualSpacing w:val="0"/>
        <w:jc w:val="both"/>
      </w:pPr>
    </w:p>
    <w:p w:rsidR="008505EA" w:rsidRPr="008E5B55" w:rsidRDefault="008505EA" w:rsidP="008505EA">
      <w:pPr>
        <w:pStyle w:val="a3"/>
        <w:suppressAutoHyphens/>
        <w:ind w:left="0" w:firstLine="502"/>
        <w:contextualSpacing w:val="0"/>
        <w:jc w:val="both"/>
      </w:pPr>
      <w:r w:rsidRPr="008E5B55">
        <w:t xml:space="preserve">Мониторинг качества образования и образовательных достижений, проводимый в школе, основан на реализации следующих принципов: </w:t>
      </w:r>
    </w:p>
    <w:p w:rsidR="008505EA" w:rsidRPr="008E5B55" w:rsidRDefault="008505EA" w:rsidP="005914CD">
      <w:pPr>
        <w:pStyle w:val="a3"/>
        <w:numPr>
          <w:ilvl w:val="0"/>
          <w:numId w:val="1"/>
        </w:numPr>
        <w:suppressAutoHyphens/>
        <w:contextualSpacing w:val="0"/>
        <w:jc w:val="both"/>
      </w:pPr>
      <w:r w:rsidRPr="008E5B55">
        <w:t>открытости и доступности информации о состоянии и качестве образования;</w:t>
      </w:r>
    </w:p>
    <w:p w:rsidR="008505EA" w:rsidRPr="008E5B55" w:rsidRDefault="008505EA" w:rsidP="005914CD">
      <w:pPr>
        <w:pStyle w:val="a3"/>
        <w:numPr>
          <w:ilvl w:val="0"/>
          <w:numId w:val="1"/>
        </w:numPr>
        <w:suppressAutoHyphens/>
        <w:contextualSpacing w:val="0"/>
        <w:jc w:val="both"/>
      </w:pPr>
      <w:r w:rsidRPr="008E5B55">
        <w:t>обсуждение содержания, процедуры, средств мониторинговых исследований.</w:t>
      </w:r>
    </w:p>
    <w:p w:rsidR="008505EA" w:rsidRPr="008E5B55" w:rsidRDefault="008505EA" w:rsidP="008505EA">
      <w:pPr>
        <w:pStyle w:val="a3"/>
        <w:suppressAutoHyphens/>
        <w:ind w:left="0"/>
        <w:contextualSpacing w:val="0"/>
        <w:jc w:val="both"/>
      </w:pPr>
      <w:r w:rsidRPr="008E5B55">
        <w:t>В системе отслеживается уровень обученности и качества знаний по всем предметам, по четвертям и году, определяется успешность педагога  в конкретном классе, выявляется резерв повышения качества.</w:t>
      </w:r>
    </w:p>
    <w:p w:rsidR="008505EA" w:rsidRPr="008E5B55" w:rsidRDefault="008505EA" w:rsidP="008505EA">
      <w:pPr>
        <w:pStyle w:val="a3"/>
        <w:suppressAutoHyphens/>
        <w:ind w:left="0" w:firstLine="709"/>
        <w:contextualSpacing w:val="0"/>
        <w:jc w:val="both"/>
      </w:pPr>
      <w:r w:rsidRPr="008E5B55">
        <w:t>Результаты мониторинга образовательных</w:t>
      </w:r>
      <w:r w:rsidR="004C3F5B" w:rsidRPr="008E5B55">
        <w:t xml:space="preserve"> достижений, проведенного в 2023 – 2024</w:t>
      </w:r>
      <w:r w:rsidRPr="008E5B55">
        <w:t xml:space="preserve"> году, показывает нестабильность качества знаний обучающихся.</w:t>
      </w:r>
    </w:p>
    <w:p w:rsidR="008505EA" w:rsidRPr="008E5B55" w:rsidRDefault="008505EA" w:rsidP="008505EA">
      <w:pPr>
        <w:pStyle w:val="a3"/>
        <w:suppressAutoHyphens/>
        <w:ind w:left="0" w:firstLine="709"/>
        <w:contextualSpacing w:val="0"/>
        <w:jc w:val="center"/>
      </w:pPr>
    </w:p>
    <w:p w:rsidR="008505EA" w:rsidRPr="008E5B55" w:rsidRDefault="00B543E4" w:rsidP="00B543E4">
      <w:pPr>
        <w:suppressAutoHyphens/>
      </w:pPr>
      <w:r w:rsidRPr="008E5B55">
        <w:rPr>
          <w:b/>
        </w:rPr>
        <w:t xml:space="preserve">Таблица 5. </w:t>
      </w:r>
      <w:r w:rsidR="008505EA" w:rsidRPr="008E5B55">
        <w:rPr>
          <w:b/>
        </w:rPr>
        <w:t>Ка</w:t>
      </w:r>
      <w:r w:rsidR="004C3F5B" w:rsidRPr="008E5B55">
        <w:rPr>
          <w:b/>
        </w:rPr>
        <w:t>чество знаний по четвертям (2023</w:t>
      </w:r>
      <w:r w:rsidR="008505EA" w:rsidRPr="008E5B55">
        <w:rPr>
          <w:b/>
        </w:rPr>
        <w:t xml:space="preserve"> -</w:t>
      </w:r>
      <w:r w:rsidR="004C3F5B" w:rsidRPr="008E5B55">
        <w:rPr>
          <w:b/>
        </w:rPr>
        <w:t>2024</w:t>
      </w:r>
      <w:r w:rsidR="008505EA" w:rsidRPr="008E5B55">
        <w:rPr>
          <w:b/>
        </w:rPr>
        <w:t xml:space="preserve"> год</w:t>
      </w:r>
      <w:r w:rsidR="00CB7A22" w:rsidRPr="008E5B55">
        <w:rPr>
          <w:b/>
        </w:rPr>
        <w:t>,</w:t>
      </w:r>
      <w:r w:rsidR="008505EA" w:rsidRPr="008E5B55">
        <w:rPr>
          <w:b/>
        </w:rPr>
        <w:t xml:space="preserve"> в %)</w:t>
      </w:r>
    </w:p>
    <w:tbl>
      <w:tblPr>
        <w:tblpPr w:leftFromText="180" w:rightFromText="180" w:vertAnchor="text" w:horzAnchor="margin"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4"/>
        <w:gridCol w:w="1634"/>
        <w:gridCol w:w="1635"/>
        <w:gridCol w:w="1635"/>
        <w:gridCol w:w="1103"/>
        <w:gridCol w:w="1030"/>
      </w:tblGrid>
      <w:tr w:rsidR="008505EA" w:rsidRPr="008E5B55" w:rsidTr="007C2127">
        <w:tc>
          <w:tcPr>
            <w:tcW w:w="133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8505EA" w:rsidRPr="008E5B55" w:rsidRDefault="008505EA" w:rsidP="008C3F84">
            <w:pPr>
              <w:keepNext/>
              <w:jc w:val="center"/>
            </w:pPr>
            <w:r w:rsidRPr="008E5B55">
              <w:t xml:space="preserve">Уровень </w:t>
            </w:r>
          </w:p>
          <w:p w:rsidR="008505EA" w:rsidRPr="008E5B55" w:rsidRDefault="008505EA" w:rsidP="008C3F84">
            <w:pPr>
              <w:keepNext/>
              <w:jc w:val="center"/>
            </w:pPr>
            <w:r w:rsidRPr="008E5B55">
              <w:t>обучения</w:t>
            </w:r>
          </w:p>
        </w:tc>
        <w:tc>
          <w:tcPr>
            <w:tcW w:w="86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8505EA" w:rsidRPr="008E5B55" w:rsidRDefault="008505EA" w:rsidP="008C3F84">
            <w:pPr>
              <w:keepNext/>
              <w:jc w:val="center"/>
            </w:pPr>
            <w:r w:rsidRPr="008E5B55">
              <w:rPr>
                <w:lang w:val="en-US"/>
              </w:rPr>
              <w:t>I</w:t>
            </w:r>
            <w:r w:rsidRPr="008E5B55">
              <w:t xml:space="preserve"> </w:t>
            </w:r>
          </w:p>
          <w:p w:rsidR="008505EA" w:rsidRPr="008E5B55" w:rsidRDefault="008505EA" w:rsidP="008C3F84">
            <w:pPr>
              <w:keepNext/>
              <w:jc w:val="center"/>
            </w:pPr>
            <w:r w:rsidRPr="008E5B55">
              <w:t>четверть</w:t>
            </w:r>
          </w:p>
        </w:tc>
        <w:tc>
          <w:tcPr>
            <w:tcW w:w="86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8505EA" w:rsidRPr="008E5B55" w:rsidRDefault="008505EA" w:rsidP="008C3F84">
            <w:pPr>
              <w:keepNext/>
              <w:jc w:val="center"/>
              <w:rPr>
                <w:lang w:val="en-US"/>
              </w:rPr>
            </w:pPr>
            <w:r w:rsidRPr="008E5B55">
              <w:rPr>
                <w:lang w:val="en-US"/>
              </w:rPr>
              <w:t>II</w:t>
            </w:r>
          </w:p>
          <w:p w:rsidR="008505EA" w:rsidRPr="008E5B55" w:rsidRDefault="008505EA" w:rsidP="008C3F84">
            <w:pPr>
              <w:keepNext/>
              <w:jc w:val="center"/>
              <w:rPr>
                <w:lang w:val="en-US"/>
              </w:rPr>
            </w:pPr>
            <w:r w:rsidRPr="008E5B55">
              <w:t xml:space="preserve"> четверть</w:t>
            </w:r>
          </w:p>
        </w:tc>
        <w:tc>
          <w:tcPr>
            <w:tcW w:w="860"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8505EA" w:rsidRPr="008E5B55" w:rsidRDefault="008505EA" w:rsidP="008C3F84">
            <w:pPr>
              <w:keepNext/>
              <w:jc w:val="center"/>
            </w:pPr>
            <w:r w:rsidRPr="008E5B55">
              <w:rPr>
                <w:lang w:val="en-US"/>
              </w:rPr>
              <w:t>III</w:t>
            </w:r>
            <w:r w:rsidRPr="008E5B55">
              <w:t xml:space="preserve"> </w:t>
            </w:r>
          </w:p>
          <w:p w:rsidR="008505EA" w:rsidRPr="008E5B55" w:rsidRDefault="008505EA" w:rsidP="008C3F84">
            <w:pPr>
              <w:keepNext/>
              <w:jc w:val="center"/>
              <w:rPr>
                <w:lang w:val="en-US"/>
              </w:rPr>
            </w:pPr>
            <w:r w:rsidRPr="008E5B55">
              <w:t>четверть</w:t>
            </w:r>
          </w:p>
        </w:tc>
        <w:tc>
          <w:tcPr>
            <w:tcW w:w="54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rsidR="008505EA" w:rsidRPr="008E5B55" w:rsidRDefault="008505EA" w:rsidP="008C3F84">
            <w:pPr>
              <w:keepNext/>
              <w:jc w:val="center"/>
            </w:pPr>
            <w:r w:rsidRPr="008E5B55">
              <w:rPr>
                <w:lang w:val="en-US"/>
              </w:rPr>
              <w:t>IV</w:t>
            </w:r>
            <w:r w:rsidRPr="008E5B55">
              <w:t xml:space="preserve"> четверть</w:t>
            </w:r>
          </w:p>
        </w:tc>
        <w:tc>
          <w:tcPr>
            <w:tcW w:w="544" w:type="pc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8505EA" w:rsidRPr="008E5B55" w:rsidRDefault="008505EA" w:rsidP="008C3F84">
            <w:pPr>
              <w:keepNext/>
              <w:jc w:val="center"/>
            </w:pPr>
            <w:r w:rsidRPr="008E5B55">
              <w:t>Год</w:t>
            </w:r>
          </w:p>
        </w:tc>
      </w:tr>
      <w:tr w:rsidR="008505EA" w:rsidRPr="008E5B55" w:rsidTr="007C2127">
        <w:tc>
          <w:tcPr>
            <w:tcW w:w="1330"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8505EA" w:rsidRPr="008E5B55" w:rsidRDefault="00B543E4" w:rsidP="008C3F84">
            <w:pPr>
              <w:keepNext/>
            </w:pPr>
            <w:r w:rsidRPr="008E5B55">
              <w:t>Начальное общее образование</w:t>
            </w:r>
          </w:p>
        </w:tc>
        <w:tc>
          <w:tcPr>
            <w:tcW w:w="86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52</w:t>
            </w:r>
          </w:p>
        </w:tc>
        <w:tc>
          <w:tcPr>
            <w:tcW w:w="86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56</w:t>
            </w:r>
          </w:p>
        </w:tc>
        <w:tc>
          <w:tcPr>
            <w:tcW w:w="86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57</w:t>
            </w:r>
          </w:p>
        </w:tc>
        <w:tc>
          <w:tcPr>
            <w:tcW w:w="546"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8E5B55" w:rsidP="008C3F84">
            <w:pPr>
              <w:keepNext/>
              <w:jc w:val="center"/>
            </w:pPr>
            <w:r w:rsidRPr="008E5B55">
              <w:t>53</w:t>
            </w:r>
          </w:p>
        </w:tc>
        <w:tc>
          <w:tcPr>
            <w:tcW w:w="544"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59</w:t>
            </w:r>
          </w:p>
        </w:tc>
      </w:tr>
      <w:tr w:rsidR="008505EA" w:rsidRPr="008E5B55" w:rsidTr="007C2127">
        <w:tc>
          <w:tcPr>
            <w:tcW w:w="1330"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8505EA" w:rsidRPr="008E5B55" w:rsidRDefault="00B543E4" w:rsidP="008C3F84">
            <w:pPr>
              <w:keepNext/>
            </w:pPr>
            <w:r w:rsidRPr="008E5B55">
              <w:t>Основное общее образование</w:t>
            </w:r>
          </w:p>
        </w:tc>
        <w:tc>
          <w:tcPr>
            <w:tcW w:w="86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26</w:t>
            </w:r>
          </w:p>
        </w:tc>
        <w:tc>
          <w:tcPr>
            <w:tcW w:w="86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29</w:t>
            </w:r>
          </w:p>
        </w:tc>
        <w:tc>
          <w:tcPr>
            <w:tcW w:w="86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30</w:t>
            </w:r>
          </w:p>
        </w:tc>
        <w:tc>
          <w:tcPr>
            <w:tcW w:w="546"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8E5B55" w:rsidP="008C3F84">
            <w:pPr>
              <w:keepNext/>
              <w:jc w:val="center"/>
            </w:pPr>
            <w:r w:rsidRPr="008E5B55">
              <w:t>24</w:t>
            </w:r>
          </w:p>
        </w:tc>
        <w:tc>
          <w:tcPr>
            <w:tcW w:w="544"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33</w:t>
            </w:r>
          </w:p>
        </w:tc>
      </w:tr>
      <w:tr w:rsidR="008505EA" w:rsidRPr="008E5B55" w:rsidTr="007C2127">
        <w:tc>
          <w:tcPr>
            <w:tcW w:w="1330"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8505EA" w:rsidRPr="008E5B55" w:rsidRDefault="00B543E4" w:rsidP="008C3F84">
            <w:pPr>
              <w:keepNext/>
            </w:pPr>
            <w:r w:rsidRPr="008E5B55">
              <w:t>Среднее общее образование</w:t>
            </w:r>
          </w:p>
        </w:tc>
        <w:tc>
          <w:tcPr>
            <w:tcW w:w="86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8505EA" w:rsidP="008C3F84">
            <w:pPr>
              <w:keepNext/>
              <w:jc w:val="center"/>
            </w:pPr>
            <w:r w:rsidRPr="008E5B55">
              <w:t>-</w:t>
            </w:r>
          </w:p>
        </w:tc>
        <w:tc>
          <w:tcPr>
            <w:tcW w:w="86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34</w:t>
            </w:r>
          </w:p>
        </w:tc>
        <w:tc>
          <w:tcPr>
            <w:tcW w:w="86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8505EA" w:rsidP="008C3F84">
            <w:pPr>
              <w:keepNext/>
              <w:jc w:val="center"/>
            </w:pPr>
            <w:r w:rsidRPr="008E5B55">
              <w:t>-</w:t>
            </w:r>
          </w:p>
        </w:tc>
        <w:tc>
          <w:tcPr>
            <w:tcW w:w="546"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8E5B55" w:rsidP="008C3F84">
            <w:pPr>
              <w:keepNext/>
              <w:jc w:val="center"/>
            </w:pPr>
            <w:r w:rsidRPr="008E5B55">
              <w:t>22</w:t>
            </w:r>
          </w:p>
        </w:tc>
        <w:tc>
          <w:tcPr>
            <w:tcW w:w="544"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40</w:t>
            </w:r>
          </w:p>
        </w:tc>
      </w:tr>
      <w:tr w:rsidR="008505EA" w:rsidRPr="008E5B55" w:rsidTr="007C2127">
        <w:tc>
          <w:tcPr>
            <w:tcW w:w="1330" w:type="pc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8505EA" w:rsidRPr="008E5B55" w:rsidRDefault="008505EA" w:rsidP="008C3F84">
            <w:pPr>
              <w:keepNext/>
            </w:pPr>
            <w:r w:rsidRPr="008E5B55">
              <w:t>Итого</w:t>
            </w:r>
          </w:p>
        </w:tc>
        <w:tc>
          <w:tcPr>
            <w:tcW w:w="86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39</w:t>
            </w:r>
          </w:p>
        </w:tc>
        <w:tc>
          <w:tcPr>
            <w:tcW w:w="86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40</w:t>
            </w:r>
          </w:p>
        </w:tc>
        <w:tc>
          <w:tcPr>
            <w:tcW w:w="860"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44</w:t>
            </w:r>
          </w:p>
        </w:tc>
        <w:tc>
          <w:tcPr>
            <w:tcW w:w="546"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8505EA" w:rsidP="008C3F84">
            <w:pPr>
              <w:keepNext/>
              <w:jc w:val="center"/>
            </w:pPr>
            <w:r w:rsidRPr="008E5B55">
              <w:t>35</w:t>
            </w:r>
          </w:p>
        </w:tc>
        <w:tc>
          <w:tcPr>
            <w:tcW w:w="544"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8505EA" w:rsidRPr="008E5B55" w:rsidRDefault="004C3F5B" w:rsidP="008C3F84">
            <w:pPr>
              <w:keepNext/>
              <w:jc w:val="center"/>
            </w:pPr>
            <w:r w:rsidRPr="008E5B55">
              <w:t>44</w:t>
            </w:r>
          </w:p>
        </w:tc>
      </w:tr>
    </w:tbl>
    <w:p w:rsidR="008505EA" w:rsidRPr="008E5B55" w:rsidRDefault="008505EA" w:rsidP="00F93649">
      <w:pPr>
        <w:keepNext/>
        <w:jc w:val="both"/>
      </w:pPr>
    </w:p>
    <w:p w:rsidR="008505EA" w:rsidRPr="008E5B55" w:rsidRDefault="008505EA" w:rsidP="008505EA">
      <w:pPr>
        <w:keepNext/>
        <w:ind w:firstLine="708"/>
        <w:jc w:val="both"/>
        <w:rPr>
          <w:bCs/>
        </w:rPr>
      </w:pPr>
      <w:r w:rsidRPr="008E5B55">
        <w:t>Итоговый мониторинг образовательных достижений свидетельствует, что самое низкое качество по школе наблюдается в четвертой четверти, самое высокое в третьей четверти. К концу года качество по образов</w:t>
      </w:r>
      <w:r w:rsidR="008E5B55" w:rsidRPr="008E5B55">
        <w:t>ательной организации достигло 44</w:t>
      </w:r>
      <w:r w:rsidR="00B543E4" w:rsidRPr="008E5B55">
        <w:t xml:space="preserve">%, таким образом, плановые показатели качества образования по итогам учебного года – 45%, не достигнуты. </w:t>
      </w:r>
      <w:r w:rsidRPr="008E5B55">
        <w:t>Причины снижения качества</w:t>
      </w:r>
      <w:r w:rsidRPr="008E5B55">
        <w:rPr>
          <w:bCs/>
        </w:rPr>
        <w:t xml:space="preserve">: </w:t>
      </w:r>
    </w:p>
    <w:p w:rsidR="008505EA" w:rsidRPr="008E5B55" w:rsidRDefault="008505EA" w:rsidP="005914CD">
      <w:pPr>
        <w:pStyle w:val="a8"/>
        <w:numPr>
          <w:ilvl w:val="0"/>
          <w:numId w:val="10"/>
        </w:numPr>
        <w:shd w:val="clear" w:color="auto" w:fill="FFFFFF"/>
        <w:spacing w:before="0" w:beforeAutospacing="0" w:after="0" w:afterAutospacing="0" w:line="294" w:lineRule="atLeast"/>
        <w:rPr>
          <w:color w:val="000000"/>
          <w:szCs w:val="22"/>
        </w:rPr>
      </w:pPr>
      <w:r w:rsidRPr="008E5B55">
        <w:rPr>
          <w:color w:val="000000"/>
          <w:szCs w:val="22"/>
        </w:rPr>
        <w:t>слабо поставленная учебная мотивация и воспитательная работа отдельными классными руководителями с классом;</w:t>
      </w:r>
    </w:p>
    <w:p w:rsidR="008505EA" w:rsidRPr="008E5B55" w:rsidRDefault="008505EA" w:rsidP="005914CD">
      <w:pPr>
        <w:pStyle w:val="a8"/>
        <w:numPr>
          <w:ilvl w:val="0"/>
          <w:numId w:val="10"/>
        </w:numPr>
        <w:shd w:val="clear" w:color="auto" w:fill="FFFFFF"/>
        <w:spacing w:before="0" w:beforeAutospacing="0" w:after="0" w:afterAutospacing="0" w:line="294" w:lineRule="atLeast"/>
        <w:rPr>
          <w:color w:val="000000"/>
          <w:szCs w:val="22"/>
        </w:rPr>
      </w:pPr>
      <w:r w:rsidRPr="008E5B55">
        <w:rPr>
          <w:color w:val="000000"/>
          <w:szCs w:val="22"/>
        </w:rPr>
        <w:t>недостаточная работа с родителями;</w:t>
      </w:r>
    </w:p>
    <w:p w:rsidR="008505EA" w:rsidRPr="008E5B55" w:rsidRDefault="008505EA" w:rsidP="005914CD">
      <w:pPr>
        <w:pStyle w:val="a8"/>
        <w:numPr>
          <w:ilvl w:val="0"/>
          <w:numId w:val="10"/>
        </w:numPr>
        <w:shd w:val="clear" w:color="auto" w:fill="FFFFFF"/>
        <w:spacing w:before="0" w:beforeAutospacing="0" w:after="0" w:afterAutospacing="0" w:line="294" w:lineRule="atLeast"/>
        <w:rPr>
          <w:color w:val="000000"/>
          <w:szCs w:val="22"/>
        </w:rPr>
      </w:pPr>
      <w:r w:rsidRPr="008E5B55">
        <w:rPr>
          <w:color w:val="000000"/>
          <w:szCs w:val="22"/>
        </w:rPr>
        <w:t>отсутствие должной связи с учителями - предметниками;</w:t>
      </w:r>
    </w:p>
    <w:p w:rsidR="008505EA" w:rsidRPr="008E5B55" w:rsidRDefault="008505EA" w:rsidP="005914CD">
      <w:pPr>
        <w:pStyle w:val="a8"/>
        <w:numPr>
          <w:ilvl w:val="0"/>
          <w:numId w:val="10"/>
        </w:numPr>
        <w:shd w:val="clear" w:color="auto" w:fill="FFFFFF"/>
        <w:spacing w:before="0" w:beforeAutospacing="0" w:after="0" w:afterAutospacing="0" w:line="294" w:lineRule="atLeast"/>
        <w:rPr>
          <w:color w:val="000000"/>
          <w:szCs w:val="22"/>
        </w:rPr>
      </w:pPr>
      <w:r w:rsidRPr="008E5B55">
        <w:rPr>
          <w:color w:val="000000"/>
          <w:szCs w:val="22"/>
        </w:rPr>
        <w:t>отсутствие индивидуальной работы учителя-предметника с учащимися;</w:t>
      </w:r>
    </w:p>
    <w:p w:rsidR="008505EA" w:rsidRPr="008E5B55" w:rsidRDefault="008505EA" w:rsidP="005914CD">
      <w:pPr>
        <w:pStyle w:val="a8"/>
        <w:numPr>
          <w:ilvl w:val="0"/>
          <w:numId w:val="10"/>
        </w:numPr>
        <w:shd w:val="clear" w:color="auto" w:fill="FFFFFF"/>
        <w:spacing w:before="0" w:beforeAutospacing="0" w:after="0" w:afterAutospacing="0" w:line="294" w:lineRule="atLeast"/>
        <w:rPr>
          <w:color w:val="000000"/>
          <w:szCs w:val="22"/>
        </w:rPr>
      </w:pPr>
      <w:r w:rsidRPr="008E5B55">
        <w:rPr>
          <w:color w:val="000000"/>
          <w:szCs w:val="22"/>
        </w:rPr>
        <w:t xml:space="preserve">несвоевременное заполнение оценок в </w:t>
      </w:r>
      <w:proofErr w:type="spellStart"/>
      <w:r w:rsidR="00B543E4" w:rsidRPr="008E5B55">
        <w:rPr>
          <w:color w:val="000000"/>
          <w:szCs w:val="22"/>
        </w:rPr>
        <w:t>Д</w:t>
      </w:r>
      <w:r w:rsidRPr="008E5B55">
        <w:rPr>
          <w:color w:val="000000"/>
          <w:szCs w:val="22"/>
        </w:rPr>
        <w:t>невник.ру</w:t>
      </w:r>
      <w:proofErr w:type="spellEnd"/>
      <w:r w:rsidRPr="008E5B55">
        <w:rPr>
          <w:color w:val="000000"/>
          <w:szCs w:val="22"/>
        </w:rPr>
        <w:t>;</w:t>
      </w:r>
    </w:p>
    <w:p w:rsidR="008505EA" w:rsidRPr="008E5B55" w:rsidRDefault="008505EA" w:rsidP="005914CD">
      <w:pPr>
        <w:pStyle w:val="a8"/>
        <w:numPr>
          <w:ilvl w:val="0"/>
          <w:numId w:val="10"/>
        </w:numPr>
        <w:shd w:val="clear" w:color="auto" w:fill="FFFFFF"/>
        <w:spacing w:before="0" w:beforeAutospacing="0" w:after="0" w:afterAutospacing="0" w:line="294" w:lineRule="atLeast"/>
        <w:rPr>
          <w:color w:val="000000"/>
          <w:szCs w:val="22"/>
        </w:rPr>
      </w:pPr>
      <w:r w:rsidRPr="008E5B55">
        <w:rPr>
          <w:color w:val="000000"/>
          <w:szCs w:val="22"/>
        </w:rPr>
        <w:t>несвоевременное проведение предварительной аттестации;</w:t>
      </w:r>
    </w:p>
    <w:p w:rsidR="008505EA" w:rsidRPr="008E5B55" w:rsidRDefault="008505EA" w:rsidP="005914CD">
      <w:pPr>
        <w:pStyle w:val="a8"/>
        <w:numPr>
          <w:ilvl w:val="0"/>
          <w:numId w:val="10"/>
        </w:numPr>
        <w:shd w:val="clear" w:color="auto" w:fill="FFFFFF"/>
        <w:spacing w:before="0" w:beforeAutospacing="0" w:after="0" w:afterAutospacing="0" w:line="294" w:lineRule="atLeast"/>
        <w:rPr>
          <w:color w:val="000000"/>
          <w:szCs w:val="22"/>
        </w:rPr>
      </w:pPr>
      <w:r w:rsidRPr="008E5B55">
        <w:rPr>
          <w:color w:val="000000"/>
          <w:szCs w:val="22"/>
        </w:rPr>
        <w:t>отсутствие дифференцированн</w:t>
      </w:r>
      <w:r w:rsidR="00B543E4" w:rsidRPr="008E5B55">
        <w:rPr>
          <w:color w:val="000000"/>
          <w:szCs w:val="22"/>
        </w:rPr>
        <w:t>ого подхода в обучении у многих учителей;</w:t>
      </w:r>
    </w:p>
    <w:p w:rsidR="008505EA" w:rsidRPr="008E5B55" w:rsidRDefault="008505EA" w:rsidP="005914CD">
      <w:pPr>
        <w:pStyle w:val="a8"/>
        <w:numPr>
          <w:ilvl w:val="0"/>
          <w:numId w:val="10"/>
        </w:numPr>
        <w:shd w:val="clear" w:color="auto" w:fill="FFFFFF"/>
        <w:spacing w:before="0" w:beforeAutospacing="0" w:after="0" w:afterAutospacing="0" w:line="294" w:lineRule="atLeast"/>
        <w:rPr>
          <w:color w:val="000000"/>
          <w:szCs w:val="22"/>
        </w:rPr>
      </w:pPr>
      <w:r w:rsidRPr="008E5B55">
        <w:rPr>
          <w:color w:val="000000"/>
          <w:szCs w:val="22"/>
        </w:rPr>
        <w:t>бесконтрольность детей в семье, влияние социальных, экономических факторов;</w:t>
      </w:r>
    </w:p>
    <w:p w:rsidR="008505EA" w:rsidRPr="008E5B55" w:rsidRDefault="008505EA" w:rsidP="005914CD">
      <w:pPr>
        <w:pStyle w:val="a8"/>
        <w:numPr>
          <w:ilvl w:val="0"/>
          <w:numId w:val="10"/>
        </w:numPr>
        <w:shd w:val="clear" w:color="auto" w:fill="FFFFFF"/>
        <w:spacing w:before="0" w:beforeAutospacing="0" w:after="0" w:afterAutospacing="0" w:line="294" w:lineRule="atLeast"/>
        <w:rPr>
          <w:color w:val="000000"/>
          <w:szCs w:val="22"/>
        </w:rPr>
      </w:pPr>
      <w:r w:rsidRPr="008E5B55">
        <w:rPr>
          <w:color w:val="000000"/>
          <w:szCs w:val="22"/>
        </w:rPr>
        <w:t>высокий процент заболевших детей.</w:t>
      </w:r>
    </w:p>
    <w:p w:rsidR="00B543E4" w:rsidRPr="00082C2D" w:rsidRDefault="00B543E4" w:rsidP="00B543E4">
      <w:pPr>
        <w:keepNext/>
        <w:rPr>
          <w:b/>
          <w:bCs/>
          <w:i/>
          <w:szCs w:val="22"/>
        </w:rPr>
      </w:pPr>
    </w:p>
    <w:p w:rsidR="008505EA" w:rsidRDefault="00B543E4" w:rsidP="00B543E4">
      <w:pPr>
        <w:keepNext/>
        <w:rPr>
          <w:b/>
          <w:bCs/>
          <w:szCs w:val="22"/>
        </w:rPr>
      </w:pPr>
      <w:r w:rsidRPr="0092036B">
        <w:rPr>
          <w:b/>
          <w:bCs/>
          <w:szCs w:val="22"/>
        </w:rPr>
        <w:t xml:space="preserve">Таблица 6. </w:t>
      </w:r>
      <w:r w:rsidR="008505EA" w:rsidRPr="0092036B">
        <w:rPr>
          <w:b/>
          <w:bCs/>
          <w:szCs w:val="22"/>
        </w:rPr>
        <w:t xml:space="preserve">Итоги успеваемости </w:t>
      </w:r>
      <w:r w:rsidR="00CB7A22" w:rsidRPr="0092036B">
        <w:rPr>
          <w:b/>
          <w:bCs/>
          <w:szCs w:val="22"/>
        </w:rPr>
        <w:t>на уровне начального общего образования</w:t>
      </w:r>
    </w:p>
    <w:p w:rsidR="0092036B" w:rsidRPr="0092036B" w:rsidRDefault="0092036B" w:rsidP="00B543E4">
      <w:pPr>
        <w:keepNext/>
        <w:rPr>
          <w:b/>
          <w:bCs/>
          <w:szCs w:val="22"/>
        </w:rPr>
      </w:pPr>
    </w:p>
    <w:tbl>
      <w:tblPr>
        <w:tblW w:w="1000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709"/>
        <w:gridCol w:w="680"/>
        <w:gridCol w:w="709"/>
        <w:gridCol w:w="879"/>
        <w:gridCol w:w="680"/>
        <w:gridCol w:w="709"/>
        <w:gridCol w:w="879"/>
        <w:gridCol w:w="1276"/>
        <w:gridCol w:w="708"/>
        <w:gridCol w:w="851"/>
        <w:gridCol w:w="1105"/>
      </w:tblGrid>
      <w:tr w:rsidR="008505EA" w:rsidRPr="00082C2D" w:rsidTr="007C2127">
        <w:trPr>
          <w:trHeight w:val="700"/>
        </w:trPr>
        <w:tc>
          <w:tcPr>
            <w:tcW w:w="823" w:type="dxa"/>
            <w:shd w:val="clear" w:color="auto" w:fill="C6D9F1" w:themeFill="text2" w:themeFillTint="33"/>
          </w:tcPr>
          <w:p w:rsidR="008505EA" w:rsidRPr="007C2127" w:rsidRDefault="008505EA" w:rsidP="008C3F84">
            <w:pPr>
              <w:rPr>
                <w:rFonts w:eastAsia="Calibri"/>
                <w:b/>
                <w:lang w:eastAsia="en-US"/>
              </w:rPr>
            </w:pPr>
            <w:r w:rsidRPr="007C2127">
              <w:rPr>
                <w:rFonts w:eastAsia="Calibri"/>
                <w:b/>
                <w:sz w:val="22"/>
                <w:szCs w:val="22"/>
                <w:lang w:eastAsia="en-US"/>
              </w:rPr>
              <w:t>Класс</w:t>
            </w:r>
          </w:p>
          <w:p w:rsidR="008505EA" w:rsidRPr="007C2127" w:rsidRDefault="008505EA" w:rsidP="008C3F84">
            <w:pPr>
              <w:rPr>
                <w:rFonts w:eastAsia="Calibri"/>
                <w:lang w:eastAsia="en-US"/>
              </w:rPr>
            </w:pPr>
          </w:p>
        </w:tc>
        <w:tc>
          <w:tcPr>
            <w:tcW w:w="709" w:type="dxa"/>
            <w:shd w:val="clear" w:color="auto" w:fill="C6D9F1" w:themeFill="text2" w:themeFillTint="33"/>
          </w:tcPr>
          <w:p w:rsidR="008505EA" w:rsidRPr="007C2127" w:rsidRDefault="008505EA" w:rsidP="008C3F84">
            <w:pPr>
              <w:jc w:val="center"/>
              <w:rPr>
                <w:rFonts w:eastAsia="Calibri"/>
                <w:b/>
                <w:lang w:eastAsia="en-US"/>
              </w:rPr>
            </w:pPr>
            <w:r w:rsidRPr="007C2127">
              <w:rPr>
                <w:rFonts w:eastAsia="Calibri"/>
                <w:b/>
                <w:sz w:val="22"/>
                <w:szCs w:val="22"/>
                <w:lang w:eastAsia="en-US"/>
              </w:rPr>
              <w:t>На начало года</w:t>
            </w:r>
          </w:p>
        </w:tc>
        <w:tc>
          <w:tcPr>
            <w:tcW w:w="680" w:type="dxa"/>
            <w:shd w:val="clear" w:color="auto" w:fill="C6D9F1" w:themeFill="text2" w:themeFillTint="33"/>
          </w:tcPr>
          <w:p w:rsidR="008505EA" w:rsidRPr="007C2127" w:rsidRDefault="008505EA" w:rsidP="008C3F84">
            <w:pPr>
              <w:jc w:val="center"/>
              <w:rPr>
                <w:rFonts w:eastAsia="Calibri"/>
                <w:b/>
                <w:lang w:eastAsia="en-US"/>
              </w:rPr>
            </w:pPr>
            <w:r w:rsidRPr="007C2127">
              <w:rPr>
                <w:rFonts w:eastAsia="Calibri"/>
                <w:b/>
                <w:sz w:val="22"/>
                <w:szCs w:val="22"/>
                <w:lang w:eastAsia="en-US"/>
              </w:rPr>
              <w:t>Выбыло</w:t>
            </w:r>
          </w:p>
        </w:tc>
        <w:tc>
          <w:tcPr>
            <w:tcW w:w="709" w:type="dxa"/>
            <w:shd w:val="clear" w:color="auto" w:fill="C6D9F1" w:themeFill="text2" w:themeFillTint="33"/>
          </w:tcPr>
          <w:p w:rsidR="008505EA" w:rsidRPr="007C2127" w:rsidRDefault="008505EA" w:rsidP="008C3F84">
            <w:pPr>
              <w:jc w:val="center"/>
              <w:rPr>
                <w:rFonts w:eastAsia="Calibri"/>
                <w:b/>
                <w:lang w:eastAsia="en-US"/>
              </w:rPr>
            </w:pPr>
            <w:r w:rsidRPr="007C2127">
              <w:rPr>
                <w:rFonts w:eastAsia="Calibri"/>
                <w:b/>
                <w:sz w:val="22"/>
                <w:szCs w:val="22"/>
                <w:lang w:eastAsia="en-US"/>
              </w:rPr>
              <w:t>Прибыло</w:t>
            </w:r>
          </w:p>
        </w:tc>
        <w:tc>
          <w:tcPr>
            <w:tcW w:w="879" w:type="dxa"/>
            <w:shd w:val="clear" w:color="auto" w:fill="C6D9F1" w:themeFill="text2" w:themeFillTint="33"/>
          </w:tcPr>
          <w:p w:rsidR="008505EA" w:rsidRPr="007C2127" w:rsidRDefault="008505EA" w:rsidP="008C3F84">
            <w:pPr>
              <w:jc w:val="center"/>
              <w:rPr>
                <w:rFonts w:eastAsia="Calibri"/>
                <w:b/>
                <w:lang w:eastAsia="en-US"/>
              </w:rPr>
            </w:pPr>
            <w:r w:rsidRPr="007C2127">
              <w:rPr>
                <w:rFonts w:eastAsia="Calibri"/>
                <w:b/>
                <w:sz w:val="22"/>
                <w:szCs w:val="22"/>
                <w:lang w:eastAsia="en-US"/>
              </w:rPr>
              <w:t>На конец</w:t>
            </w:r>
          </w:p>
          <w:p w:rsidR="008505EA" w:rsidRPr="007C2127" w:rsidRDefault="008505EA" w:rsidP="008C3F84">
            <w:pPr>
              <w:jc w:val="center"/>
              <w:rPr>
                <w:rFonts w:eastAsia="Calibri"/>
                <w:b/>
                <w:lang w:eastAsia="en-US"/>
              </w:rPr>
            </w:pPr>
            <w:r w:rsidRPr="007C2127">
              <w:rPr>
                <w:rFonts w:eastAsia="Calibri"/>
                <w:b/>
                <w:sz w:val="22"/>
                <w:szCs w:val="22"/>
                <w:lang w:eastAsia="en-US"/>
              </w:rPr>
              <w:t>года</w:t>
            </w:r>
          </w:p>
        </w:tc>
        <w:tc>
          <w:tcPr>
            <w:tcW w:w="680" w:type="dxa"/>
            <w:shd w:val="clear" w:color="auto" w:fill="C6D9F1" w:themeFill="text2" w:themeFillTint="33"/>
          </w:tcPr>
          <w:p w:rsidR="008505EA" w:rsidRPr="007C2127" w:rsidRDefault="008505EA" w:rsidP="008C3F84">
            <w:pPr>
              <w:jc w:val="center"/>
              <w:rPr>
                <w:rFonts w:eastAsia="Calibri"/>
                <w:b/>
                <w:lang w:eastAsia="en-US"/>
              </w:rPr>
            </w:pPr>
            <w:r w:rsidRPr="007C2127">
              <w:rPr>
                <w:rFonts w:eastAsia="Calibri"/>
                <w:b/>
                <w:sz w:val="22"/>
                <w:szCs w:val="22"/>
                <w:lang w:eastAsia="en-US"/>
              </w:rPr>
              <w:t>Отличники</w:t>
            </w:r>
          </w:p>
        </w:tc>
        <w:tc>
          <w:tcPr>
            <w:tcW w:w="709" w:type="dxa"/>
            <w:shd w:val="clear" w:color="auto" w:fill="C6D9F1" w:themeFill="text2" w:themeFillTint="33"/>
          </w:tcPr>
          <w:p w:rsidR="008505EA" w:rsidRPr="007C2127" w:rsidRDefault="008505EA" w:rsidP="008C3F84">
            <w:pPr>
              <w:jc w:val="center"/>
              <w:rPr>
                <w:rFonts w:eastAsia="Calibri"/>
                <w:b/>
                <w:lang w:eastAsia="en-US"/>
              </w:rPr>
            </w:pPr>
            <w:r w:rsidRPr="007C2127">
              <w:rPr>
                <w:rFonts w:eastAsia="Calibri"/>
                <w:b/>
                <w:sz w:val="22"/>
                <w:szCs w:val="22"/>
                <w:lang w:eastAsia="en-US"/>
              </w:rPr>
              <w:t>«4» и «5»</w:t>
            </w:r>
          </w:p>
          <w:p w:rsidR="008505EA" w:rsidRPr="007C2127" w:rsidRDefault="008505EA" w:rsidP="008C3F84">
            <w:pPr>
              <w:jc w:val="center"/>
              <w:rPr>
                <w:rFonts w:eastAsia="Calibri"/>
                <w:b/>
                <w:lang w:eastAsia="en-US"/>
              </w:rPr>
            </w:pPr>
          </w:p>
        </w:tc>
        <w:tc>
          <w:tcPr>
            <w:tcW w:w="879" w:type="dxa"/>
            <w:shd w:val="clear" w:color="auto" w:fill="C6D9F1" w:themeFill="text2" w:themeFillTint="33"/>
          </w:tcPr>
          <w:p w:rsidR="008505EA" w:rsidRPr="007C2127" w:rsidRDefault="008505EA" w:rsidP="008C3F84">
            <w:pPr>
              <w:jc w:val="center"/>
              <w:rPr>
                <w:rFonts w:eastAsia="Calibri"/>
                <w:b/>
                <w:lang w:eastAsia="en-US"/>
              </w:rPr>
            </w:pPr>
            <w:r w:rsidRPr="007C2127">
              <w:rPr>
                <w:rFonts w:eastAsia="Calibri"/>
                <w:b/>
                <w:sz w:val="22"/>
                <w:szCs w:val="22"/>
                <w:lang w:eastAsia="en-US"/>
              </w:rPr>
              <w:t>% качества</w:t>
            </w:r>
          </w:p>
        </w:tc>
        <w:tc>
          <w:tcPr>
            <w:tcW w:w="1276" w:type="dxa"/>
            <w:shd w:val="clear" w:color="auto" w:fill="C6D9F1" w:themeFill="text2" w:themeFillTint="33"/>
          </w:tcPr>
          <w:p w:rsidR="008505EA" w:rsidRPr="007C2127" w:rsidRDefault="008505EA" w:rsidP="008C3F84">
            <w:pPr>
              <w:jc w:val="center"/>
              <w:rPr>
                <w:rFonts w:eastAsia="Calibri"/>
                <w:b/>
                <w:lang w:eastAsia="en-US"/>
              </w:rPr>
            </w:pPr>
            <w:r w:rsidRPr="007C2127">
              <w:rPr>
                <w:rFonts w:eastAsia="Calibri"/>
                <w:b/>
                <w:sz w:val="22"/>
                <w:szCs w:val="22"/>
                <w:lang w:eastAsia="en-US"/>
              </w:rPr>
              <w:t>С одной «3»</w:t>
            </w:r>
          </w:p>
        </w:tc>
        <w:tc>
          <w:tcPr>
            <w:tcW w:w="708" w:type="dxa"/>
            <w:shd w:val="clear" w:color="auto" w:fill="C6D9F1" w:themeFill="text2" w:themeFillTint="33"/>
          </w:tcPr>
          <w:p w:rsidR="008505EA" w:rsidRPr="007C2127" w:rsidRDefault="008505EA" w:rsidP="008C3F84">
            <w:pPr>
              <w:jc w:val="center"/>
              <w:rPr>
                <w:rFonts w:eastAsia="Calibri"/>
                <w:b/>
                <w:lang w:eastAsia="en-US"/>
              </w:rPr>
            </w:pPr>
            <w:r w:rsidRPr="007C2127">
              <w:rPr>
                <w:rFonts w:eastAsia="Calibri"/>
                <w:b/>
                <w:sz w:val="22"/>
                <w:szCs w:val="22"/>
                <w:lang w:eastAsia="en-US"/>
              </w:rPr>
              <w:t>Неуспевающие</w:t>
            </w:r>
          </w:p>
        </w:tc>
        <w:tc>
          <w:tcPr>
            <w:tcW w:w="851" w:type="dxa"/>
            <w:shd w:val="clear" w:color="auto" w:fill="C6D9F1" w:themeFill="text2" w:themeFillTint="33"/>
          </w:tcPr>
          <w:p w:rsidR="008505EA" w:rsidRPr="007C2127" w:rsidRDefault="008505EA" w:rsidP="008C3F84">
            <w:pPr>
              <w:jc w:val="center"/>
              <w:rPr>
                <w:rFonts w:eastAsia="Calibri"/>
                <w:b/>
                <w:lang w:eastAsia="en-US"/>
              </w:rPr>
            </w:pPr>
            <w:r w:rsidRPr="007C2127">
              <w:rPr>
                <w:rFonts w:eastAsia="Calibri"/>
                <w:b/>
                <w:sz w:val="22"/>
                <w:szCs w:val="22"/>
                <w:lang w:eastAsia="en-US"/>
              </w:rPr>
              <w:t>% успеваемости</w:t>
            </w:r>
          </w:p>
        </w:tc>
        <w:tc>
          <w:tcPr>
            <w:tcW w:w="1105" w:type="dxa"/>
            <w:shd w:val="clear" w:color="auto" w:fill="C6D9F1" w:themeFill="text2" w:themeFillTint="33"/>
          </w:tcPr>
          <w:p w:rsidR="008505EA" w:rsidRPr="007C2127" w:rsidRDefault="008505EA" w:rsidP="008C3F84">
            <w:pPr>
              <w:jc w:val="center"/>
              <w:rPr>
                <w:rFonts w:eastAsia="Calibri"/>
                <w:b/>
                <w:lang w:eastAsia="en-US"/>
              </w:rPr>
            </w:pPr>
            <w:r w:rsidRPr="007C2127">
              <w:rPr>
                <w:rFonts w:eastAsia="Calibri"/>
                <w:b/>
                <w:sz w:val="22"/>
                <w:szCs w:val="22"/>
                <w:lang w:eastAsia="en-US"/>
              </w:rPr>
              <w:t>Классный руководитель</w:t>
            </w:r>
          </w:p>
          <w:p w:rsidR="008505EA" w:rsidRPr="007C2127" w:rsidRDefault="008505EA" w:rsidP="008C3F84">
            <w:pPr>
              <w:tabs>
                <w:tab w:val="left" w:pos="1485"/>
              </w:tabs>
              <w:ind w:right="1039"/>
              <w:jc w:val="center"/>
              <w:rPr>
                <w:rFonts w:eastAsia="Calibri"/>
                <w:b/>
                <w:lang w:eastAsia="en-US"/>
              </w:rPr>
            </w:pPr>
          </w:p>
        </w:tc>
      </w:tr>
      <w:tr w:rsidR="008505EA" w:rsidRPr="00082C2D" w:rsidTr="007C2127">
        <w:tc>
          <w:tcPr>
            <w:tcW w:w="823" w:type="dxa"/>
            <w:shd w:val="clear" w:color="auto" w:fill="DAEEF3" w:themeFill="accent5" w:themeFillTint="33"/>
          </w:tcPr>
          <w:p w:rsidR="008505EA" w:rsidRPr="008E5B55" w:rsidRDefault="008505EA" w:rsidP="008C3F84">
            <w:pPr>
              <w:jc w:val="center"/>
              <w:rPr>
                <w:rFonts w:eastAsia="Calibri"/>
                <w:lang w:eastAsia="en-US"/>
              </w:rPr>
            </w:pPr>
            <w:r w:rsidRPr="008E5B55">
              <w:rPr>
                <w:rFonts w:eastAsia="Calibri"/>
                <w:lang w:eastAsia="en-US"/>
              </w:rPr>
              <w:t>2А</w:t>
            </w:r>
          </w:p>
        </w:tc>
        <w:tc>
          <w:tcPr>
            <w:tcW w:w="709" w:type="dxa"/>
            <w:shd w:val="clear" w:color="auto" w:fill="DAEEF3" w:themeFill="accent5" w:themeFillTint="33"/>
          </w:tcPr>
          <w:p w:rsidR="008505EA" w:rsidRPr="008E5B55" w:rsidRDefault="008505EA" w:rsidP="008C3F84">
            <w:pPr>
              <w:jc w:val="center"/>
              <w:rPr>
                <w:rFonts w:eastAsia="Calibri"/>
                <w:lang w:eastAsia="en-US"/>
              </w:rPr>
            </w:pPr>
            <w:r w:rsidRPr="008E5B55">
              <w:rPr>
                <w:rFonts w:eastAsia="Calibri"/>
                <w:lang w:eastAsia="en-US"/>
              </w:rPr>
              <w:t>34</w:t>
            </w:r>
          </w:p>
        </w:tc>
        <w:tc>
          <w:tcPr>
            <w:tcW w:w="680" w:type="dxa"/>
            <w:shd w:val="clear" w:color="auto" w:fill="DAEEF3" w:themeFill="accent5" w:themeFillTint="33"/>
          </w:tcPr>
          <w:p w:rsidR="008505EA" w:rsidRPr="008E5B55" w:rsidRDefault="008505EA" w:rsidP="008C3F84">
            <w:pPr>
              <w:jc w:val="center"/>
              <w:rPr>
                <w:rFonts w:eastAsia="Calibri"/>
                <w:lang w:eastAsia="en-US"/>
              </w:rPr>
            </w:pPr>
            <w:r w:rsidRPr="008E5B55">
              <w:rPr>
                <w:rFonts w:eastAsia="Calibri"/>
                <w:lang w:eastAsia="en-US"/>
              </w:rPr>
              <w:t>1</w:t>
            </w:r>
          </w:p>
        </w:tc>
        <w:tc>
          <w:tcPr>
            <w:tcW w:w="709" w:type="dxa"/>
            <w:shd w:val="clear" w:color="auto" w:fill="DAEEF3" w:themeFill="accent5" w:themeFillTint="33"/>
          </w:tcPr>
          <w:p w:rsidR="008505EA" w:rsidRPr="008E5B55" w:rsidRDefault="008505EA" w:rsidP="008C3F84">
            <w:pPr>
              <w:jc w:val="center"/>
              <w:rPr>
                <w:rFonts w:eastAsia="Calibri"/>
                <w:lang w:eastAsia="en-US"/>
              </w:rPr>
            </w:pPr>
            <w:r w:rsidRPr="008E5B55">
              <w:rPr>
                <w:rFonts w:eastAsia="Calibri"/>
                <w:lang w:eastAsia="en-US"/>
              </w:rPr>
              <w:t>0</w:t>
            </w:r>
          </w:p>
        </w:tc>
        <w:tc>
          <w:tcPr>
            <w:tcW w:w="879" w:type="dxa"/>
            <w:shd w:val="clear" w:color="auto" w:fill="DAEEF3" w:themeFill="accent5" w:themeFillTint="33"/>
          </w:tcPr>
          <w:p w:rsidR="008505EA" w:rsidRPr="008E5B55" w:rsidRDefault="008505EA" w:rsidP="008C3F84">
            <w:pPr>
              <w:jc w:val="center"/>
              <w:rPr>
                <w:rFonts w:eastAsia="Calibri"/>
                <w:lang w:eastAsia="en-US"/>
              </w:rPr>
            </w:pPr>
            <w:r w:rsidRPr="008E5B55">
              <w:rPr>
                <w:rFonts w:eastAsia="Calibri"/>
                <w:lang w:eastAsia="en-US"/>
              </w:rPr>
              <w:t>33</w:t>
            </w:r>
          </w:p>
        </w:tc>
        <w:tc>
          <w:tcPr>
            <w:tcW w:w="680" w:type="dxa"/>
            <w:shd w:val="clear" w:color="auto" w:fill="DAEEF3" w:themeFill="accent5" w:themeFillTint="33"/>
          </w:tcPr>
          <w:p w:rsidR="008505EA" w:rsidRPr="008E5B55" w:rsidRDefault="008E5B55" w:rsidP="008C3F84">
            <w:pPr>
              <w:jc w:val="center"/>
              <w:rPr>
                <w:rFonts w:eastAsia="Calibri"/>
                <w:lang w:eastAsia="en-US"/>
              </w:rPr>
            </w:pPr>
            <w:r w:rsidRPr="008E5B55">
              <w:rPr>
                <w:rFonts w:eastAsia="Calibri"/>
                <w:lang w:eastAsia="en-US"/>
              </w:rPr>
              <w:t>4</w:t>
            </w:r>
          </w:p>
        </w:tc>
        <w:tc>
          <w:tcPr>
            <w:tcW w:w="709" w:type="dxa"/>
            <w:shd w:val="clear" w:color="auto" w:fill="DAEEF3" w:themeFill="accent5" w:themeFillTint="33"/>
          </w:tcPr>
          <w:p w:rsidR="008505EA" w:rsidRPr="008E5B55" w:rsidRDefault="008E5B55" w:rsidP="008C3F84">
            <w:pPr>
              <w:jc w:val="center"/>
              <w:rPr>
                <w:rFonts w:eastAsia="Calibri"/>
                <w:lang w:eastAsia="en-US"/>
              </w:rPr>
            </w:pPr>
            <w:r w:rsidRPr="008E5B55">
              <w:rPr>
                <w:rFonts w:eastAsia="Calibri"/>
                <w:lang w:eastAsia="en-US"/>
              </w:rPr>
              <w:t>17</w:t>
            </w:r>
          </w:p>
        </w:tc>
        <w:tc>
          <w:tcPr>
            <w:tcW w:w="879" w:type="dxa"/>
            <w:shd w:val="clear" w:color="auto" w:fill="DAEEF3" w:themeFill="accent5" w:themeFillTint="33"/>
          </w:tcPr>
          <w:p w:rsidR="008505EA" w:rsidRPr="008E5B55" w:rsidRDefault="008E5B55" w:rsidP="008C3F84">
            <w:pPr>
              <w:jc w:val="center"/>
              <w:rPr>
                <w:rFonts w:eastAsia="Calibri"/>
                <w:lang w:eastAsia="en-US"/>
              </w:rPr>
            </w:pPr>
            <w:r w:rsidRPr="008E5B55">
              <w:rPr>
                <w:rFonts w:eastAsia="Calibri"/>
                <w:lang w:eastAsia="en-US"/>
              </w:rPr>
              <w:t>64</w:t>
            </w:r>
          </w:p>
        </w:tc>
        <w:tc>
          <w:tcPr>
            <w:tcW w:w="1276" w:type="dxa"/>
            <w:shd w:val="clear" w:color="auto" w:fill="DAEEF3" w:themeFill="accent5" w:themeFillTint="33"/>
          </w:tcPr>
          <w:p w:rsidR="008505EA" w:rsidRPr="008E5B55" w:rsidRDefault="008E5B55" w:rsidP="008C3F84">
            <w:pPr>
              <w:jc w:val="center"/>
              <w:rPr>
                <w:rFonts w:eastAsia="Calibri"/>
                <w:lang w:eastAsia="en-US"/>
              </w:rPr>
            </w:pPr>
            <w:r w:rsidRPr="008E5B55">
              <w:rPr>
                <w:rFonts w:eastAsia="Calibri"/>
                <w:lang w:eastAsia="en-US"/>
              </w:rPr>
              <w:t>5-русский язык, 1- матем.</w:t>
            </w:r>
          </w:p>
        </w:tc>
        <w:tc>
          <w:tcPr>
            <w:tcW w:w="708" w:type="dxa"/>
            <w:shd w:val="clear" w:color="auto" w:fill="DAEEF3" w:themeFill="accent5" w:themeFillTint="33"/>
          </w:tcPr>
          <w:p w:rsidR="008505EA" w:rsidRPr="008E5B55" w:rsidRDefault="008505EA" w:rsidP="008C3F84">
            <w:pPr>
              <w:jc w:val="center"/>
              <w:rPr>
                <w:rFonts w:eastAsia="Calibri"/>
                <w:lang w:eastAsia="en-US"/>
              </w:rPr>
            </w:pPr>
            <w:r w:rsidRPr="008E5B55">
              <w:rPr>
                <w:rFonts w:eastAsia="Calibri"/>
                <w:lang w:eastAsia="en-US"/>
              </w:rPr>
              <w:t>0</w:t>
            </w:r>
          </w:p>
        </w:tc>
        <w:tc>
          <w:tcPr>
            <w:tcW w:w="851" w:type="dxa"/>
            <w:shd w:val="clear" w:color="auto" w:fill="DAEEF3" w:themeFill="accent5" w:themeFillTint="33"/>
          </w:tcPr>
          <w:p w:rsidR="008505EA" w:rsidRPr="008E5B55" w:rsidRDefault="008505EA" w:rsidP="008C3F84">
            <w:pPr>
              <w:jc w:val="center"/>
              <w:rPr>
                <w:rFonts w:eastAsia="Calibri"/>
                <w:lang w:eastAsia="en-US"/>
              </w:rPr>
            </w:pPr>
            <w:r w:rsidRPr="008E5B55">
              <w:rPr>
                <w:rFonts w:eastAsia="Calibri"/>
                <w:lang w:eastAsia="en-US"/>
              </w:rPr>
              <w:t>100%</w:t>
            </w:r>
          </w:p>
        </w:tc>
        <w:tc>
          <w:tcPr>
            <w:tcW w:w="1105" w:type="dxa"/>
            <w:shd w:val="clear" w:color="auto" w:fill="DAEEF3" w:themeFill="accent5" w:themeFillTint="33"/>
          </w:tcPr>
          <w:p w:rsidR="008505EA" w:rsidRPr="008E5B55" w:rsidRDefault="008E5B55" w:rsidP="008C3F84">
            <w:pPr>
              <w:rPr>
                <w:rFonts w:eastAsia="Calibri"/>
                <w:lang w:eastAsia="en-US"/>
              </w:rPr>
            </w:pPr>
            <w:proofErr w:type="spellStart"/>
            <w:r w:rsidRPr="008E5B55">
              <w:rPr>
                <w:rFonts w:eastAsia="Calibri"/>
                <w:lang w:eastAsia="en-US"/>
              </w:rPr>
              <w:t>Пересыпкинская</w:t>
            </w:r>
            <w:proofErr w:type="spellEnd"/>
            <w:r w:rsidRPr="008E5B55">
              <w:rPr>
                <w:rFonts w:eastAsia="Calibri"/>
                <w:lang w:eastAsia="en-US"/>
              </w:rPr>
              <w:t xml:space="preserve"> Е.А.</w:t>
            </w:r>
          </w:p>
        </w:tc>
      </w:tr>
      <w:tr w:rsidR="008505EA" w:rsidRPr="00082C2D" w:rsidTr="007C2127">
        <w:tc>
          <w:tcPr>
            <w:tcW w:w="823"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2Б</w:t>
            </w:r>
          </w:p>
        </w:tc>
        <w:tc>
          <w:tcPr>
            <w:tcW w:w="70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32</w:t>
            </w:r>
          </w:p>
        </w:tc>
        <w:tc>
          <w:tcPr>
            <w:tcW w:w="680"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1</w:t>
            </w:r>
          </w:p>
        </w:tc>
        <w:tc>
          <w:tcPr>
            <w:tcW w:w="70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2</w:t>
            </w:r>
          </w:p>
        </w:tc>
        <w:tc>
          <w:tcPr>
            <w:tcW w:w="87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33</w:t>
            </w:r>
          </w:p>
        </w:tc>
        <w:tc>
          <w:tcPr>
            <w:tcW w:w="680"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1</w:t>
            </w:r>
          </w:p>
        </w:tc>
        <w:tc>
          <w:tcPr>
            <w:tcW w:w="70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22</w:t>
            </w:r>
          </w:p>
        </w:tc>
        <w:tc>
          <w:tcPr>
            <w:tcW w:w="87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70</w:t>
            </w:r>
          </w:p>
        </w:tc>
        <w:tc>
          <w:tcPr>
            <w:tcW w:w="1276"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1-русский, 2-матем.</w:t>
            </w:r>
          </w:p>
        </w:tc>
        <w:tc>
          <w:tcPr>
            <w:tcW w:w="708"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0</w:t>
            </w:r>
          </w:p>
        </w:tc>
        <w:tc>
          <w:tcPr>
            <w:tcW w:w="851"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100%</w:t>
            </w:r>
          </w:p>
        </w:tc>
        <w:tc>
          <w:tcPr>
            <w:tcW w:w="1105" w:type="dxa"/>
            <w:shd w:val="clear" w:color="auto" w:fill="DAEEF3" w:themeFill="accent5" w:themeFillTint="33"/>
          </w:tcPr>
          <w:p w:rsidR="008505EA" w:rsidRPr="000D6846" w:rsidRDefault="000D6846" w:rsidP="008C3F84">
            <w:pPr>
              <w:rPr>
                <w:rFonts w:eastAsia="Calibri"/>
                <w:lang w:eastAsia="en-US"/>
              </w:rPr>
            </w:pPr>
            <w:r w:rsidRPr="000D6846">
              <w:rPr>
                <w:rFonts w:eastAsia="Calibri"/>
                <w:lang w:eastAsia="en-US"/>
              </w:rPr>
              <w:t>Тарасова А.Н.</w:t>
            </w:r>
          </w:p>
        </w:tc>
      </w:tr>
      <w:tr w:rsidR="008505EA" w:rsidRPr="00082C2D" w:rsidTr="007C2127">
        <w:tc>
          <w:tcPr>
            <w:tcW w:w="823"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2В</w:t>
            </w:r>
          </w:p>
        </w:tc>
        <w:tc>
          <w:tcPr>
            <w:tcW w:w="709"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33</w:t>
            </w:r>
          </w:p>
        </w:tc>
        <w:tc>
          <w:tcPr>
            <w:tcW w:w="680"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1</w:t>
            </w:r>
          </w:p>
        </w:tc>
        <w:tc>
          <w:tcPr>
            <w:tcW w:w="70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2</w:t>
            </w:r>
          </w:p>
        </w:tc>
        <w:tc>
          <w:tcPr>
            <w:tcW w:w="87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34</w:t>
            </w:r>
          </w:p>
        </w:tc>
        <w:tc>
          <w:tcPr>
            <w:tcW w:w="680"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5</w:t>
            </w:r>
          </w:p>
        </w:tc>
        <w:tc>
          <w:tcPr>
            <w:tcW w:w="70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14</w:t>
            </w:r>
          </w:p>
        </w:tc>
        <w:tc>
          <w:tcPr>
            <w:tcW w:w="87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56</w:t>
            </w:r>
          </w:p>
        </w:tc>
        <w:tc>
          <w:tcPr>
            <w:tcW w:w="1276" w:type="dxa"/>
            <w:shd w:val="clear" w:color="auto" w:fill="DAEEF3" w:themeFill="accent5" w:themeFillTint="33"/>
          </w:tcPr>
          <w:p w:rsidR="008505EA" w:rsidRPr="000D6846" w:rsidRDefault="000D6846" w:rsidP="000D6846">
            <w:pPr>
              <w:jc w:val="center"/>
              <w:rPr>
                <w:rFonts w:eastAsia="Calibri"/>
                <w:lang w:eastAsia="en-US"/>
              </w:rPr>
            </w:pPr>
            <w:r w:rsidRPr="000D6846">
              <w:rPr>
                <w:rFonts w:eastAsia="Calibri"/>
                <w:lang w:eastAsia="en-US"/>
              </w:rPr>
              <w:t>7-рус.яз.</w:t>
            </w:r>
          </w:p>
        </w:tc>
        <w:tc>
          <w:tcPr>
            <w:tcW w:w="708"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0</w:t>
            </w:r>
          </w:p>
        </w:tc>
        <w:tc>
          <w:tcPr>
            <w:tcW w:w="851"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100%</w:t>
            </w:r>
          </w:p>
        </w:tc>
        <w:tc>
          <w:tcPr>
            <w:tcW w:w="1105" w:type="dxa"/>
            <w:shd w:val="clear" w:color="auto" w:fill="DAEEF3" w:themeFill="accent5" w:themeFillTint="33"/>
          </w:tcPr>
          <w:p w:rsidR="008505EA" w:rsidRPr="000D6846" w:rsidRDefault="000D6846" w:rsidP="008C3F84">
            <w:pPr>
              <w:rPr>
                <w:rFonts w:eastAsia="Calibri"/>
                <w:lang w:eastAsia="en-US"/>
              </w:rPr>
            </w:pPr>
            <w:r w:rsidRPr="000D6846">
              <w:rPr>
                <w:rFonts w:eastAsia="Calibri"/>
                <w:lang w:eastAsia="en-US"/>
              </w:rPr>
              <w:t>Буторина И.В.</w:t>
            </w:r>
          </w:p>
        </w:tc>
      </w:tr>
      <w:tr w:rsidR="008505EA" w:rsidRPr="00082C2D" w:rsidTr="007C2127">
        <w:tc>
          <w:tcPr>
            <w:tcW w:w="823"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2Г</w:t>
            </w:r>
          </w:p>
        </w:tc>
        <w:tc>
          <w:tcPr>
            <w:tcW w:w="70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32</w:t>
            </w:r>
          </w:p>
        </w:tc>
        <w:tc>
          <w:tcPr>
            <w:tcW w:w="680"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2</w:t>
            </w:r>
          </w:p>
        </w:tc>
        <w:tc>
          <w:tcPr>
            <w:tcW w:w="709"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1</w:t>
            </w:r>
          </w:p>
        </w:tc>
        <w:tc>
          <w:tcPr>
            <w:tcW w:w="87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31</w:t>
            </w:r>
          </w:p>
        </w:tc>
        <w:tc>
          <w:tcPr>
            <w:tcW w:w="680"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0</w:t>
            </w:r>
          </w:p>
        </w:tc>
        <w:tc>
          <w:tcPr>
            <w:tcW w:w="70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20</w:t>
            </w:r>
          </w:p>
        </w:tc>
        <w:tc>
          <w:tcPr>
            <w:tcW w:w="87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65</w:t>
            </w:r>
          </w:p>
        </w:tc>
        <w:tc>
          <w:tcPr>
            <w:tcW w:w="1276" w:type="dxa"/>
            <w:shd w:val="clear" w:color="auto" w:fill="DAEEF3" w:themeFill="accent5" w:themeFillTint="33"/>
          </w:tcPr>
          <w:p w:rsidR="008505EA" w:rsidRPr="000D6846" w:rsidRDefault="000D6846" w:rsidP="000D6846">
            <w:pPr>
              <w:jc w:val="center"/>
              <w:rPr>
                <w:rFonts w:eastAsia="Calibri"/>
                <w:lang w:eastAsia="en-US"/>
              </w:rPr>
            </w:pPr>
            <w:r w:rsidRPr="000D6846">
              <w:rPr>
                <w:rFonts w:eastAsia="Calibri"/>
                <w:lang w:eastAsia="en-US"/>
              </w:rPr>
              <w:t>0</w:t>
            </w:r>
          </w:p>
        </w:tc>
        <w:tc>
          <w:tcPr>
            <w:tcW w:w="708"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0</w:t>
            </w:r>
          </w:p>
        </w:tc>
        <w:tc>
          <w:tcPr>
            <w:tcW w:w="851"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100%</w:t>
            </w:r>
          </w:p>
        </w:tc>
        <w:tc>
          <w:tcPr>
            <w:tcW w:w="1105" w:type="dxa"/>
            <w:shd w:val="clear" w:color="auto" w:fill="DAEEF3" w:themeFill="accent5" w:themeFillTint="33"/>
          </w:tcPr>
          <w:p w:rsidR="008505EA" w:rsidRPr="000D6846" w:rsidRDefault="000D6846" w:rsidP="008C3F84">
            <w:pPr>
              <w:rPr>
                <w:rFonts w:eastAsia="Calibri"/>
                <w:lang w:eastAsia="en-US"/>
              </w:rPr>
            </w:pPr>
            <w:r w:rsidRPr="000D6846">
              <w:rPr>
                <w:rFonts w:eastAsia="Calibri"/>
                <w:lang w:eastAsia="en-US"/>
              </w:rPr>
              <w:t>Баскова А.А.</w:t>
            </w:r>
          </w:p>
        </w:tc>
      </w:tr>
      <w:tr w:rsidR="008505EA" w:rsidRPr="00082C2D" w:rsidTr="007C2127">
        <w:tc>
          <w:tcPr>
            <w:tcW w:w="823"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2Д</w:t>
            </w:r>
          </w:p>
        </w:tc>
        <w:tc>
          <w:tcPr>
            <w:tcW w:w="70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33</w:t>
            </w:r>
          </w:p>
        </w:tc>
        <w:tc>
          <w:tcPr>
            <w:tcW w:w="680"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2</w:t>
            </w:r>
          </w:p>
        </w:tc>
        <w:tc>
          <w:tcPr>
            <w:tcW w:w="70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1</w:t>
            </w:r>
          </w:p>
        </w:tc>
        <w:tc>
          <w:tcPr>
            <w:tcW w:w="87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32</w:t>
            </w:r>
          </w:p>
        </w:tc>
        <w:tc>
          <w:tcPr>
            <w:tcW w:w="680"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2</w:t>
            </w:r>
          </w:p>
        </w:tc>
        <w:tc>
          <w:tcPr>
            <w:tcW w:w="70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19</w:t>
            </w:r>
          </w:p>
        </w:tc>
        <w:tc>
          <w:tcPr>
            <w:tcW w:w="879"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66</w:t>
            </w:r>
          </w:p>
        </w:tc>
        <w:tc>
          <w:tcPr>
            <w:tcW w:w="1276" w:type="dxa"/>
            <w:shd w:val="clear" w:color="auto" w:fill="DAEEF3" w:themeFill="accent5" w:themeFillTint="33"/>
          </w:tcPr>
          <w:p w:rsidR="008505EA" w:rsidRPr="000D6846" w:rsidRDefault="000D6846" w:rsidP="008C3F84">
            <w:pPr>
              <w:jc w:val="center"/>
              <w:rPr>
                <w:rFonts w:eastAsia="Calibri"/>
                <w:lang w:eastAsia="en-US"/>
              </w:rPr>
            </w:pPr>
            <w:r w:rsidRPr="000D6846">
              <w:rPr>
                <w:rFonts w:eastAsia="Calibri"/>
                <w:lang w:eastAsia="en-US"/>
              </w:rPr>
              <w:t>3-матем.</w:t>
            </w:r>
          </w:p>
        </w:tc>
        <w:tc>
          <w:tcPr>
            <w:tcW w:w="708"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0</w:t>
            </w:r>
          </w:p>
        </w:tc>
        <w:tc>
          <w:tcPr>
            <w:tcW w:w="851" w:type="dxa"/>
            <w:shd w:val="clear" w:color="auto" w:fill="DAEEF3" w:themeFill="accent5" w:themeFillTint="33"/>
          </w:tcPr>
          <w:p w:rsidR="008505EA" w:rsidRPr="000D6846" w:rsidRDefault="008505EA" w:rsidP="008C3F84">
            <w:pPr>
              <w:jc w:val="center"/>
              <w:rPr>
                <w:rFonts w:eastAsia="Calibri"/>
                <w:lang w:eastAsia="en-US"/>
              </w:rPr>
            </w:pPr>
            <w:r w:rsidRPr="000D6846">
              <w:rPr>
                <w:rFonts w:eastAsia="Calibri"/>
                <w:lang w:eastAsia="en-US"/>
              </w:rPr>
              <w:t>100%</w:t>
            </w:r>
          </w:p>
        </w:tc>
        <w:tc>
          <w:tcPr>
            <w:tcW w:w="1105" w:type="dxa"/>
            <w:shd w:val="clear" w:color="auto" w:fill="DAEEF3" w:themeFill="accent5" w:themeFillTint="33"/>
          </w:tcPr>
          <w:p w:rsidR="008505EA" w:rsidRPr="000D6846" w:rsidRDefault="000D6846" w:rsidP="008C3F84">
            <w:pPr>
              <w:rPr>
                <w:rFonts w:eastAsia="Calibri"/>
                <w:lang w:eastAsia="en-US"/>
              </w:rPr>
            </w:pPr>
            <w:r w:rsidRPr="000D6846">
              <w:rPr>
                <w:rFonts w:eastAsia="Calibri"/>
                <w:lang w:eastAsia="en-US"/>
              </w:rPr>
              <w:t>Баскова А.А.</w:t>
            </w:r>
          </w:p>
        </w:tc>
      </w:tr>
      <w:tr w:rsidR="008505EA" w:rsidRPr="00082C2D" w:rsidTr="00B543E4">
        <w:tc>
          <w:tcPr>
            <w:tcW w:w="823" w:type="dxa"/>
            <w:shd w:val="clear" w:color="auto" w:fill="DAEEF3" w:themeFill="accent5" w:themeFillTint="33"/>
          </w:tcPr>
          <w:p w:rsidR="008505EA" w:rsidRPr="000D6846" w:rsidRDefault="008505EA" w:rsidP="008C3F84">
            <w:pPr>
              <w:jc w:val="center"/>
              <w:rPr>
                <w:rFonts w:eastAsia="Calibri"/>
                <w:b/>
                <w:lang w:eastAsia="en-US"/>
              </w:rPr>
            </w:pPr>
            <w:r w:rsidRPr="000D6846">
              <w:rPr>
                <w:rFonts w:eastAsia="Calibri"/>
                <w:b/>
                <w:lang w:eastAsia="en-US"/>
              </w:rPr>
              <w:t>ИТОГО</w:t>
            </w:r>
          </w:p>
        </w:tc>
        <w:tc>
          <w:tcPr>
            <w:tcW w:w="709" w:type="dxa"/>
            <w:shd w:val="clear" w:color="auto" w:fill="DAEEF3" w:themeFill="accent5" w:themeFillTint="33"/>
          </w:tcPr>
          <w:p w:rsidR="008505EA" w:rsidRPr="000D6846" w:rsidRDefault="000D6846" w:rsidP="008C3F84">
            <w:pPr>
              <w:jc w:val="center"/>
              <w:rPr>
                <w:rFonts w:eastAsia="Calibri"/>
                <w:b/>
                <w:lang w:eastAsia="en-US"/>
              </w:rPr>
            </w:pPr>
            <w:r w:rsidRPr="000D6846">
              <w:rPr>
                <w:rFonts w:eastAsia="Calibri"/>
                <w:b/>
                <w:lang w:eastAsia="en-US"/>
              </w:rPr>
              <w:t>164</w:t>
            </w:r>
          </w:p>
        </w:tc>
        <w:tc>
          <w:tcPr>
            <w:tcW w:w="680" w:type="dxa"/>
            <w:shd w:val="clear" w:color="auto" w:fill="DAEEF3" w:themeFill="accent5" w:themeFillTint="33"/>
          </w:tcPr>
          <w:p w:rsidR="008505EA" w:rsidRPr="000D6846" w:rsidRDefault="000D6846" w:rsidP="008C3F84">
            <w:pPr>
              <w:jc w:val="center"/>
              <w:rPr>
                <w:rFonts w:eastAsia="Calibri"/>
                <w:b/>
                <w:lang w:eastAsia="en-US"/>
              </w:rPr>
            </w:pPr>
            <w:r w:rsidRPr="000D6846">
              <w:rPr>
                <w:rFonts w:eastAsia="Calibri"/>
                <w:b/>
                <w:lang w:eastAsia="en-US"/>
              </w:rPr>
              <w:t>7</w:t>
            </w:r>
          </w:p>
        </w:tc>
        <w:tc>
          <w:tcPr>
            <w:tcW w:w="709" w:type="dxa"/>
            <w:shd w:val="clear" w:color="auto" w:fill="DAEEF3" w:themeFill="accent5" w:themeFillTint="33"/>
          </w:tcPr>
          <w:p w:rsidR="008505EA" w:rsidRPr="000D6846" w:rsidRDefault="000D6846" w:rsidP="008C3F84">
            <w:pPr>
              <w:jc w:val="center"/>
              <w:rPr>
                <w:rFonts w:eastAsia="Calibri"/>
                <w:b/>
                <w:lang w:eastAsia="en-US"/>
              </w:rPr>
            </w:pPr>
            <w:r w:rsidRPr="000D6846">
              <w:rPr>
                <w:rFonts w:eastAsia="Calibri"/>
                <w:b/>
                <w:lang w:eastAsia="en-US"/>
              </w:rPr>
              <w:t>6</w:t>
            </w:r>
          </w:p>
        </w:tc>
        <w:tc>
          <w:tcPr>
            <w:tcW w:w="879" w:type="dxa"/>
            <w:shd w:val="clear" w:color="auto" w:fill="DAEEF3" w:themeFill="accent5" w:themeFillTint="33"/>
          </w:tcPr>
          <w:p w:rsidR="008505EA" w:rsidRPr="000D6846" w:rsidRDefault="000D6846" w:rsidP="008C3F84">
            <w:pPr>
              <w:jc w:val="center"/>
              <w:rPr>
                <w:rFonts w:eastAsia="Calibri"/>
                <w:b/>
                <w:lang w:eastAsia="en-US"/>
              </w:rPr>
            </w:pPr>
            <w:r w:rsidRPr="000D6846">
              <w:rPr>
                <w:rFonts w:eastAsia="Calibri"/>
                <w:b/>
                <w:lang w:eastAsia="en-US"/>
              </w:rPr>
              <w:t>163</w:t>
            </w:r>
          </w:p>
        </w:tc>
        <w:tc>
          <w:tcPr>
            <w:tcW w:w="680" w:type="dxa"/>
            <w:shd w:val="clear" w:color="auto" w:fill="DAEEF3" w:themeFill="accent5" w:themeFillTint="33"/>
          </w:tcPr>
          <w:p w:rsidR="008505EA" w:rsidRPr="000D6846" w:rsidRDefault="000D6846" w:rsidP="008C3F84">
            <w:pPr>
              <w:jc w:val="center"/>
              <w:rPr>
                <w:rFonts w:eastAsia="Calibri"/>
                <w:b/>
                <w:lang w:eastAsia="en-US"/>
              </w:rPr>
            </w:pPr>
            <w:r w:rsidRPr="000D6846">
              <w:rPr>
                <w:rFonts w:eastAsia="Calibri"/>
                <w:b/>
                <w:lang w:eastAsia="en-US"/>
              </w:rPr>
              <w:t>12</w:t>
            </w:r>
          </w:p>
        </w:tc>
        <w:tc>
          <w:tcPr>
            <w:tcW w:w="709" w:type="dxa"/>
            <w:shd w:val="clear" w:color="auto" w:fill="DAEEF3" w:themeFill="accent5" w:themeFillTint="33"/>
          </w:tcPr>
          <w:p w:rsidR="008505EA" w:rsidRPr="000D6846" w:rsidRDefault="008505EA" w:rsidP="008C3F84">
            <w:pPr>
              <w:jc w:val="center"/>
              <w:rPr>
                <w:rFonts w:eastAsia="Calibri"/>
                <w:b/>
                <w:lang w:eastAsia="en-US"/>
              </w:rPr>
            </w:pPr>
            <w:r w:rsidRPr="000D6846">
              <w:rPr>
                <w:rFonts w:eastAsia="Calibri"/>
                <w:b/>
                <w:lang w:eastAsia="en-US"/>
              </w:rPr>
              <w:t>92</w:t>
            </w:r>
          </w:p>
        </w:tc>
        <w:tc>
          <w:tcPr>
            <w:tcW w:w="879" w:type="dxa"/>
            <w:shd w:val="clear" w:color="auto" w:fill="DAEEF3" w:themeFill="accent5" w:themeFillTint="33"/>
          </w:tcPr>
          <w:p w:rsidR="008505EA" w:rsidRPr="000D6846" w:rsidRDefault="008505EA" w:rsidP="008C3F84">
            <w:pPr>
              <w:jc w:val="center"/>
              <w:rPr>
                <w:rFonts w:eastAsia="Calibri"/>
                <w:b/>
                <w:lang w:eastAsia="en-US"/>
              </w:rPr>
            </w:pPr>
            <w:r w:rsidRPr="000D6846">
              <w:rPr>
                <w:rFonts w:eastAsia="Calibri"/>
                <w:b/>
                <w:lang w:eastAsia="en-US"/>
              </w:rPr>
              <w:t>64</w:t>
            </w:r>
          </w:p>
        </w:tc>
        <w:tc>
          <w:tcPr>
            <w:tcW w:w="1276" w:type="dxa"/>
            <w:shd w:val="clear" w:color="auto" w:fill="DAEEF3" w:themeFill="accent5" w:themeFillTint="33"/>
          </w:tcPr>
          <w:p w:rsidR="008505EA" w:rsidRPr="000D6846" w:rsidRDefault="000D6846" w:rsidP="008C3F84">
            <w:pPr>
              <w:jc w:val="center"/>
              <w:rPr>
                <w:rFonts w:eastAsia="Calibri"/>
                <w:b/>
                <w:lang w:eastAsia="en-US"/>
              </w:rPr>
            </w:pPr>
            <w:r w:rsidRPr="000D6846">
              <w:rPr>
                <w:rFonts w:eastAsia="Calibri"/>
                <w:b/>
                <w:lang w:eastAsia="en-US"/>
              </w:rPr>
              <w:t>19</w:t>
            </w:r>
          </w:p>
        </w:tc>
        <w:tc>
          <w:tcPr>
            <w:tcW w:w="708" w:type="dxa"/>
            <w:shd w:val="clear" w:color="auto" w:fill="DAEEF3" w:themeFill="accent5" w:themeFillTint="33"/>
          </w:tcPr>
          <w:p w:rsidR="008505EA" w:rsidRPr="000D6846" w:rsidRDefault="008505EA" w:rsidP="008C3F84">
            <w:pPr>
              <w:jc w:val="center"/>
              <w:rPr>
                <w:rFonts w:eastAsia="Calibri"/>
                <w:b/>
                <w:lang w:eastAsia="en-US"/>
              </w:rPr>
            </w:pPr>
            <w:r w:rsidRPr="000D6846">
              <w:rPr>
                <w:rFonts w:eastAsia="Calibri"/>
                <w:b/>
                <w:lang w:eastAsia="en-US"/>
              </w:rPr>
              <w:t>0</w:t>
            </w:r>
          </w:p>
        </w:tc>
        <w:tc>
          <w:tcPr>
            <w:tcW w:w="851" w:type="dxa"/>
            <w:shd w:val="clear" w:color="auto" w:fill="DAEEF3" w:themeFill="accent5" w:themeFillTint="33"/>
          </w:tcPr>
          <w:p w:rsidR="008505EA" w:rsidRPr="000D6846" w:rsidRDefault="008505EA" w:rsidP="008C3F84">
            <w:pPr>
              <w:jc w:val="center"/>
              <w:rPr>
                <w:rFonts w:eastAsia="Calibri"/>
                <w:b/>
                <w:lang w:eastAsia="en-US"/>
              </w:rPr>
            </w:pPr>
            <w:r w:rsidRPr="000D6846">
              <w:rPr>
                <w:rFonts w:eastAsia="Calibri"/>
                <w:b/>
                <w:lang w:eastAsia="en-US"/>
              </w:rPr>
              <w:t>100%</w:t>
            </w:r>
          </w:p>
        </w:tc>
        <w:tc>
          <w:tcPr>
            <w:tcW w:w="1105" w:type="dxa"/>
            <w:shd w:val="clear" w:color="auto" w:fill="DAEEF3" w:themeFill="accent5" w:themeFillTint="33"/>
          </w:tcPr>
          <w:p w:rsidR="008505EA" w:rsidRPr="000D6846" w:rsidRDefault="008505EA" w:rsidP="008C3F84">
            <w:pPr>
              <w:jc w:val="center"/>
              <w:rPr>
                <w:rFonts w:eastAsia="Calibri"/>
                <w:lang w:eastAsia="en-US"/>
              </w:rPr>
            </w:pPr>
          </w:p>
        </w:tc>
      </w:tr>
      <w:tr w:rsidR="008505EA" w:rsidRPr="00082C2D" w:rsidTr="007C2127">
        <w:tc>
          <w:tcPr>
            <w:tcW w:w="823" w:type="dxa"/>
            <w:shd w:val="clear" w:color="auto" w:fill="DAEEF3" w:themeFill="accent5" w:themeFillTint="33"/>
          </w:tcPr>
          <w:p w:rsidR="008505EA" w:rsidRPr="008B4D48" w:rsidRDefault="008505EA" w:rsidP="008C3F84">
            <w:pPr>
              <w:jc w:val="center"/>
              <w:rPr>
                <w:rFonts w:eastAsia="Calibri"/>
                <w:lang w:eastAsia="en-US"/>
              </w:rPr>
            </w:pPr>
            <w:r w:rsidRPr="008B4D48">
              <w:rPr>
                <w:rFonts w:eastAsia="Calibri"/>
                <w:lang w:eastAsia="en-US"/>
              </w:rPr>
              <w:t>3А</w:t>
            </w:r>
          </w:p>
        </w:tc>
        <w:tc>
          <w:tcPr>
            <w:tcW w:w="709"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33</w:t>
            </w:r>
          </w:p>
        </w:tc>
        <w:tc>
          <w:tcPr>
            <w:tcW w:w="680"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0</w:t>
            </w:r>
          </w:p>
        </w:tc>
        <w:tc>
          <w:tcPr>
            <w:tcW w:w="709" w:type="dxa"/>
            <w:shd w:val="clear" w:color="auto" w:fill="DAEEF3" w:themeFill="accent5" w:themeFillTint="33"/>
          </w:tcPr>
          <w:p w:rsidR="008505EA" w:rsidRPr="008B4D48" w:rsidRDefault="008505EA" w:rsidP="008C3F84">
            <w:pPr>
              <w:jc w:val="center"/>
              <w:rPr>
                <w:rFonts w:eastAsia="Calibri"/>
                <w:lang w:eastAsia="en-US"/>
              </w:rPr>
            </w:pPr>
            <w:r w:rsidRPr="008B4D48">
              <w:rPr>
                <w:rFonts w:eastAsia="Calibri"/>
                <w:lang w:eastAsia="en-US"/>
              </w:rPr>
              <w:t>0</w:t>
            </w:r>
          </w:p>
        </w:tc>
        <w:tc>
          <w:tcPr>
            <w:tcW w:w="879"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33</w:t>
            </w:r>
          </w:p>
        </w:tc>
        <w:tc>
          <w:tcPr>
            <w:tcW w:w="680"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2</w:t>
            </w:r>
          </w:p>
        </w:tc>
        <w:tc>
          <w:tcPr>
            <w:tcW w:w="709"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26</w:t>
            </w:r>
          </w:p>
        </w:tc>
        <w:tc>
          <w:tcPr>
            <w:tcW w:w="879"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85</w:t>
            </w:r>
          </w:p>
        </w:tc>
        <w:tc>
          <w:tcPr>
            <w:tcW w:w="1276" w:type="dxa"/>
            <w:shd w:val="clear" w:color="auto" w:fill="DAEEF3" w:themeFill="accent5" w:themeFillTint="33"/>
          </w:tcPr>
          <w:p w:rsidR="008505EA" w:rsidRPr="008B4D48" w:rsidRDefault="008505EA" w:rsidP="008C3F84">
            <w:pPr>
              <w:jc w:val="center"/>
              <w:rPr>
                <w:rFonts w:eastAsia="Calibri"/>
                <w:lang w:eastAsia="en-US"/>
              </w:rPr>
            </w:pPr>
            <w:r w:rsidRPr="008B4D48">
              <w:rPr>
                <w:rFonts w:eastAsia="Calibri"/>
                <w:lang w:eastAsia="en-US"/>
              </w:rPr>
              <w:t>1-рус.яз.,</w:t>
            </w:r>
          </w:p>
          <w:p w:rsidR="008505EA" w:rsidRPr="008B4D48" w:rsidRDefault="008B4D48" w:rsidP="008C3F84">
            <w:pPr>
              <w:jc w:val="center"/>
              <w:rPr>
                <w:rFonts w:eastAsia="Calibri"/>
                <w:lang w:eastAsia="en-US"/>
              </w:rPr>
            </w:pPr>
            <w:r w:rsidRPr="008B4D48">
              <w:rPr>
                <w:rFonts w:eastAsia="Calibri"/>
                <w:lang w:eastAsia="en-US"/>
              </w:rPr>
              <w:t>1-матем</w:t>
            </w:r>
            <w:r w:rsidR="008505EA" w:rsidRPr="008B4D48">
              <w:rPr>
                <w:rFonts w:eastAsia="Calibri"/>
                <w:lang w:eastAsia="en-US"/>
              </w:rPr>
              <w:t>.</w:t>
            </w:r>
          </w:p>
        </w:tc>
        <w:tc>
          <w:tcPr>
            <w:tcW w:w="708" w:type="dxa"/>
            <w:shd w:val="clear" w:color="auto" w:fill="DAEEF3" w:themeFill="accent5" w:themeFillTint="33"/>
          </w:tcPr>
          <w:p w:rsidR="008505EA" w:rsidRPr="008B4D48" w:rsidRDefault="008505EA" w:rsidP="008C3F84">
            <w:pPr>
              <w:jc w:val="center"/>
              <w:rPr>
                <w:rFonts w:eastAsia="Calibri"/>
                <w:lang w:eastAsia="en-US"/>
              </w:rPr>
            </w:pPr>
            <w:r w:rsidRPr="008B4D48">
              <w:rPr>
                <w:rFonts w:eastAsia="Calibri"/>
                <w:lang w:eastAsia="en-US"/>
              </w:rPr>
              <w:t>0</w:t>
            </w:r>
          </w:p>
        </w:tc>
        <w:tc>
          <w:tcPr>
            <w:tcW w:w="851" w:type="dxa"/>
            <w:shd w:val="clear" w:color="auto" w:fill="DAEEF3" w:themeFill="accent5" w:themeFillTint="33"/>
          </w:tcPr>
          <w:p w:rsidR="008505EA" w:rsidRPr="008B4D48" w:rsidRDefault="008505EA" w:rsidP="008C3F84">
            <w:pPr>
              <w:rPr>
                <w:rFonts w:eastAsia="Calibri"/>
                <w:lang w:eastAsia="en-US"/>
              </w:rPr>
            </w:pPr>
            <w:r w:rsidRPr="008B4D48">
              <w:rPr>
                <w:rFonts w:eastAsia="Calibri"/>
                <w:lang w:eastAsia="en-US"/>
              </w:rPr>
              <w:t>100%</w:t>
            </w:r>
          </w:p>
        </w:tc>
        <w:tc>
          <w:tcPr>
            <w:tcW w:w="1105" w:type="dxa"/>
            <w:shd w:val="clear" w:color="auto" w:fill="DAEEF3" w:themeFill="accent5" w:themeFillTint="33"/>
          </w:tcPr>
          <w:p w:rsidR="008505EA" w:rsidRPr="008B4D48" w:rsidRDefault="008B4D48" w:rsidP="008C3F84">
            <w:pPr>
              <w:rPr>
                <w:rFonts w:eastAsia="Calibri"/>
                <w:lang w:eastAsia="en-US"/>
              </w:rPr>
            </w:pPr>
            <w:r w:rsidRPr="008B4D48">
              <w:rPr>
                <w:rFonts w:eastAsia="Calibri"/>
                <w:lang w:eastAsia="en-US"/>
              </w:rPr>
              <w:t>Юрченко Т.В.</w:t>
            </w:r>
          </w:p>
        </w:tc>
      </w:tr>
      <w:tr w:rsidR="008505EA" w:rsidRPr="00082C2D" w:rsidTr="007C2127">
        <w:tc>
          <w:tcPr>
            <w:tcW w:w="823" w:type="dxa"/>
            <w:shd w:val="clear" w:color="auto" w:fill="DAEEF3" w:themeFill="accent5" w:themeFillTint="33"/>
          </w:tcPr>
          <w:p w:rsidR="008505EA" w:rsidRPr="008B4D48" w:rsidRDefault="008505EA" w:rsidP="008C3F84">
            <w:pPr>
              <w:jc w:val="center"/>
              <w:rPr>
                <w:rFonts w:eastAsia="Calibri"/>
                <w:lang w:eastAsia="en-US"/>
              </w:rPr>
            </w:pPr>
            <w:r w:rsidRPr="008B4D48">
              <w:rPr>
                <w:rFonts w:eastAsia="Calibri"/>
                <w:lang w:eastAsia="en-US"/>
              </w:rPr>
              <w:t>3Б</w:t>
            </w:r>
          </w:p>
        </w:tc>
        <w:tc>
          <w:tcPr>
            <w:tcW w:w="709"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33</w:t>
            </w:r>
          </w:p>
        </w:tc>
        <w:tc>
          <w:tcPr>
            <w:tcW w:w="680" w:type="dxa"/>
            <w:shd w:val="clear" w:color="auto" w:fill="DAEEF3" w:themeFill="accent5" w:themeFillTint="33"/>
          </w:tcPr>
          <w:p w:rsidR="008505EA" w:rsidRPr="008B4D48" w:rsidRDefault="008505EA" w:rsidP="008C3F84">
            <w:pPr>
              <w:jc w:val="center"/>
              <w:rPr>
                <w:rFonts w:eastAsia="Calibri"/>
                <w:lang w:eastAsia="en-US"/>
              </w:rPr>
            </w:pPr>
            <w:r w:rsidRPr="008B4D48">
              <w:rPr>
                <w:rFonts w:eastAsia="Calibri"/>
                <w:lang w:eastAsia="en-US"/>
              </w:rPr>
              <w:t>0</w:t>
            </w:r>
          </w:p>
        </w:tc>
        <w:tc>
          <w:tcPr>
            <w:tcW w:w="709"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1</w:t>
            </w:r>
          </w:p>
        </w:tc>
        <w:tc>
          <w:tcPr>
            <w:tcW w:w="879"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34</w:t>
            </w:r>
          </w:p>
        </w:tc>
        <w:tc>
          <w:tcPr>
            <w:tcW w:w="680"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1</w:t>
            </w:r>
          </w:p>
        </w:tc>
        <w:tc>
          <w:tcPr>
            <w:tcW w:w="709"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11</w:t>
            </w:r>
          </w:p>
        </w:tc>
        <w:tc>
          <w:tcPr>
            <w:tcW w:w="879"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35</w:t>
            </w:r>
          </w:p>
        </w:tc>
        <w:tc>
          <w:tcPr>
            <w:tcW w:w="1276" w:type="dxa"/>
            <w:shd w:val="clear" w:color="auto" w:fill="DAEEF3" w:themeFill="accent5" w:themeFillTint="33"/>
          </w:tcPr>
          <w:p w:rsidR="008505EA" w:rsidRPr="008B4D48" w:rsidRDefault="008B4D48" w:rsidP="008C3F84">
            <w:pPr>
              <w:jc w:val="center"/>
              <w:rPr>
                <w:rFonts w:eastAsia="Calibri"/>
                <w:lang w:eastAsia="en-US"/>
              </w:rPr>
            </w:pPr>
            <w:r w:rsidRPr="008B4D48">
              <w:rPr>
                <w:rFonts w:eastAsia="Calibri"/>
                <w:lang w:eastAsia="en-US"/>
              </w:rPr>
              <w:t>2-рус. яз</w:t>
            </w:r>
            <w:r w:rsidR="008505EA" w:rsidRPr="008B4D48">
              <w:rPr>
                <w:rFonts w:eastAsia="Calibri"/>
                <w:lang w:eastAsia="en-US"/>
              </w:rPr>
              <w:t>,</w:t>
            </w:r>
          </w:p>
          <w:p w:rsidR="008505EA" w:rsidRPr="008B4D48" w:rsidRDefault="008505EA" w:rsidP="008C3F84">
            <w:pPr>
              <w:jc w:val="center"/>
              <w:rPr>
                <w:rFonts w:eastAsia="Calibri"/>
                <w:lang w:eastAsia="en-US"/>
              </w:rPr>
            </w:pPr>
            <w:r w:rsidRPr="008B4D48">
              <w:rPr>
                <w:rFonts w:eastAsia="Calibri"/>
                <w:lang w:eastAsia="en-US"/>
              </w:rPr>
              <w:t>1-матем.</w:t>
            </w:r>
          </w:p>
        </w:tc>
        <w:tc>
          <w:tcPr>
            <w:tcW w:w="708" w:type="dxa"/>
            <w:shd w:val="clear" w:color="auto" w:fill="DAEEF3" w:themeFill="accent5" w:themeFillTint="33"/>
          </w:tcPr>
          <w:p w:rsidR="008505EA" w:rsidRPr="008B4D48" w:rsidRDefault="008505EA" w:rsidP="008C3F84">
            <w:pPr>
              <w:jc w:val="center"/>
              <w:rPr>
                <w:rFonts w:eastAsia="Calibri"/>
                <w:lang w:eastAsia="en-US"/>
              </w:rPr>
            </w:pPr>
            <w:r w:rsidRPr="008B4D48">
              <w:rPr>
                <w:rFonts w:eastAsia="Calibri"/>
                <w:lang w:eastAsia="en-US"/>
              </w:rPr>
              <w:t>0</w:t>
            </w:r>
          </w:p>
        </w:tc>
        <w:tc>
          <w:tcPr>
            <w:tcW w:w="851" w:type="dxa"/>
            <w:shd w:val="clear" w:color="auto" w:fill="DAEEF3" w:themeFill="accent5" w:themeFillTint="33"/>
          </w:tcPr>
          <w:p w:rsidR="008505EA" w:rsidRPr="008B4D48" w:rsidRDefault="008505EA" w:rsidP="008C3F84">
            <w:pPr>
              <w:rPr>
                <w:rFonts w:eastAsia="Calibri"/>
                <w:lang w:eastAsia="en-US"/>
              </w:rPr>
            </w:pPr>
            <w:r w:rsidRPr="008B4D48">
              <w:rPr>
                <w:rFonts w:eastAsia="Calibri"/>
                <w:lang w:eastAsia="en-US"/>
              </w:rPr>
              <w:t>100%</w:t>
            </w:r>
          </w:p>
        </w:tc>
        <w:tc>
          <w:tcPr>
            <w:tcW w:w="1105" w:type="dxa"/>
            <w:shd w:val="clear" w:color="auto" w:fill="DAEEF3" w:themeFill="accent5" w:themeFillTint="33"/>
          </w:tcPr>
          <w:p w:rsidR="008505EA" w:rsidRPr="008B4D48" w:rsidRDefault="008B4D48" w:rsidP="008C3F84">
            <w:pPr>
              <w:rPr>
                <w:rFonts w:eastAsia="Calibri"/>
                <w:lang w:eastAsia="en-US"/>
              </w:rPr>
            </w:pPr>
            <w:r w:rsidRPr="008B4D48">
              <w:rPr>
                <w:rFonts w:eastAsia="Calibri"/>
                <w:lang w:eastAsia="en-US"/>
              </w:rPr>
              <w:t>Малыхина Н.А.</w:t>
            </w:r>
          </w:p>
        </w:tc>
      </w:tr>
      <w:tr w:rsidR="008505EA" w:rsidRPr="00082C2D" w:rsidTr="007C2127">
        <w:tc>
          <w:tcPr>
            <w:tcW w:w="823" w:type="dxa"/>
            <w:shd w:val="clear" w:color="auto" w:fill="DAEEF3" w:themeFill="accent5" w:themeFillTint="33"/>
          </w:tcPr>
          <w:p w:rsidR="008505EA" w:rsidRPr="00A3578C" w:rsidRDefault="008505EA" w:rsidP="008C3F84">
            <w:pPr>
              <w:jc w:val="center"/>
              <w:rPr>
                <w:rFonts w:eastAsia="Calibri"/>
                <w:lang w:eastAsia="en-US"/>
              </w:rPr>
            </w:pPr>
            <w:r w:rsidRPr="00A3578C">
              <w:rPr>
                <w:rFonts w:eastAsia="Calibri"/>
                <w:lang w:eastAsia="en-US"/>
              </w:rPr>
              <w:t>3В</w:t>
            </w:r>
          </w:p>
        </w:tc>
        <w:tc>
          <w:tcPr>
            <w:tcW w:w="709" w:type="dxa"/>
            <w:shd w:val="clear" w:color="auto" w:fill="DAEEF3" w:themeFill="accent5" w:themeFillTint="33"/>
          </w:tcPr>
          <w:p w:rsidR="008505EA" w:rsidRPr="00A3578C" w:rsidRDefault="008B4D48" w:rsidP="008C3F84">
            <w:pPr>
              <w:jc w:val="center"/>
              <w:rPr>
                <w:rFonts w:eastAsia="Calibri"/>
                <w:lang w:eastAsia="en-US"/>
              </w:rPr>
            </w:pPr>
            <w:r w:rsidRPr="00A3578C">
              <w:rPr>
                <w:rFonts w:eastAsia="Calibri"/>
                <w:lang w:eastAsia="en-US"/>
              </w:rPr>
              <w:t>31</w:t>
            </w:r>
          </w:p>
        </w:tc>
        <w:tc>
          <w:tcPr>
            <w:tcW w:w="680" w:type="dxa"/>
            <w:shd w:val="clear" w:color="auto" w:fill="DAEEF3" w:themeFill="accent5" w:themeFillTint="33"/>
          </w:tcPr>
          <w:p w:rsidR="008505EA" w:rsidRPr="00A3578C" w:rsidRDefault="008B4D48" w:rsidP="008C3F84">
            <w:pPr>
              <w:jc w:val="center"/>
              <w:rPr>
                <w:rFonts w:eastAsia="Calibri"/>
                <w:lang w:eastAsia="en-US"/>
              </w:rPr>
            </w:pPr>
            <w:r w:rsidRPr="00A3578C">
              <w:rPr>
                <w:rFonts w:eastAsia="Calibri"/>
                <w:lang w:eastAsia="en-US"/>
              </w:rPr>
              <w:t>0</w:t>
            </w:r>
          </w:p>
        </w:tc>
        <w:tc>
          <w:tcPr>
            <w:tcW w:w="709" w:type="dxa"/>
            <w:shd w:val="clear" w:color="auto" w:fill="DAEEF3" w:themeFill="accent5" w:themeFillTint="33"/>
          </w:tcPr>
          <w:p w:rsidR="008505EA" w:rsidRPr="00A3578C" w:rsidRDefault="008B4D48" w:rsidP="008C3F84">
            <w:pPr>
              <w:jc w:val="center"/>
              <w:rPr>
                <w:rFonts w:eastAsia="Calibri"/>
                <w:lang w:eastAsia="en-US"/>
              </w:rPr>
            </w:pPr>
            <w:r w:rsidRPr="00A3578C">
              <w:rPr>
                <w:rFonts w:eastAsia="Calibri"/>
                <w:lang w:eastAsia="en-US"/>
              </w:rPr>
              <w:t>2</w:t>
            </w:r>
          </w:p>
        </w:tc>
        <w:tc>
          <w:tcPr>
            <w:tcW w:w="879" w:type="dxa"/>
            <w:shd w:val="clear" w:color="auto" w:fill="DAEEF3" w:themeFill="accent5" w:themeFillTint="33"/>
          </w:tcPr>
          <w:p w:rsidR="008505EA" w:rsidRPr="00A3578C" w:rsidRDefault="008B4D48" w:rsidP="008C3F84">
            <w:pPr>
              <w:jc w:val="center"/>
              <w:rPr>
                <w:rFonts w:eastAsia="Calibri"/>
                <w:lang w:eastAsia="en-US"/>
              </w:rPr>
            </w:pPr>
            <w:r w:rsidRPr="00A3578C">
              <w:rPr>
                <w:rFonts w:eastAsia="Calibri"/>
                <w:lang w:eastAsia="en-US"/>
              </w:rPr>
              <w:t>33</w:t>
            </w:r>
          </w:p>
        </w:tc>
        <w:tc>
          <w:tcPr>
            <w:tcW w:w="680" w:type="dxa"/>
            <w:shd w:val="clear" w:color="auto" w:fill="DAEEF3" w:themeFill="accent5" w:themeFillTint="33"/>
          </w:tcPr>
          <w:p w:rsidR="008505EA" w:rsidRPr="00A3578C" w:rsidRDefault="008B4D48" w:rsidP="008C3F84">
            <w:pPr>
              <w:jc w:val="center"/>
              <w:rPr>
                <w:rFonts w:eastAsia="Calibri"/>
                <w:lang w:eastAsia="en-US"/>
              </w:rPr>
            </w:pPr>
            <w:r w:rsidRPr="00A3578C">
              <w:rPr>
                <w:rFonts w:eastAsia="Calibri"/>
                <w:lang w:eastAsia="en-US"/>
              </w:rPr>
              <w:t>1</w:t>
            </w:r>
          </w:p>
        </w:tc>
        <w:tc>
          <w:tcPr>
            <w:tcW w:w="709" w:type="dxa"/>
            <w:shd w:val="clear" w:color="auto" w:fill="DAEEF3" w:themeFill="accent5" w:themeFillTint="33"/>
          </w:tcPr>
          <w:p w:rsidR="008505EA" w:rsidRPr="00A3578C" w:rsidRDefault="008B4D48" w:rsidP="008C3F84">
            <w:pPr>
              <w:jc w:val="center"/>
              <w:rPr>
                <w:rFonts w:eastAsia="Calibri"/>
                <w:lang w:eastAsia="en-US"/>
              </w:rPr>
            </w:pPr>
            <w:r w:rsidRPr="00A3578C">
              <w:rPr>
                <w:rFonts w:eastAsia="Calibri"/>
                <w:lang w:eastAsia="en-US"/>
              </w:rPr>
              <w:t>19</w:t>
            </w:r>
          </w:p>
        </w:tc>
        <w:tc>
          <w:tcPr>
            <w:tcW w:w="879" w:type="dxa"/>
            <w:shd w:val="clear" w:color="auto" w:fill="DAEEF3" w:themeFill="accent5" w:themeFillTint="33"/>
          </w:tcPr>
          <w:p w:rsidR="008505EA" w:rsidRPr="00A3578C" w:rsidRDefault="008B4D48" w:rsidP="008C3F84">
            <w:pPr>
              <w:jc w:val="center"/>
              <w:rPr>
                <w:rFonts w:eastAsia="Calibri"/>
                <w:lang w:eastAsia="en-US"/>
              </w:rPr>
            </w:pPr>
            <w:r w:rsidRPr="00A3578C">
              <w:rPr>
                <w:rFonts w:eastAsia="Calibri"/>
                <w:lang w:eastAsia="en-US"/>
              </w:rPr>
              <w:t>55</w:t>
            </w:r>
          </w:p>
        </w:tc>
        <w:tc>
          <w:tcPr>
            <w:tcW w:w="1276" w:type="dxa"/>
            <w:shd w:val="clear" w:color="auto" w:fill="DAEEF3" w:themeFill="accent5" w:themeFillTint="33"/>
          </w:tcPr>
          <w:p w:rsidR="008505EA" w:rsidRPr="00A3578C" w:rsidRDefault="008B4D48" w:rsidP="008C3F84">
            <w:pPr>
              <w:jc w:val="center"/>
              <w:rPr>
                <w:rFonts w:eastAsia="Calibri"/>
                <w:lang w:eastAsia="en-US"/>
              </w:rPr>
            </w:pPr>
            <w:r w:rsidRPr="00A3578C">
              <w:rPr>
                <w:rFonts w:eastAsia="Calibri"/>
                <w:lang w:eastAsia="en-US"/>
              </w:rPr>
              <w:t>1-рус</w:t>
            </w:r>
            <w:r w:rsidR="008505EA" w:rsidRPr="00A3578C">
              <w:rPr>
                <w:rFonts w:eastAsia="Calibri"/>
                <w:lang w:eastAsia="en-US"/>
              </w:rPr>
              <w:t>.яз.</w:t>
            </w:r>
          </w:p>
        </w:tc>
        <w:tc>
          <w:tcPr>
            <w:tcW w:w="708" w:type="dxa"/>
            <w:shd w:val="clear" w:color="auto" w:fill="DAEEF3" w:themeFill="accent5" w:themeFillTint="33"/>
          </w:tcPr>
          <w:p w:rsidR="008505EA" w:rsidRPr="00A3578C" w:rsidRDefault="008505EA" w:rsidP="008C3F84">
            <w:pPr>
              <w:jc w:val="center"/>
              <w:rPr>
                <w:rFonts w:eastAsia="Calibri"/>
                <w:lang w:eastAsia="en-US"/>
              </w:rPr>
            </w:pPr>
            <w:r w:rsidRPr="00A3578C">
              <w:rPr>
                <w:rFonts w:eastAsia="Calibri"/>
                <w:lang w:eastAsia="en-US"/>
              </w:rPr>
              <w:t>0</w:t>
            </w:r>
          </w:p>
        </w:tc>
        <w:tc>
          <w:tcPr>
            <w:tcW w:w="851" w:type="dxa"/>
            <w:shd w:val="clear" w:color="auto" w:fill="DAEEF3" w:themeFill="accent5" w:themeFillTint="33"/>
          </w:tcPr>
          <w:p w:rsidR="008505EA" w:rsidRPr="00A3578C" w:rsidRDefault="008505EA" w:rsidP="008C3F84">
            <w:pPr>
              <w:rPr>
                <w:rFonts w:eastAsia="Calibri"/>
                <w:lang w:eastAsia="en-US"/>
              </w:rPr>
            </w:pPr>
            <w:r w:rsidRPr="00A3578C">
              <w:rPr>
                <w:rFonts w:eastAsia="Calibri"/>
                <w:lang w:eastAsia="en-US"/>
              </w:rPr>
              <w:t>100%</w:t>
            </w:r>
          </w:p>
        </w:tc>
        <w:tc>
          <w:tcPr>
            <w:tcW w:w="1105" w:type="dxa"/>
            <w:shd w:val="clear" w:color="auto" w:fill="DAEEF3" w:themeFill="accent5" w:themeFillTint="33"/>
          </w:tcPr>
          <w:p w:rsidR="008505EA" w:rsidRPr="00A3578C" w:rsidRDefault="008B4D48" w:rsidP="008C3F84">
            <w:pPr>
              <w:rPr>
                <w:rFonts w:eastAsia="Calibri"/>
                <w:lang w:eastAsia="en-US"/>
              </w:rPr>
            </w:pPr>
            <w:r w:rsidRPr="00A3578C">
              <w:rPr>
                <w:rFonts w:eastAsia="Calibri"/>
                <w:lang w:eastAsia="en-US"/>
              </w:rPr>
              <w:t>Меликова Е.В.</w:t>
            </w:r>
          </w:p>
        </w:tc>
      </w:tr>
      <w:tr w:rsidR="008505EA" w:rsidRPr="00082C2D" w:rsidTr="007C2127">
        <w:tc>
          <w:tcPr>
            <w:tcW w:w="823" w:type="dxa"/>
            <w:shd w:val="clear" w:color="auto" w:fill="DAEEF3" w:themeFill="accent5" w:themeFillTint="33"/>
          </w:tcPr>
          <w:p w:rsidR="008505EA" w:rsidRPr="00A3578C" w:rsidRDefault="008505EA" w:rsidP="008C3F84">
            <w:pPr>
              <w:jc w:val="center"/>
              <w:rPr>
                <w:rFonts w:eastAsia="Calibri"/>
                <w:lang w:eastAsia="en-US"/>
              </w:rPr>
            </w:pPr>
            <w:r w:rsidRPr="00A3578C">
              <w:rPr>
                <w:rFonts w:eastAsia="Calibri"/>
                <w:lang w:eastAsia="en-US"/>
              </w:rPr>
              <w:t>3Г</w:t>
            </w:r>
          </w:p>
        </w:tc>
        <w:tc>
          <w:tcPr>
            <w:tcW w:w="709"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26</w:t>
            </w:r>
          </w:p>
        </w:tc>
        <w:tc>
          <w:tcPr>
            <w:tcW w:w="680"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1</w:t>
            </w:r>
          </w:p>
        </w:tc>
        <w:tc>
          <w:tcPr>
            <w:tcW w:w="709" w:type="dxa"/>
            <w:shd w:val="clear" w:color="auto" w:fill="DAEEF3" w:themeFill="accent5" w:themeFillTint="33"/>
          </w:tcPr>
          <w:p w:rsidR="008505EA" w:rsidRPr="00A3578C" w:rsidRDefault="008505EA" w:rsidP="008C3F84">
            <w:pPr>
              <w:jc w:val="center"/>
              <w:rPr>
                <w:rFonts w:eastAsia="Calibri"/>
                <w:lang w:eastAsia="en-US"/>
              </w:rPr>
            </w:pPr>
            <w:r w:rsidRPr="00A3578C">
              <w:rPr>
                <w:rFonts w:eastAsia="Calibri"/>
                <w:lang w:eastAsia="en-US"/>
              </w:rPr>
              <w:t>1</w:t>
            </w:r>
          </w:p>
        </w:tc>
        <w:tc>
          <w:tcPr>
            <w:tcW w:w="879"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26</w:t>
            </w:r>
          </w:p>
        </w:tc>
        <w:tc>
          <w:tcPr>
            <w:tcW w:w="680"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2</w:t>
            </w:r>
          </w:p>
        </w:tc>
        <w:tc>
          <w:tcPr>
            <w:tcW w:w="709"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11</w:t>
            </w:r>
          </w:p>
        </w:tc>
        <w:tc>
          <w:tcPr>
            <w:tcW w:w="879"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50</w:t>
            </w:r>
          </w:p>
        </w:tc>
        <w:tc>
          <w:tcPr>
            <w:tcW w:w="1276"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1-матем</w:t>
            </w:r>
            <w:r w:rsidR="008505EA" w:rsidRPr="00A3578C">
              <w:rPr>
                <w:rFonts w:eastAsia="Calibri"/>
                <w:lang w:eastAsia="en-US"/>
              </w:rPr>
              <w:t>.,</w:t>
            </w:r>
          </w:p>
          <w:p w:rsidR="008505EA" w:rsidRPr="00A3578C" w:rsidRDefault="008505EA" w:rsidP="008C3F84">
            <w:pPr>
              <w:jc w:val="center"/>
              <w:rPr>
                <w:rFonts w:eastAsia="Calibri"/>
                <w:lang w:eastAsia="en-US"/>
              </w:rPr>
            </w:pPr>
            <w:r w:rsidRPr="00A3578C">
              <w:rPr>
                <w:rFonts w:eastAsia="Calibri"/>
                <w:lang w:eastAsia="en-US"/>
              </w:rPr>
              <w:t>1-рус.яз.</w:t>
            </w:r>
          </w:p>
        </w:tc>
        <w:tc>
          <w:tcPr>
            <w:tcW w:w="708" w:type="dxa"/>
            <w:shd w:val="clear" w:color="auto" w:fill="DAEEF3" w:themeFill="accent5" w:themeFillTint="33"/>
          </w:tcPr>
          <w:p w:rsidR="008505EA" w:rsidRPr="00A3578C" w:rsidRDefault="008505EA" w:rsidP="008C3F84">
            <w:pPr>
              <w:jc w:val="center"/>
              <w:rPr>
                <w:rFonts w:eastAsia="Calibri"/>
                <w:lang w:eastAsia="en-US"/>
              </w:rPr>
            </w:pPr>
            <w:r w:rsidRPr="00A3578C">
              <w:rPr>
                <w:rFonts w:eastAsia="Calibri"/>
                <w:lang w:eastAsia="en-US"/>
              </w:rPr>
              <w:t>0</w:t>
            </w:r>
          </w:p>
        </w:tc>
        <w:tc>
          <w:tcPr>
            <w:tcW w:w="851" w:type="dxa"/>
            <w:shd w:val="clear" w:color="auto" w:fill="DAEEF3" w:themeFill="accent5" w:themeFillTint="33"/>
          </w:tcPr>
          <w:p w:rsidR="008505EA" w:rsidRPr="00A3578C" w:rsidRDefault="008505EA" w:rsidP="008C3F84">
            <w:pPr>
              <w:rPr>
                <w:rFonts w:eastAsia="Calibri"/>
                <w:lang w:eastAsia="en-US"/>
              </w:rPr>
            </w:pPr>
            <w:r w:rsidRPr="00A3578C">
              <w:rPr>
                <w:rFonts w:eastAsia="Calibri"/>
                <w:lang w:eastAsia="en-US"/>
              </w:rPr>
              <w:t>100%</w:t>
            </w:r>
          </w:p>
        </w:tc>
        <w:tc>
          <w:tcPr>
            <w:tcW w:w="1105" w:type="dxa"/>
            <w:shd w:val="clear" w:color="auto" w:fill="DAEEF3" w:themeFill="accent5" w:themeFillTint="33"/>
          </w:tcPr>
          <w:p w:rsidR="008505EA" w:rsidRPr="00A3578C" w:rsidRDefault="00A3578C" w:rsidP="008C3F84">
            <w:pPr>
              <w:rPr>
                <w:rFonts w:eastAsia="Calibri"/>
                <w:lang w:eastAsia="en-US"/>
              </w:rPr>
            </w:pPr>
            <w:proofErr w:type="spellStart"/>
            <w:r w:rsidRPr="00A3578C">
              <w:rPr>
                <w:rFonts w:eastAsia="Calibri"/>
                <w:lang w:eastAsia="en-US"/>
              </w:rPr>
              <w:t>Абеленцева</w:t>
            </w:r>
            <w:proofErr w:type="spellEnd"/>
            <w:r w:rsidRPr="00A3578C">
              <w:rPr>
                <w:rFonts w:eastAsia="Calibri"/>
                <w:lang w:eastAsia="en-US"/>
              </w:rPr>
              <w:t xml:space="preserve"> Т.А.</w:t>
            </w:r>
          </w:p>
        </w:tc>
      </w:tr>
      <w:tr w:rsidR="008505EA" w:rsidRPr="00082C2D" w:rsidTr="007C2127">
        <w:tc>
          <w:tcPr>
            <w:tcW w:w="823" w:type="dxa"/>
            <w:shd w:val="clear" w:color="auto" w:fill="DAEEF3" w:themeFill="accent5" w:themeFillTint="33"/>
          </w:tcPr>
          <w:p w:rsidR="008505EA" w:rsidRPr="00A3578C" w:rsidRDefault="008505EA" w:rsidP="008C3F84">
            <w:pPr>
              <w:jc w:val="center"/>
              <w:rPr>
                <w:rFonts w:eastAsia="Calibri"/>
                <w:lang w:eastAsia="en-US"/>
              </w:rPr>
            </w:pPr>
            <w:r w:rsidRPr="00A3578C">
              <w:rPr>
                <w:rFonts w:eastAsia="Calibri"/>
                <w:lang w:eastAsia="en-US"/>
              </w:rPr>
              <w:t>3Д</w:t>
            </w:r>
          </w:p>
        </w:tc>
        <w:tc>
          <w:tcPr>
            <w:tcW w:w="709"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31</w:t>
            </w:r>
          </w:p>
        </w:tc>
        <w:tc>
          <w:tcPr>
            <w:tcW w:w="680"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1</w:t>
            </w:r>
          </w:p>
        </w:tc>
        <w:tc>
          <w:tcPr>
            <w:tcW w:w="709" w:type="dxa"/>
            <w:shd w:val="clear" w:color="auto" w:fill="DAEEF3" w:themeFill="accent5" w:themeFillTint="33"/>
          </w:tcPr>
          <w:p w:rsidR="008505EA" w:rsidRPr="00A3578C" w:rsidRDefault="008505EA" w:rsidP="008C3F84">
            <w:pPr>
              <w:jc w:val="center"/>
              <w:rPr>
                <w:rFonts w:eastAsia="Calibri"/>
                <w:lang w:eastAsia="en-US"/>
              </w:rPr>
            </w:pPr>
            <w:r w:rsidRPr="00A3578C">
              <w:rPr>
                <w:rFonts w:eastAsia="Calibri"/>
                <w:lang w:eastAsia="en-US"/>
              </w:rPr>
              <w:t>1</w:t>
            </w:r>
          </w:p>
        </w:tc>
        <w:tc>
          <w:tcPr>
            <w:tcW w:w="879"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31</w:t>
            </w:r>
          </w:p>
        </w:tc>
        <w:tc>
          <w:tcPr>
            <w:tcW w:w="680"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1</w:t>
            </w:r>
          </w:p>
        </w:tc>
        <w:tc>
          <w:tcPr>
            <w:tcW w:w="709"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17</w:t>
            </w:r>
          </w:p>
        </w:tc>
        <w:tc>
          <w:tcPr>
            <w:tcW w:w="879"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58</w:t>
            </w:r>
          </w:p>
        </w:tc>
        <w:tc>
          <w:tcPr>
            <w:tcW w:w="1276" w:type="dxa"/>
            <w:shd w:val="clear" w:color="auto" w:fill="DAEEF3" w:themeFill="accent5" w:themeFillTint="33"/>
          </w:tcPr>
          <w:p w:rsidR="008505EA" w:rsidRPr="00A3578C" w:rsidRDefault="00A3578C" w:rsidP="008C3F84">
            <w:pPr>
              <w:jc w:val="center"/>
              <w:rPr>
                <w:rFonts w:eastAsia="Calibri"/>
                <w:lang w:eastAsia="en-US"/>
              </w:rPr>
            </w:pPr>
            <w:r w:rsidRPr="00A3578C">
              <w:rPr>
                <w:rFonts w:eastAsia="Calibri"/>
                <w:lang w:eastAsia="en-US"/>
              </w:rPr>
              <w:t>2</w:t>
            </w:r>
            <w:r w:rsidR="008505EA" w:rsidRPr="00A3578C">
              <w:rPr>
                <w:rFonts w:eastAsia="Calibri"/>
                <w:lang w:eastAsia="en-US"/>
              </w:rPr>
              <w:t>-матем.</w:t>
            </w:r>
            <w:r w:rsidRPr="00A3578C">
              <w:rPr>
                <w:rFonts w:eastAsia="Calibri"/>
                <w:lang w:eastAsia="en-US"/>
              </w:rPr>
              <w:t>, 2-рус.яз.</w:t>
            </w:r>
          </w:p>
        </w:tc>
        <w:tc>
          <w:tcPr>
            <w:tcW w:w="708" w:type="dxa"/>
            <w:shd w:val="clear" w:color="auto" w:fill="DAEEF3" w:themeFill="accent5" w:themeFillTint="33"/>
          </w:tcPr>
          <w:p w:rsidR="008505EA" w:rsidRPr="00A3578C" w:rsidRDefault="008505EA" w:rsidP="008C3F84">
            <w:pPr>
              <w:jc w:val="center"/>
              <w:rPr>
                <w:rFonts w:eastAsia="Calibri"/>
                <w:lang w:eastAsia="en-US"/>
              </w:rPr>
            </w:pPr>
            <w:r w:rsidRPr="00A3578C">
              <w:rPr>
                <w:rFonts w:eastAsia="Calibri"/>
                <w:lang w:eastAsia="en-US"/>
              </w:rPr>
              <w:t>0</w:t>
            </w:r>
          </w:p>
        </w:tc>
        <w:tc>
          <w:tcPr>
            <w:tcW w:w="851" w:type="dxa"/>
            <w:shd w:val="clear" w:color="auto" w:fill="DAEEF3" w:themeFill="accent5" w:themeFillTint="33"/>
          </w:tcPr>
          <w:p w:rsidR="008505EA" w:rsidRPr="00A3578C" w:rsidRDefault="008505EA" w:rsidP="008C3F84">
            <w:pPr>
              <w:rPr>
                <w:rFonts w:eastAsia="Calibri"/>
                <w:lang w:eastAsia="en-US"/>
              </w:rPr>
            </w:pPr>
            <w:r w:rsidRPr="00A3578C">
              <w:rPr>
                <w:rFonts w:eastAsia="Calibri"/>
                <w:lang w:eastAsia="en-US"/>
              </w:rPr>
              <w:t>100%</w:t>
            </w:r>
          </w:p>
        </w:tc>
        <w:tc>
          <w:tcPr>
            <w:tcW w:w="1105" w:type="dxa"/>
            <w:shd w:val="clear" w:color="auto" w:fill="DAEEF3" w:themeFill="accent5" w:themeFillTint="33"/>
          </w:tcPr>
          <w:p w:rsidR="008505EA" w:rsidRPr="00A3578C" w:rsidRDefault="00A3578C" w:rsidP="008C3F84">
            <w:pPr>
              <w:rPr>
                <w:rFonts w:eastAsia="Calibri"/>
                <w:lang w:eastAsia="en-US"/>
              </w:rPr>
            </w:pPr>
            <w:r w:rsidRPr="00A3578C">
              <w:rPr>
                <w:rFonts w:eastAsia="Calibri"/>
                <w:lang w:eastAsia="en-US"/>
              </w:rPr>
              <w:t>Швец И.В.</w:t>
            </w:r>
          </w:p>
        </w:tc>
      </w:tr>
      <w:tr w:rsidR="008505EA" w:rsidRPr="00082C2D" w:rsidTr="00B543E4">
        <w:tc>
          <w:tcPr>
            <w:tcW w:w="823" w:type="dxa"/>
            <w:shd w:val="clear" w:color="auto" w:fill="DAEEF3" w:themeFill="accent5" w:themeFillTint="33"/>
          </w:tcPr>
          <w:p w:rsidR="008505EA" w:rsidRPr="00A3578C" w:rsidRDefault="008505EA" w:rsidP="008C3F84">
            <w:pPr>
              <w:jc w:val="center"/>
              <w:rPr>
                <w:rFonts w:eastAsia="Calibri"/>
                <w:b/>
                <w:lang w:eastAsia="en-US"/>
              </w:rPr>
            </w:pPr>
            <w:r w:rsidRPr="00A3578C">
              <w:rPr>
                <w:rFonts w:eastAsia="Calibri"/>
                <w:b/>
                <w:lang w:eastAsia="en-US"/>
              </w:rPr>
              <w:t>ИТОГО</w:t>
            </w:r>
          </w:p>
        </w:tc>
        <w:tc>
          <w:tcPr>
            <w:tcW w:w="709" w:type="dxa"/>
            <w:shd w:val="clear" w:color="auto" w:fill="DAEEF3" w:themeFill="accent5" w:themeFillTint="33"/>
          </w:tcPr>
          <w:p w:rsidR="008505EA" w:rsidRPr="00A3578C" w:rsidRDefault="00A3578C" w:rsidP="008C3F84">
            <w:pPr>
              <w:jc w:val="center"/>
              <w:rPr>
                <w:rFonts w:eastAsia="Calibri"/>
                <w:b/>
                <w:lang w:eastAsia="en-US"/>
              </w:rPr>
            </w:pPr>
            <w:r w:rsidRPr="00A3578C">
              <w:rPr>
                <w:rFonts w:eastAsia="Calibri"/>
                <w:b/>
                <w:lang w:eastAsia="en-US"/>
              </w:rPr>
              <w:t>154</w:t>
            </w:r>
          </w:p>
        </w:tc>
        <w:tc>
          <w:tcPr>
            <w:tcW w:w="680" w:type="dxa"/>
            <w:shd w:val="clear" w:color="auto" w:fill="DAEEF3" w:themeFill="accent5" w:themeFillTint="33"/>
          </w:tcPr>
          <w:p w:rsidR="008505EA" w:rsidRPr="00A3578C" w:rsidRDefault="008505EA" w:rsidP="008C3F84">
            <w:pPr>
              <w:jc w:val="center"/>
              <w:rPr>
                <w:rFonts w:eastAsia="Calibri"/>
                <w:b/>
                <w:lang w:eastAsia="en-US"/>
              </w:rPr>
            </w:pPr>
            <w:r w:rsidRPr="00A3578C">
              <w:rPr>
                <w:rFonts w:eastAsia="Calibri"/>
                <w:b/>
                <w:lang w:eastAsia="en-US"/>
              </w:rPr>
              <w:t>2</w:t>
            </w:r>
          </w:p>
        </w:tc>
        <w:tc>
          <w:tcPr>
            <w:tcW w:w="709" w:type="dxa"/>
            <w:shd w:val="clear" w:color="auto" w:fill="DAEEF3" w:themeFill="accent5" w:themeFillTint="33"/>
          </w:tcPr>
          <w:p w:rsidR="008505EA" w:rsidRPr="00A3578C" w:rsidRDefault="00A3578C" w:rsidP="008C3F84">
            <w:pPr>
              <w:jc w:val="center"/>
              <w:rPr>
                <w:rFonts w:eastAsia="Calibri"/>
                <w:b/>
                <w:lang w:eastAsia="en-US"/>
              </w:rPr>
            </w:pPr>
            <w:r w:rsidRPr="00A3578C">
              <w:rPr>
                <w:rFonts w:eastAsia="Calibri"/>
                <w:b/>
                <w:lang w:eastAsia="en-US"/>
              </w:rPr>
              <w:t>5</w:t>
            </w:r>
          </w:p>
        </w:tc>
        <w:tc>
          <w:tcPr>
            <w:tcW w:w="879" w:type="dxa"/>
            <w:shd w:val="clear" w:color="auto" w:fill="DAEEF3" w:themeFill="accent5" w:themeFillTint="33"/>
          </w:tcPr>
          <w:p w:rsidR="008505EA" w:rsidRPr="00A3578C" w:rsidRDefault="00A3578C" w:rsidP="008C3F84">
            <w:pPr>
              <w:jc w:val="center"/>
              <w:rPr>
                <w:rFonts w:eastAsia="Calibri"/>
                <w:b/>
                <w:lang w:eastAsia="en-US"/>
              </w:rPr>
            </w:pPr>
            <w:r w:rsidRPr="00A3578C">
              <w:rPr>
                <w:rFonts w:eastAsia="Calibri"/>
                <w:b/>
                <w:lang w:eastAsia="en-US"/>
              </w:rPr>
              <w:t>157</w:t>
            </w:r>
          </w:p>
        </w:tc>
        <w:tc>
          <w:tcPr>
            <w:tcW w:w="680" w:type="dxa"/>
            <w:shd w:val="clear" w:color="auto" w:fill="DAEEF3" w:themeFill="accent5" w:themeFillTint="33"/>
          </w:tcPr>
          <w:p w:rsidR="008505EA" w:rsidRPr="00A3578C" w:rsidRDefault="00A3578C" w:rsidP="008C3F84">
            <w:pPr>
              <w:jc w:val="center"/>
              <w:rPr>
                <w:rFonts w:eastAsia="Calibri"/>
                <w:b/>
                <w:lang w:eastAsia="en-US"/>
              </w:rPr>
            </w:pPr>
            <w:r w:rsidRPr="00A3578C">
              <w:rPr>
                <w:rFonts w:eastAsia="Calibri"/>
                <w:b/>
                <w:lang w:eastAsia="en-US"/>
              </w:rPr>
              <w:t>7</w:t>
            </w:r>
          </w:p>
        </w:tc>
        <w:tc>
          <w:tcPr>
            <w:tcW w:w="709" w:type="dxa"/>
            <w:shd w:val="clear" w:color="auto" w:fill="DAEEF3" w:themeFill="accent5" w:themeFillTint="33"/>
          </w:tcPr>
          <w:p w:rsidR="008505EA" w:rsidRPr="00A3578C" w:rsidRDefault="00A3578C" w:rsidP="008C3F84">
            <w:pPr>
              <w:jc w:val="center"/>
              <w:rPr>
                <w:rFonts w:eastAsia="Calibri"/>
                <w:b/>
                <w:lang w:eastAsia="en-US"/>
              </w:rPr>
            </w:pPr>
            <w:r w:rsidRPr="00A3578C">
              <w:rPr>
                <w:rFonts w:eastAsia="Calibri"/>
                <w:b/>
                <w:lang w:eastAsia="en-US"/>
              </w:rPr>
              <w:t>84</w:t>
            </w:r>
          </w:p>
        </w:tc>
        <w:tc>
          <w:tcPr>
            <w:tcW w:w="879" w:type="dxa"/>
            <w:shd w:val="clear" w:color="auto" w:fill="DAEEF3" w:themeFill="accent5" w:themeFillTint="33"/>
          </w:tcPr>
          <w:p w:rsidR="008505EA" w:rsidRPr="00A3578C" w:rsidRDefault="00A3578C" w:rsidP="008C3F84">
            <w:pPr>
              <w:jc w:val="center"/>
              <w:rPr>
                <w:rFonts w:eastAsia="Calibri"/>
                <w:b/>
                <w:lang w:eastAsia="en-US"/>
              </w:rPr>
            </w:pPr>
            <w:r w:rsidRPr="00A3578C">
              <w:rPr>
                <w:rFonts w:eastAsia="Calibri"/>
                <w:b/>
                <w:lang w:eastAsia="en-US"/>
              </w:rPr>
              <w:t>57</w:t>
            </w:r>
          </w:p>
        </w:tc>
        <w:tc>
          <w:tcPr>
            <w:tcW w:w="1276" w:type="dxa"/>
            <w:shd w:val="clear" w:color="auto" w:fill="DAEEF3" w:themeFill="accent5" w:themeFillTint="33"/>
          </w:tcPr>
          <w:p w:rsidR="008505EA" w:rsidRPr="00A3578C" w:rsidRDefault="00A3578C" w:rsidP="008C3F84">
            <w:pPr>
              <w:jc w:val="center"/>
              <w:rPr>
                <w:rFonts w:eastAsia="Calibri"/>
                <w:b/>
                <w:color w:val="000000" w:themeColor="text1"/>
                <w:lang w:eastAsia="en-US"/>
              </w:rPr>
            </w:pPr>
            <w:r w:rsidRPr="00A3578C">
              <w:rPr>
                <w:rFonts w:eastAsia="Calibri"/>
                <w:b/>
                <w:color w:val="000000" w:themeColor="text1"/>
                <w:lang w:eastAsia="en-US"/>
              </w:rPr>
              <w:t>12</w:t>
            </w:r>
          </w:p>
        </w:tc>
        <w:tc>
          <w:tcPr>
            <w:tcW w:w="708" w:type="dxa"/>
            <w:shd w:val="clear" w:color="auto" w:fill="DAEEF3" w:themeFill="accent5" w:themeFillTint="33"/>
          </w:tcPr>
          <w:p w:rsidR="008505EA" w:rsidRPr="00A3578C" w:rsidRDefault="008505EA" w:rsidP="008C3F84">
            <w:pPr>
              <w:jc w:val="center"/>
              <w:rPr>
                <w:rFonts w:eastAsia="Calibri"/>
                <w:b/>
                <w:color w:val="000000" w:themeColor="text1"/>
                <w:lang w:eastAsia="en-US"/>
              </w:rPr>
            </w:pPr>
            <w:r w:rsidRPr="00A3578C">
              <w:rPr>
                <w:rFonts w:eastAsia="Calibri"/>
                <w:b/>
                <w:color w:val="000000" w:themeColor="text1"/>
                <w:lang w:eastAsia="en-US"/>
              </w:rPr>
              <w:t>0</w:t>
            </w:r>
          </w:p>
        </w:tc>
        <w:tc>
          <w:tcPr>
            <w:tcW w:w="851" w:type="dxa"/>
            <w:shd w:val="clear" w:color="auto" w:fill="DAEEF3" w:themeFill="accent5" w:themeFillTint="33"/>
          </w:tcPr>
          <w:p w:rsidR="008505EA" w:rsidRPr="00A3578C" w:rsidRDefault="008505EA" w:rsidP="008C3F84">
            <w:pPr>
              <w:jc w:val="center"/>
              <w:rPr>
                <w:rFonts w:eastAsia="Calibri"/>
                <w:b/>
                <w:color w:val="FF0000"/>
                <w:lang w:eastAsia="en-US"/>
              </w:rPr>
            </w:pPr>
            <w:r w:rsidRPr="00A3578C">
              <w:rPr>
                <w:rFonts w:eastAsia="Calibri"/>
                <w:b/>
                <w:color w:val="000000" w:themeColor="text1"/>
                <w:lang w:eastAsia="en-US"/>
              </w:rPr>
              <w:t>100%</w:t>
            </w:r>
          </w:p>
        </w:tc>
        <w:tc>
          <w:tcPr>
            <w:tcW w:w="1105" w:type="dxa"/>
            <w:shd w:val="clear" w:color="auto" w:fill="DAEEF3" w:themeFill="accent5" w:themeFillTint="33"/>
          </w:tcPr>
          <w:p w:rsidR="008505EA" w:rsidRPr="00A3578C" w:rsidRDefault="008505EA" w:rsidP="008C3F84">
            <w:pPr>
              <w:jc w:val="center"/>
              <w:rPr>
                <w:rFonts w:eastAsia="Calibri"/>
                <w:color w:val="FF0000"/>
                <w:sz w:val="20"/>
                <w:szCs w:val="20"/>
                <w:lang w:eastAsia="en-US"/>
              </w:rPr>
            </w:pPr>
          </w:p>
        </w:tc>
      </w:tr>
      <w:tr w:rsidR="008505EA" w:rsidRPr="00082C2D" w:rsidTr="007C2127">
        <w:tc>
          <w:tcPr>
            <w:tcW w:w="823"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4 А</w:t>
            </w:r>
          </w:p>
        </w:tc>
        <w:tc>
          <w:tcPr>
            <w:tcW w:w="70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27</w:t>
            </w:r>
          </w:p>
        </w:tc>
        <w:tc>
          <w:tcPr>
            <w:tcW w:w="680"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1</w:t>
            </w:r>
          </w:p>
        </w:tc>
        <w:tc>
          <w:tcPr>
            <w:tcW w:w="70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9</w:t>
            </w:r>
          </w:p>
        </w:tc>
        <w:tc>
          <w:tcPr>
            <w:tcW w:w="87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35</w:t>
            </w:r>
          </w:p>
        </w:tc>
        <w:tc>
          <w:tcPr>
            <w:tcW w:w="680"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2</w:t>
            </w:r>
          </w:p>
        </w:tc>
        <w:tc>
          <w:tcPr>
            <w:tcW w:w="70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19</w:t>
            </w:r>
          </w:p>
        </w:tc>
        <w:tc>
          <w:tcPr>
            <w:tcW w:w="87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60</w:t>
            </w:r>
          </w:p>
        </w:tc>
        <w:tc>
          <w:tcPr>
            <w:tcW w:w="1276"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1</w:t>
            </w:r>
            <w:r w:rsidR="008505EA" w:rsidRPr="00FB6A2A">
              <w:rPr>
                <w:rFonts w:eastAsia="Calibri"/>
                <w:lang w:eastAsia="en-US"/>
              </w:rPr>
              <w:t>-рус.яз.</w:t>
            </w:r>
            <w:r w:rsidRPr="00FB6A2A">
              <w:rPr>
                <w:rFonts w:eastAsia="Calibri"/>
                <w:lang w:eastAsia="en-US"/>
              </w:rPr>
              <w:t>, 1-</w:t>
            </w:r>
            <w:proofErr w:type="gramStart"/>
            <w:r w:rsidRPr="00FB6A2A">
              <w:rPr>
                <w:rFonts w:eastAsia="Calibri"/>
                <w:lang w:eastAsia="en-US"/>
              </w:rPr>
              <w:t>матем.,</w:t>
            </w:r>
            <w:proofErr w:type="gramEnd"/>
            <w:r w:rsidRPr="00FB6A2A">
              <w:rPr>
                <w:rFonts w:eastAsia="Calibri"/>
                <w:lang w:eastAsia="en-US"/>
              </w:rPr>
              <w:t xml:space="preserve"> 1-англ.яз</w:t>
            </w:r>
          </w:p>
        </w:tc>
        <w:tc>
          <w:tcPr>
            <w:tcW w:w="708"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0</w:t>
            </w:r>
          </w:p>
        </w:tc>
        <w:tc>
          <w:tcPr>
            <w:tcW w:w="851"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100%</w:t>
            </w:r>
          </w:p>
        </w:tc>
        <w:tc>
          <w:tcPr>
            <w:tcW w:w="1105" w:type="dxa"/>
            <w:shd w:val="clear" w:color="auto" w:fill="DAEEF3" w:themeFill="accent5" w:themeFillTint="33"/>
          </w:tcPr>
          <w:p w:rsidR="008505EA" w:rsidRPr="00FB6A2A" w:rsidRDefault="00FB6A2A" w:rsidP="008C3F84">
            <w:pPr>
              <w:rPr>
                <w:rFonts w:eastAsia="Calibri"/>
                <w:lang w:eastAsia="en-US"/>
              </w:rPr>
            </w:pPr>
            <w:r w:rsidRPr="00FB6A2A">
              <w:rPr>
                <w:rFonts w:eastAsia="Calibri"/>
                <w:lang w:eastAsia="en-US"/>
              </w:rPr>
              <w:t>Симакова Е.А.</w:t>
            </w:r>
          </w:p>
        </w:tc>
      </w:tr>
      <w:tr w:rsidR="008505EA" w:rsidRPr="00082C2D" w:rsidTr="007C2127">
        <w:tc>
          <w:tcPr>
            <w:tcW w:w="823"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4 Б</w:t>
            </w:r>
          </w:p>
        </w:tc>
        <w:tc>
          <w:tcPr>
            <w:tcW w:w="70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33</w:t>
            </w:r>
          </w:p>
        </w:tc>
        <w:tc>
          <w:tcPr>
            <w:tcW w:w="680"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1</w:t>
            </w:r>
          </w:p>
        </w:tc>
        <w:tc>
          <w:tcPr>
            <w:tcW w:w="70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4</w:t>
            </w:r>
          </w:p>
        </w:tc>
        <w:tc>
          <w:tcPr>
            <w:tcW w:w="87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36</w:t>
            </w:r>
          </w:p>
        </w:tc>
        <w:tc>
          <w:tcPr>
            <w:tcW w:w="680"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7</w:t>
            </w:r>
          </w:p>
        </w:tc>
        <w:tc>
          <w:tcPr>
            <w:tcW w:w="70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14</w:t>
            </w:r>
          </w:p>
        </w:tc>
        <w:tc>
          <w:tcPr>
            <w:tcW w:w="87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58</w:t>
            </w:r>
          </w:p>
        </w:tc>
        <w:tc>
          <w:tcPr>
            <w:tcW w:w="1276"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2</w:t>
            </w:r>
            <w:r w:rsidR="008505EA" w:rsidRPr="00FB6A2A">
              <w:rPr>
                <w:rFonts w:eastAsia="Calibri"/>
                <w:lang w:eastAsia="en-US"/>
              </w:rPr>
              <w:t>-</w:t>
            </w:r>
            <w:proofErr w:type="gramStart"/>
            <w:r w:rsidR="008505EA" w:rsidRPr="00FB6A2A">
              <w:rPr>
                <w:rFonts w:eastAsia="Calibri"/>
                <w:lang w:eastAsia="en-US"/>
              </w:rPr>
              <w:t>матем.</w:t>
            </w:r>
            <w:r w:rsidRPr="00FB6A2A">
              <w:rPr>
                <w:rFonts w:eastAsia="Calibri"/>
                <w:lang w:eastAsia="en-US"/>
              </w:rPr>
              <w:t>,</w:t>
            </w:r>
            <w:proofErr w:type="gramEnd"/>
            <w:r w:rsidRPr="00FB6A2A">
              <w:rPr>
                <w:rFonts w:eastAsia="Calibri"/>
                <w:lang w:eastAsia="en-US"/>
              </w:rPr>
              <w:t xml:space="preserve"> 1-рус.яз., 1-англ.яз</w:t>
            </w:r>
          </w:p>
        </w:tc>
        <w:tc>
          <w:tcPr>
            <w:tcW w:w="708"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0</w:t>
            </w:r>
          </w:p>
        </w:tc>
        <w:tc>
          <w:tcPr>
            <w:tcW w:w="851"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100%</w:t>
            </w:r>
          </w:p>
        </w:tc>
        <w:tc>
          <w:tcPr>
            <w:tcW w:w="1105" w:type="dxa"/>
            <w:shd w:val="clear" w:color="auto" w:fill="DAEEF3" w:themeFill="accent5" w:themeFillTint="33"/>
          </w:tcPr>
          <w:p w:rsidR="008505EA" w:rsidRPr="00FB6A2A" w:rsidRDefault="00FB6A2A" w:rsidP="008C3F84">
            <w:pPr>
              <w:rPr>
                <w:rFonts w:eastAsia="Calibri"/>
                <w:lang w:eastAsia="en-US"/>
              </w:rPr>
            </w:pPr>
            <w:proofErr w:type="spellStart"/>
            <w:r w:rsidRPr="00FB6A2A">
              <w:rPr>
                <w:rFonts w:eastAsia="Calibri"/>
                <w:lang w:eastAsia="en-US"/>
              </w:rPr>
              <w:t>Хриптукова</w:t>
            </w:r>
            <w:proofErr w:type="spellEnd"/>
            <w:r w:rsidRPr="00FB6A2A">
              <w:rPr>
                <w:rFonts w:eastAsia="Calibri"/>
                <w:lang w:eastAsia="en-US"/>
              </w:rPr>
              <w:t xml:space="preserve"> Т.В.</w:t>
            </w:r>
          </w:p>
        </w:tc>
      </w:tr>
      <w:tr w:rsidR="008505EA" w:rsidRPr="00082C2D" w:rsidTr="007C2127">
        <w:tc>
          <w:tcPr>
            <w:tcW w:w="823"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4 Г</w:t>
            </w:r>
          </w:p>
        </w:tc>
        <w:tc>
          <w:tcPr>
            <w:tcW w:w="70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30</w:t>
            </w:r>
          </w:p>
        </w:tc>
        <w:tc>
          <w:tcPr>
            <w:tcW w:w="680"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0</w:t>
            </w:r>
          </w:p>
        </w:tc>
        <w:tc>
          <w:tcPr>
            <w:tcW w:w="70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6</w:t>
            </w:r>
          </w:p>
        </w:tc>
        <w:tc>
          <w:tcPr>
            <w:tcW w:w="87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36</w:t>
            </w:r>
          </w:p>
        </w:tc>
        <w:tc>
          <w:tcPr>
            <w:tcW w:w="680"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1</w:t>
            </w:r>
          </w:p>
        </w:tc>
        <w:tc>
          <w:tcPr>
            <w:tcW w:w="70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21</w:t>
            </w:r>
          </w:p>
        </w:tc>
        <w:tc>
          <w:tcPr>
            <w:tcW w:w="87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61</w:t>
            </w:r>
          </w:p>
        </w:tc>
        <w:tc>
          <w:tcPr>
            <w:tcW w:w="1276" w:type="dxa"/>
            <w:shd w:val="clear" w:color="auto" w:fill="DAEEF3" w:themeFill="accent5" w:themeFillTint="33"/>
          </w:tcPr>
          <w:p w:rsidR="008505EA" w:rsidRPr="00FB6A2A" w:rsidRDefault="00FB6A2A" w:rsidP="00FB6A2A">
            <w:pPr>
              <w:jc w:val="center"/>
              <w:rPr>
                <w:rFonts w:eastAsia="Calibri"/>
                <w:lang w:eastAsia="en-US"/>
              </w:rPr>
            </w:pPr>
            <w:r w:rsidRPr="00FB6A2A">
              <w:rPr>
                <w:rFonts w:eastAsia="Calibri"/>
                <w:lang w:eastAsia="en-US"/>
              </w:rPr>
              <w:t>2-англ.яз.</w:t>
            </w:r>
          </w:p>
        </w:tc>
        <w:tc>
          <w:tcPr>
            <w:tcW w:w="708"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0</w:t>
            </w:r>
          </w:p>
        </w:tc>
        <w:tc>
          <w:tcPr>
            <w:tcW w:w="851"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100%</w:t>
            </w:r>
          </w:p>
        </w:tc>
        <w:tc>
          <w:tcPr>
            <w:tcW w:w="1105" w:type="dxa"/>
            <w:shd w:val="clear" w:color="auto" w:fill="DAEEF3" w:themeFill="accent5" w:themeFillTint="33"/>
          </w:tcPr>
          <w:p w:rsidR="008505EA" w:rsidRPr="00FB6A2A" w:rsidRDefault="00FB6A2A" w:rsidP="008C3F84">
            <w:pPr>
              <w:rPr>
                <w:rFonts w:eastAsia="Calibri"/>
                <w:lang w:eastAsia="en-US"/>
              </w:rPr>
            </w:pPr>
            <w:r w:rsidRPr="00FB6A2A">
              <w:rPr>
                <w:rFonts w:eastAsia="Calibri"/>
                <w:lang w:eastAsia="en-US"/>
              </w:rPr>
              <w:t>Симакова Е.А.</w:t>
            </w:r>
          </w:p>
        </w:tc>
      </w:tr>
      <w:tr w:rsidR="008505EA" w:rsidRPr="00082C2D" w:rsidTr="007C2127">
        <w:tc>
          <w:tcPr>
            <w:tcW w:w="823"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4 Д</w:t>
            </w:r>
          </w:p>
        </w:tc>
        <w:tc>
          <w:tcPr>
            <w:tcW w:w="70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30</w:t>
            </w:r>
          </w:p>
        </w:tc>
        <w:tc>
          <w:tcPr>
            <w:tcW w:w="680"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1</w:t>
            </w:r>
          </w:p>
        </w:tc>
        <w:tc>
          <w:tcPr>
            <w:tcW w:w="70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8</w:t>
            </w:r>
          </w:p>
        </w:tc>
        <w:tc>
          <w:tcPr>
            <w:tcW w:w="87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37</w:t>
            </w:r>
          </w:p>
        </w:tc>
        <w:tc>
          <w:tcPr>
            <w:tcW w:w="680"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2</w:t>
            </w:r>
          </w:p>
        </w:tc>
        <w:tc>
          <w:tcPr>
            <w:tcW w:w="70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14</w:t>
            </w:r>
          </w:p>
        </w:tc>
        <w:tc>
          <w:tcPr>
            <w:tcW w:w="879"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4</w:t>
            </w:r>
            <w:r w:rsidR="008505EA" w:rsidRPr="00FB6A2A">
              <w:rPr>
                <w:rFonts w:eastAsia="Calibri"/>
                <w:lang w:eastAsia="en-US"/>
              </w:rPr>
              <w:t>3</w:t>
            </w:r>
          </w:p>
        </w:tc>
        <w:tc>
          <w:tcPr>
            <w:tcW w:w="1276" w:type="dxa"/>
            <w:shd w:val="clear" w:color="auto" w:fill="DAEEF3" w:themeFill="accent5" w:themeFillTint="33"/>
          </w:tcPr>
          <w:p w:rsidR="008505EA" w:rsidRPr="00FB6A2A" w:rsidRDefault="00FB6A2A" w:rsidP="008C3F84">
            <w:pPr>
              <w:jc w:val="center"/>
              <w:rPr>
                <w:rFonts w:eastAsia="Calibri"/>
                <w:lang w:eastAsia="en-US"/>
              </w:rPr>
            </w:pPr>
            <w:r w:rsidRPr="00FB6A2A">
              <w:rPr>
                <w:rFonts w:eastAsia="Calibri"/>
                <w:lang w:eastAsia="en-US"/>
              </w:rPr>
              <w:t>1-матем.</w:t>
            </w:r>
          </w:p>
        </w:tc>
        <w:tc>
          <w:tcPr>
            <w:tcW w:w="708"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0</w:t>
            </w:r>
          </w:p>
        </w:tc>
        <w:tc>
          <w:tcPr>
            <w:tcW w:w="851"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100%</w:t>
            </w:r>
          </w:p>
        </w:tc>
        <w:tc>
          <w:tcPr>
            <w:tcW w:w="1105" w:type="dxa"/>
            <w:shd w:val="clear" w:color="auto" w:fill="DAEEF3" w:themeFill="accent5" w:themeFillTint="33"/>
          </w:tcPr>
          <w:p w:rsidR="008505EA" w:rsidRPr="00FB6A2A" w:rsidRDefault="00FB6A2A" w:rsidP="008C3F84">
            <w:pPr>
              <w:rPr>
                <w:rFonts w:eastAsia="Calibri"/>
                <w:lang w:eastAsia="en-US"/>
              </w:rPr>
            </w:pPr>
            <w:proofErr w:type="spellStart"/>
            <w:r w:rsidRPr="00FB6A2A">
              <w:rPr>
                <w:rFonts w:eastAsia="Calibri"/>
                <w:lang w:eastAsia="en-US"/>
              </w:rPr>
              <w:t>Пересыпкинская</w:t>
            </w:r>
            <w:proofErr w:type="spellEnd"/>
            <w:r w:rsidRPr="00FB6A2A">
              <w:rPr>
                <w:rFonts w:eastAsia="Calibri"/>
                <w:lang w:eastAsia="en-US"/>
              </w:rPr>
              <w:t xml:space="preserve"> Е.А.</w:t>
            </w:r>
          </w:p>
        </w:tc>
      </w:tr>
      <w:tr w:rsidR="008505EA" w:rsidRPr="00082C2D" w:rsidTr="00B543E4">
        <w:tc>
          <w:tcPr>
            <w:tcW w:w="823" w:type="dxa"/>
            <w:shd w:val="clear" w:color="auto" w:fill="DAEEF3" w:themeFill="accent5" w:themeFillTint="33"/>
          </w:tcPr>
          <w:p w:rsidR="008505EA" w:rsidRPr="00FB6A2A" w:rsidRDefault="008505EA" w:rsidP="008C3F84">
            <w:pPr>
              <w:jc w:val="center"/>
              <w:rPr>
                <w:rFonts w:eastAsia="Calibri"/>
                <w:b/>
                <w:lang w:eastAsia="en-US"/>
              </w:rPr>
            </w:pPr>
            <w:r w:rsidRPr="00FB6A2A">
              <w:rPr>
                <w:rFonts w:eastAsia="Calibri"/>
                <w:b/>
                <w:lang w:eastAsia="en-US"/>
              </w:rPr>
              <w:t>ИТОГО</w:t>
            </w:r>
          </w:p>
        </w:tc>
        <w:tc>
          <w:tcPr>
            <w:tcW w:w="709" w:type="dxa"/>
            <w:shd w:val="clear" w:color="auto" w:fill="DAEEF3" w:themeFill="accent5" w:themeFillTint="33"/>
          </w:tcPr>
          <w:p w:rsidR="008505EA" w:rsidRPr="00FB6A2A" w:rsidRDefault="00FB6A2A" w:rsidP="008C3F84">
            <w:pPr>
              <w:jc w:val="center"/>
              <w:rPr>
                <w:rFonts w:eastAsia="Calibri"/>
                <w:b/>
                <w:lang w:eastAsia="en-US"/>
              </w:rPr>
            </w:pPr>
            <w:r w:rsidRPr="00FB6A2A">
              <w:rPr>
                <w:rFonts w:eastAsia="Calibri"/>
                <w:b/>
                <w:lang w:eastAsia="en-US"/>
              </w:rPr>
              <w:t>146</w:t>
            </w:r>
          </w:p>
        </w:tc>
        <w:tc>
          <w:tcPr>
            <w:tcW w:w="680" w:type="dxa"/>
            <w:shd w:val="clear" w:color="auto" w:fill="DAEEF3" w:themeFill="accent5" w:themeFillTint="33"/>
          </w:tcPr>
          <w:p w:rsidR="008505EA" w:rsidRPr="00FB6A2A" w:rsidRDefault="00FB6A2A" w:rsidP="008C3F84">
            <w:pPr>
              <w:jc w:val="center"/>
              <w:rPr>
                <w:rFonts w:eastAsia="Calibri"/>
                <w:b/>
                <w:lang w:eastAsia="en-US"/>
              </w:rPr>
            </w:pPr>
            <w:r w:rsidRPr="00FB6A2A">
              <w:rPr>
                <w:rFonts w:eastAsia="Calibri"/>
                <w:b/>
                <w:lang w:eastAsia="en-US"/>
              </w:rPr>
              <w:t>29</w:t>
            </w:r>
          </w:p>
        </w:tc>
        <w:tc>
          <w:tcPr>
            <w:tcW w:w="709" w:type="dxa"/>
            <w:shd w:val="clear" w:color="auto" w:fill="DAEEF3" w:themeFill="accent5" w:themeFillTint="33"/>
          </w:tcPr>
          <w:p w:rsidR="008505EA" w:rsidRPr="00FB6A2A" w:rsidRDefault="008505EA" w:rsidP="008C3F84">
            <w:pPr>
              <w:jc w:val="center"/>
              <w:rPr>
                <w:rFonts w:eastAsia="Calibri"/>
                <w:b/>
                <w:lang w:eastAsia="en-US"/>
              </w:rPr>
            </w:pPr>
            <w:r w:rsidRPr="00FB6A2A">
              <w:rPr>
                <w:rFonts w:eastAsia="Calibri"/>
                <w:b/>
                <w:lang w:eastAsia="en-US"/>
              </w:rPr>
              <w:t>2</w:t>
            </w:r>
            <w:r w:rsidR="00FB6A2A" w:rsidRPr="00FB6A2A">
              <w:rPr>
                <w:rFonts w:eastAsia="Calibri"/>
                <w:b/>
                <w:lang w:eastAsia="en-US"/>
              </w:rPr>
              <w:t>7</w:t>
            </w:r>
          </w:p>
        </w:tc>
        <w:tc>
          <w:tcPr>
            <w:tcW w:w="879" w:type="dxa"/>
            <w:shd w:val="clear" w:color="auto" w:fill="DAEEF3" w:themeFill="accent5" w:themeFillTint="33"/>
          </w:tcPr>
          <w:p w:rsidR="008505EA" w:rsidRPr="00FB6A2A" w:rsidRDefault="00FB6A2A" w:rsidP="008C3F84">
            <w:pPr>
              <w:jc w:val="center"/>
              <w:rPr>
                <w:rFonts w:eastAsia="Calibri"/>
                <w:b/>
                <w:lang w:eastAsia="en-US"/>
              </w:rPr>
            </w:pPr>
            <w:r w:rsidRPr="00FB6A2A">
              <w:rPr>
                <w:rFonts w:eastAsia="Calibri"/>
                <w:b/>
                <w:lang w:eastAsia="en-US"/>
              </w:rPr>
              <w:t>144</w:t>
            </w:r>
          </w:p>
        </w:tc>
        <w:tc>
          <w:tcPr>
            <w:tcW w:w="680" w:type="dxa"/>
            <w:shd w:val="clear" w:color="auto" w:fill="DAEEF3" w:themeFill="accent5" w:themeFillTint="33"/>
          </w:tcPr>
          <w:p w:rsidR="008505EA" w:rsidRPr="00FB6A2A" w:rsidRDefault="00FB6A2A" w:rsidP="008C3F84">
            <w:pPr>
              <w:jc w:val="center"/>
              <w:rPr>
                <w:rFonts w:eastAsia="Calibri"/>
                <w:b/>
                <w:lang w:eastAsia="en-US"/>
              </w:rPr>
            </w:pPr>
            <w:r w:rsidRPr="00FB6A2A">
              <w:rPr>
                <w:rFonts w:eastAsia="Calibri"/>
                <w:b/>
                <w:lang w:eastAsia="en-US"/>
              </w:rPr>
              <w:t>12</w:t>
            </w:r>
          </w:p>
        </w:tc>
        <w:tc>
          <w:tcPr>
            <w:tcW w:w="709" w:type="dxa"/>
            <w:shd w:val="clear" w:color="auto" w:fill="DAEEF3" w:themeFill="accent5" w:themeFillTint="33"/>
          </w:tcPr>
          <w:p w:rsidR="008505EA" w:rsidRPr="00FB6A2A" w:rsidRDefault="00FB6A2A" w:rsidP="008C3F84">
            <w:pPr>
              <w:jc w:val="center"/>
              <w:rPr>
                <w:rFonts w:eastAsia="Calibri"/>
                <w:b/>
                <w:lang w:eastAsia="en-US"/>
              </w:rPr>
            </w:pPr>
            <w:r w:rsidRPr="00FB6A2A">
              <w:rPr>
                <w:rFonts w:eastAsia="Calibri"/>
                <w:b/>
                <w:lang w:eastAsia="en-US"/>
              </w:rPr>
              <w:t>68</w:t>
            </w:r>
          </w:p>
        </w:tc>
        <w:tc>
          <w:tcPr>
            <w:tcW w:w="879" w:type="dxa"/>
            <w:shd w:val="clear" w:color="auto" w:fill="DAEEF3" w:themeFill="accent5" w:themeFillTint="33"/>
          </w:tcPr>
          <w:p w:rsidR="008505EA" w:rsidRPr="00FB6A2A" w:rsidRDefault="00FB6A2A" w:rsidP="008C3F84">
            <w:pPr>
              <w:jc w:val="center"/>
              <w:rPr>
                <w:rFonts w:eastAsia="Calibri"/>
                <w:b/>
                <w:lang w:eastAsia="en-US"/>
              </w:rPr>
            </w:pPr>
            <w:r w:rsidRPr="00FB6A2A">
              <w:rPr>
                <w:rFonts w:eastAsia="Calibri"/>
                <w:b/>
                <w:lang w:eastAsia="en-US"/>
              </w:rPr>
              <w:t>56</w:t>
            </w:r>
          </w:p>
        </w:tc>
        <w:tc>
          <w:tcPr>
            <w:tcW w:w="1276" w:type="dxa"/>
            <w:shd w:val="clear" w:color="auto" w:fill="DAEEF3" w:themeFill="accent5" w:themeFillTint="33"/>
          </w:tcPr>
          <w:p w:rsidR="008505EA" w:rsidRPr="00FB6A2A" w:rsidRDefault="00FB6A2A" w:rsidP="008C3F84">
            <w:pPr>
              <w:jc w:val="center"/>
              <w:rPr>
                <w:rFonts w:eastAsia="Calibri"/>
                <w:b/>
                <w:lang w:eastAsia="en-US"/>
              </w:rPr>
            </w:pPr>
            <w:r w:rsidRPr="00FB6A2A">
              <w:rPr>
                <w:rFonts w:eastAsia="Calibri"/>
                <w:b/>
                <w:lang w:eastAsia="en-US"/>
              </w:rPr>
              <w:t>10</w:t>
            </w:r>
          </w:p>
        </w:tc>
        <w:tc>
          <w:tcPr>
            <w:tcW w:w="708" w:type="dxa"/>
            <w:shd w:val="clear" w:color="auto" w:fill="DAEEF3" w:themeFill="accent5" w:themeFillTint="33"/>
          </w:tcPr>
          <w:p w:rsidR="008505EA" w:rsidRPr="00FB6A2A" w:rsidRDefault="008505EA" w:rsidP="008C3F84">
            <w:pPr>
              <w:jc w:val="center"/>
              <w:rPr>
                <w:rFonts w:eastAsia="Calibri"/>
                <w:b/>
                <w:lang w:eastAsia="en-US"/>
              </w:rPr>
            </w:pPr>
            <w:r w:rsidRPr="00FB6A2A">
              <w:rPr>
                <w:rFonts w:eastAsia="Calibri"/>
                <w:b/>
                <w:lang w:eastAsia="en-US"/>
              </w:rPr>
              <w:t>0</w:t>
            </w:r>
          </w:p>
        </w:tc>
        <w:tc>
          <w:tcPr>
            <w:tcW w:w="851" w:type="dxa"/>
            <w:shd w:val="clear" w:color="auto" w:fill="DAEEF3" w:themeFill="accent5" w:themeFillTint="33"/>
          </w:tcPr>
          <w:p w:rsidR="008505EA" w:rsidRPr="00FB6A2A" w:rsidRDefault="008505EA" w:rsidP="008C3F84">
            <w:pPr>
              <w:jc w:val="center"/>
              <w:rPr>
                <w:rFonts w:eastAsia="Calibri"/>
                <w:lang w:eastAsia="en-US"/>
              </w:rPr>
            </w:pPr>
            <w:r w:rsidRPr="00FB6A2A">
              <w:rPr>
                <w:rFonts w:eastAsia="Calibri"/>
                <w:lang w:eastAsia="en-US"/>
              </w:rPr>
              <w:t>100%</w:t>
            </w:r>
          </w:p>
        </w:tc>
        <w:tc>
          <w:tcPr>
            <w:tcW w:w="1105" w:type="dxa"/>
            <w:shd w:val="clear" w:color="auto" w:fill="DAEEF3" w:themeFill="accent5" w:themeFillTint="33"/>
          </w:tcPr>
          <w:p w:rsidR="008505EA" w:rsidRPr="00FB6A2A" w:rsidRDefault="008505EA" w:rsidP="008C3F84">
            <w:pPr>
              <w:jc w:val="center"/>
              <w:rPr>
                <w:rFonts w:eastAsia="Calibri"/>
                <w:lang w:eastAsia="en-US"/>
              </w:rPr>
            </w:pPr>
          </w:p>
        </w:tc>
      </w:tr>
      <w:tr w:rsidR="008505EA" w:rsidRPr="00082C2D" w:rsidTr="007C2127">
        <w:tc>
          <w:tcPr>
            <w:tcW w:w="823" w:type="dxa"/>
            <w:shd w:val="clear" w:color="auto" w:fill="DAEEF3" w:themeFill="accent5" w:themeFillTint="33"/>
          </w:tcPr>
          <w:p w:rsidR="008505EA" w:rsidRPr="00FB6A2A" w:rsidRDefault="00CB7A22" w:rsidP="008C3F84">
            <w:pPr>
              <w:jc w:val="center"/>
              <w:rPr>
                <w:rFonts w:eastAsia="Calibri"/>
                <w:b/>
                <w:lang w:eastAsia="en-US"/>
              </w:rPr>
            </w:pPr>
            <w:r w:rsidRPr="00FB6A2A">
              <w:rPr>
                <w:rFonts w:eastAsia="Calibri"/>
                <w:b/>
                <w:lang w:eastAsia="en-US"/>
              </w:rPr>
              <w:t>ВСЕГО</w:t>
            </w:r>
          </w:p>
          <w:p w:rsidR="008505EA" w:rsidRPr="00FB6A2A" w:rsidRDefault="008505EA" w:rsidP="008C3F84">
            <w:pPr>
              <w:jc w:val="center"/>
              <w:rPr>
                <w:rFonts w:eastAsia="Calibri"/>
                <w:b/>
                <w:lang w:eastAsia="en-US"/>
              </w:rPr>
            </w:pPr>
          </w:p>
        </w:tc>
        <w:tc>
          <w:tcPr>
            <w:tcW w:w="709" w:type="dxa"/>
            <w:shd w:val="clear" w:color="auto" w:fill="DAEEF3" w:themeFill="accent5" w:themeFillTint="33"/>
          </w:tcPr>
          <w:p w:rsidR="008505EA" w:rsidRPr="00FB6A2A" w:rsidRDefault="008505EA" w:rsidP="008C3F84">
            <w:pPr>
              <w:jc w:val="center"/>
              <w:rPr>
                <w:rFonts w:eastAsia="Calibri"/>
                <w:b/>
                <w:lang w:eastAsia="en-US"/>
              </w:rPr>
            </w:pPr>
          </w:p>
          <w:p w:rsidR="008505EA" w:rsidRPr="00FB6A2A" w:rsidRDefault="00FB6A2A" w:rsidP="008C3F84">
            <w:pPr>
              <w:jc w:val="center"/>
              <w:rPr>
                <w:rFonts w:eastAsia="Calibri"/>
                <w:b/>
                <w:lang w:eastAsia="en-US"/>
              </w:rPr>
            </w:pPr>
            <w:r w:rsidRPr="00FB6A2A">
              <w:rPr>
                <w:rFonts w:eastAsia="Calibri"/>
                <w:b/>
                <w:lang w:eastAsia="en-US"/>
              </w:rPr>
              <w:t>464</w:t>
            </w:r>
          </w:p>
        </w:tc>
        <w:tc>
          <w:tcPr>
            <w:tcW w:w="680" w:type="dxa"/>
            <w:shd w:val="clear" w:color="auto" w:fill="DAEEF3" w:themeFill="accent5" w:themeFillTint="33"/>
          </w:tcPr>
          <w:p w:rsidR="008505EA" w:rsidRPr="00FB6A2A" w:rsidRDefault="008505EA" w:rsidP="008C3F84">
            <w:pPr>
              <w:jc w:val="center"/>
              <w:rPr>
                <w:rFonts w:eastAsia="Calibri"/>
                <w:b/>
                <w:lang w:eastAsia="en-US"/>
              </w:rPr>
            </w:pPr>
          </w:p>
          <w:p w:rsidR="008505EA" w:rsidRPr="00FB6A2A" w:rsidRDefault="00FB6A2A" w:rsidP="008C3F84">
            <w:pPr>
              <w:jc w:val="center"/>
              <w:rPr>
                <w:rFonts w:eastAsia="Calibri"/>
                <w:b/>
                <w:lang w:eastAsia="en-US"/>
              </w:rPr>
            </w:pPr>
            <w:r w:rsidRPr="00FB6A2A">
              <w:rPr>
                <w:rFonts w:eastAsia="Calibri"/>
                <w:b/>
                <w:lang w:eastAsia="en-US"/>
              </w:rPr>
              <w:t>38</w:t>
            </w:r>
          </w:p>
        </w:tc>
        <w:tc>
          <w:tcPr>
            <w:tcW w:w="709" w:type="dxa"/>
            <w:shd w:val="clear" w:color="auto" w:fill="DAEEF3" w:themeFill="accent5" w:themeFillTint="33"/>
          </w:tcPr>
          <w:p w:rsidR="008505EA" w:rsidRPr="00FB6A2A" w:rsidRDefault="008505EA" w:rsidP="008C3F84">
            <w:pPr>
              <w:jc w:val="center"/>
              <w:rPr>
                <w:rFonts w:eastAsia="Calibri"/>
                <w:b/>
                <w:lang w:eastAsia="en-US"/>
              </w:rPr>
            </w:pPr>
          </w:p>
          <w:p w:rsidR="008505EA" w:rsidRPr="00FB6A2A" w:rsidRDefault="00FB6A2A" w:rsidP="008C3F84">
            <w:pPr>
              <w:jc w:val="center"/>
              <w:rPr>
                <w:rFonts w:eastAsia="Calibri"/>
                <w:b/>
                <w:lang w:eastAsia="en-US"/>
              </w:rPr>
            </w:pPr>
            <w:r w:rsidRPr="00FB6A2A">
              <w:rPr>
                <w:rFonts w:eastAsia="Calibri"/>
                <w:b/>
                <w:lang w:eastAsia="en-US"/>
              </w:rPr>
              <w:t>38</w:t>
            </w:r>
          </w:p>
        </w:tc>
        <w:tc>
          <w:tcPr>
            <w:tcW w:w="879" w:type="dxa"/>
            <w:shd w:val="clear" w:color="auto" w:fill="DAEEF3" w:themeFill="accent5" w:themeFillTint="33"/>
          </w:tcPr>
          <w:p w:rsidR="008505EA" w:rsidRPr="00FB6A2A" w:rsidRDefault="008505EA" w:rsidP="008C3F84">
            <w:pPr>
              <w:jc w:val="center"/>
              <w:rPr>
                <w:rFonts w:eastAsia="Calibri"/>
                <w:b/>
                <w:lang w:eastAsia="en-US"/>
              </w:rPr>
            </w:pPr>
          </w:p>
          <w:p w:rsidR="008505EA" w:rsidRPr="00FB6A2A" w:rsidRDefault="00FB6A2A" w:rsidP="008C3F84">
            <w:pPr>
              <w:jc w:val="center"/>
              <w:rPr>
                <w:rFonts w:eastAsia="Calibri"/>
                <w:b/>
                <w:lang w:eastAsia="en-US"/>
              </w:rPr>
            </w:pPr>
            <w:r w:rsidRPr="00FB6A2A">
              <w:rPr>
                <w:rFonts w:eastAsia="Calibri"/>
                <w:b/>
                <w:lang w:eastAsia="en-US"/>
              </w:rPr>
              <w:t>464</w:t>
            </w:r>
          </w:p>
        </w:tc>
        <w:tc>
          <w:tcPr>
            <w:tcW w:w="680" w:type="dxa"/>
            <w:shd w:val="clear" w:color="auto" w:fill="DAEEF3" w:themeFill="accent5" w:themeFillTint="33"/>
          </w:tcPr>
          <w:p w:rsidR="008505EA" w:rsidRPr="00FB6A2A" w:rsidRDefault="008505EA" w:rsidP="008C3F84">
            <w:pPr>
              <w:jc w:val="center"/>
              <w:rPr>
                <w:rFonts w:eastAsia="Calibri"/>
                <w:b/>
                <w:lang w:eastAsia="en-US"/>
              </w:rPr>
            </w:pPr>
          </w:p>
          <w:p w:rsidR="008505EA" w:rsidRPr="00FB6A2A" w:rsidRDefault="00FB6A2A" w:rsidP="008C3F84">
            <w:pPr>
              <w:jc w:val="center"/>
              <w:rPr>
                <w:rFonts w:eastAsia="Calibri"/>
                <w:b/>
                <w:lang w:eastAsia="en-US"/>
              </w:rPr>
            </w:pPr>
            <w:r w:rsidRPr="00FB6A2A">
              <w:rPr>
                <w:rFonts w:eastAsia="Calibri"/>
                <w:b/>
                <w:lang w:eastAsia="en-US"/>
              </w:rPr>
              <w:t>31</w:t>
            </w:r>
          </w:p>
        </w:tc>
        <w:tc>
          <w:tcPr>
            <w:tcW w:w="709" w:type="dxa"/>
            <w:shd w:val="clear" w:color="auto" w:fill="DAEEF3" w:themeFill="accent5" w:themeFillTint="33"/>
          </w:tcPr>
          <w:p w:rsidR="008505EA" w:rsidRPr="00FB6A2A" w:rsidRDefault="008505EA" w:rsidP="008C3F84">
            <w:pPr>
              <w:jc w:val="center"/>
              <w:rPr>
                <w:rFonts w:eastAsia="Calibri"/>
                <w:b/>
                <w:lang w:eastAsia="en-US"/>
              </w:rPr>
            </w:pPr>
          </w:p>
          <w:p w:rsidR="008505EA" w:rsidRPr="00FB6A2A" w:rsidRDefault="00FB6A2A" w:rsidP="008C3F84">
            <w:pPr>
              <w:jc w:val="center"/>
              <w:rPr>
                <w:rFonts w:eastAsia="Calibri"/>
                <w:b/>
                <w:lang w:eastAsia="en-US"/>
              </w:rPr>
            </w:pPr>
            <w:r w:rsidRPr="00FB6A2A">
              <w:rPr>
                <w:rFonts w:eastAsia="Calibri"/>
                <w:b/>
                <w:lang w:eastAsia="en-US"/>
              </w:rPr>
              <w:t>24</w:t>
            </w:r>
            <w:r w:rsidR="008505EA" w:rsidRPr="00FB6A2A">
              <w:rPr>
                <w:rFonts w:eastAsia="Calibri"/>
                <w:b/>
                <w:lang w:eastAsia="en-US"/>
              </w:rPr>
              <w:t>4</w:t>
            </w:r>
          </w:p>
        </w:tc>
        <w:tc>
          <w:tcPr>
            <w:tcW w:w="879" w:type="dxa"/>
            <w:shd w:val="clear" w:color="auto" w:fill="DAEEF3" w:themeFill="accent5" w:themeFillTint="33"/>
          </w:tcPr>
          <w:p w:rsidR="008505EA" w:rsidRPr="00FB6A2A" w:rsidRDefault="008505EA" w:rsidP="008C3F84">
            <w:pPr>
              <w:jc w:val="center"/>
              <w:rPr>
                <w:rFonts w:eastAsia="Calibri"/>
                <w:b/>
                <w:lang w:eastAsia="en-US"/>
              </w:rPr>
            </w:pPr>
          </w:p>
          <w:p w:rsidR="008505EA" w:rsidRPr="00FB6A2A" w:rsidRDefault="00FB6A2A" w:rsidP="008C3F84">
            <w:pPr>
              <w:jc w:val="center"/>
              <w:rPr>
                <w:rFonts w:eastAsia="Calibri"/>
                <w:b/>
                <w:lang w:eastAsia="en-US"/>
              </w:rPr>
            </w:pPr>
            <w:r w:rsidRPr="00FB6A2A">
              <w:rPr>
                <w:rFonts w:eastAsia="Calibri"/>
                <w:b/>
                <w:lang w:eastAsia="en-US"/>
              </w:rPr>
              <w:t>59</w:t>
            </w:r>
          </w:p>
        </w:tc>
        <w:tc>
          <w:tcPr>
            <w:tcW w:w="1276" w:type="dxa"/>
            <w:shd w:val="clear" w:color="auto" w:fill="DAEEF3" w:themeFill="accent5" w:themeFillTint="33"/>
          </w:tcPr>
          <w:p w:rsidR="008505EA" w:rsidRPr="00FB6A2A" w:rsidRDefault="008505EA" w:rsidP="008C3F84">
            <w:pPr>
              <w:jc w:val="center"/>
              <w:rPr>
                <w:rFonts w:eastAsia="Calibri"/>
                <w:b/>
                <w:lang w:eastAsia="en-US"/>
              </w:rPr>
            </w:pPr>
          </w:p>
          <w:p w:rsidR="008505EA" w:rsidRPr="00FB6A2A" w:rsidRDefault="00FB6A2A" w:rsidP="008C3F84">
            <w:pPr>
              <w:jc w:val="center"/>
              <w:rPr>
                <w:rFonts w:eastAsia="Calibri"/>
                <w:b/>
                <w:lang w:eastAsia="en-US"/>
              </w:rPr>
            </w:pPr>
            <w:r w:rsidRPr="00FB6A2A">
              <w:rPr>
                <w:rFonts w:eastAsia="Calibri"/>
                <w:b/>
                <w:lang w:eastAsia="en-US"/>
              </w:rPr>
              <w:t>31</w:t>
            </w:r>
          </w:p>
        </w:tc>
        <w:tc>
          <w:tcPr>
            <w:tcW w:w="708" w:type="dxa"/>
            <w:shd w:val="clear" w:color="auto" w:fill="DAEEF3" w:themeFill="accent5" w:themeFillTint="33"/>
          </w:tcPr>
          <w:p w:rsidR="008505EA" w:rsidRPr="00FB6A2A" w:rsidRDefault="008505EA" w:rsidP="008C3F84">
            <w:pPr>
              <w:jc w:val="center"/>
              <w:rPr>
                <w:rFonts w:eastAsia="Calibri"/>
                <w:b/>
                <w:lang w:eastAsia="en-US"/>
              </w:rPr>
            </w:pPr>
          </w:p>
          <w:p w:rsidR="008505EA" w:rsidRPr="00FB6A2A" w:rsidRDefault="008505EA" w:rsidP="008C3F84">
            <w:pPr>
              <w:jc w:val="center"/>
              <w:rPr>
                <w:rFonts w:eastAsia="Calibri"/>
                <w:b/>
                <w:lang w:eastAsia="en-US"/>
              </w:rPr>
            </w:pPr>
            <w:r w:rsidRPr="00FB6A2A">
              <w:rPr>
                <w:rFonts w:eastAsia="Calibri"/>
                <w:b/>
                <w:lang w:eastAsia="en-US"/>
              </w:rPr>
              <w:t>0</w:t>
            </w:r>
          </w:p>
        </w:tc>
        <w:tc>
          <w:tcPr>
            <w:tcW w:w="851" w:type="dxa"/>
            <w:shd w:val="clear" w:color="auto" w:fill="DAEEF3" w:themeFill="accent5" w:themeFillTint="33"/>
          </w:tcPr>
          <w:p w:rsidR="008505EA" w:rsidRPr="00FB6A2A" w:rsidRDefault="008505EA" w:rsidP="008C3F84">
            <w:pPr>
              <w:jc w:val="center"/>
              <w:rPr>
                <w:rFonts w:eastAsia="Calibri"/>
                <w:b/>
                <w:lang w:eastAsia="en-US"/>
              </w:rPr>
            </w:pPr>
          </w:p>
          <w:p w:rsidR="008505EA" w:rsidRPr="00FB6A2A" w:rsidRDefault="008505EA" w:rsidP="008C3F84">
            <w:pPr>
              <w:jc w:val="center"/>
              <w:rPr>
                <w:rFonts w:eastAsia="Calibri"/>
                <w:b/>
                <w:lang w:eastAsia="en-US"/>
              </w:rPr>
            </w:pPr>
            <w:r w:rsidRPr="00FB6A2A">
              <w:rPr>
                <w:rFonts w:eastAsia="Calibri"/>
                <w:b/>
                <w:lang w:eastAsia="en-US"/>
              </w:rPr>
              <w:t>100%</w:t>
            </w:r>
          </w:p>
        </w:tc>
        <w:tc>
          <w:tcPr>
            <w:tcW w:w="1105" w:type="dxa"/>
            <w:shd w:val="clear" w:color="auto" w:fill="DAEEF3" w:themeFill="accent5" w:themeFillTint="33"/>
          </w:tcPr>
          <w:p w:rsidR="008505EA" w:rsidRPr="00FB6A2A" w:rsidRDefault="008505EA" w:rsidP="008C3F84">
            <w:pPr>
              <w:jc w:val="center"/>
              <w:rPr>
                <w:rFonts w:eastAsia="Calibri"/>
                <w:b/>
                <w:lang w:eastAsia="en-US"/>
              </w:rPr>
            </w:pPr>
          </w:p>
        </w:tc>
      </w:tr>
    </w:tbl>
    <w:p w:rsidR="0092669A" w:rsidRDefault="0092669A" w:rsidP="00B543E4">
      <w:pPr>
        <w:spacing w:line="276" w:lineRule="auto"/>
        <w:rPr>
          <w:rFonts w:eastAsia="Calibri"/>
          <w:b/>
          <w:i/>
          <w:lang w:eastAsia="en-US"/>
        </w:rPr>
      </w:pPr>
    </w:p>
    <w:p w:rsidR="0092669A" w:rsidRDefault="0092669A" w:rsidP="00B543E4">
      <w:pPr>
        <w:spacing w:line="276" w:lineRule="auto"/>
        <w:rPr>
          <w:rFonts w:eastAsia="Calibri"/>
          <w:b/>
          <w:i/>
          <w:lang w:eastAsia="en-US"/>
        </w:rPr>
      </w:pPr>
    </w:p>
    <w:p w:rsidR="008505EA" w:rsidRPr="0092036B" w:rsidRDefault="00C32BD6" w:rsidP="00B543E4">
      <w:pPr>
        <w:spacing w:line="276" w:lineRule="auto"/>
        <w:rPr>
          <w:rFonts w:eastAsia="Calibri"/>
          <w:b/>
          <w:lang w:eastAsia="en-US"/>
        </w:rPr>
      </w:pPr>
      <w:r w:rsidRPr="0092036B">
        <w:rPr>
          <w:rFonts w:eastAsia="Calibri"/>
          <w:b/>
          <w:lang w:eastAsia="en-US"/>
        </w:rPr>
        <w:lastRenderedPageBreak/>
        <w:t xml:space="preserve">Таблица 7. </w:t>
      </w:r>
      <w:r w:rsidR="008505EA" w:rsidRPr="0092036B">
        <w:rPr>
          <w:rFonts w:eastAsia="Calibri"/>
          <w:b/>
          <w:lang w:eastAsia="en-US"/>
        </w:rPr>
        <w:t xml:space="preserve">Итоги успеваемости </w:t>
      </w:r>
      <w:r w:rsidR="00CB7A22" w:rsidRPr="0092036B">
        <w:rPr>
          <w:rFonts w:eastAsia="Calibri"/>
          <w:b/>
          <w:lang w:eastAsia="en-US"/>
        </w:rPr>
        <w:t>на уровне основного общего и среднего общего образования</w:t>
      </w:r>
    </w:p>
    <w:tbl>
      <w:tblPr>
        <w:tblW w:w="1000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6"/>
        <w:gridCol w:w="709"/>
        <w:gridCol w:w="567"/>
        <w:gridCol w:w="709"/>
        <w:gridCol w:w="709"/>
        <w:gridCol w:w="680"/>
        <w:gridCol w:w="709"/>
        <w:gridCol w:w="879"/>
        <w:gridCol w:w="1276"/>
        <w:gridCol w:w="708"/>
        <w:gridCol w:w="851"/>
        <w:gridCol w:w="1105"/>
      </w:tblGrid>
      <w:tr w:rsidR="008505EA" w:rsidRPr="00082C2D" w:rsidTr="007C2127">
        <w:trPr>
          <w:trHeight w:val="700"/>
        </w:trPr>
        <w:tc>
          <w:tcPr>
            <w:tcW w:w="1106" w:type="dxa"/>
            <w:shd w:val="clear" w:color="auto" w:fill="C6D9F1" w:themeFill="text2" w:themeFillTint="33"/>
          </w:tcPr>
          <w:p w:rsidR="008505EA" w:rsidRPr="009A345D" w:rsidRDefault="008505EA" w:rsidP="008C3F84">
            <w:pPr>
              <w:rPr>
                <w:rFonts w:eastAsia="Calibri"/>
                <w:b/>
                <w:lang w:eastAsia="en-US"/>
              </w:rPr>
            </w:pPr>
            <w:r w:rsidRPr="009A345D">
              <w:rPr>
                <w:rFonts w:eastAsia="Calibri"/>
                <w:b/>
                <w:sz w:val="22"/>
                <w:szCs w:val="22"/>
                <w:lang w:eastAsia="en-US"/>
              </w:rPr>
              <w:t>Класс</w:t>
            </w:r>
          </w:p>
          <w:p w:rsidR="008505EA" w:rsidRPr="009A345D" w:rsidRDefault="008505EA" w:rsidP="008C3F84">
            <w:pPr>
              <w:rPr>
                <w:rFonts w:eastAsia="Calibri"/>
                <w:lang w:eastAsia="en-US"/>
              </w:rPr>
            </w:pPr>
          </w:p>
        </w:tc>
        <w:tc>
          <w:tcPr>
            <w:tcW w:w="709" w:type="dxa"/>
            <w:shd w:val="clear" w:color="auto" w:fill="C6D9F1" w:themeFill="text2" w:themeFillTint="33"/>
          </w:tcPr>
          <w:p w:rsidR="008505EA" w:rsidRPr="009A345D" w:rsidRDefault="008505EA" w:rsidP="008C3F84">
            <w:pPr>
              <w:jc w:val="center"/>
              <w:rPr>
                <w:rFonts w:eastAsia="Calibri"/>
                <w:b/>
                <w:lang w:eastAsia="en-US"/>
              </w:rPr>
            </w:pPr>
            <w:r w:rsidRPr="009A345D">
              <w:rPr>
                <w:rFonts w:eastAsia="Calibri"/>
                <w:b/>
                <w:sz w:val="22"/>
                <w:szCs w:val="22"/>
                <w:lang w:eastAsia="en-US"/>
              </w:rPr>
              <w:t>На начало года</w:t>
            </w:r>
          </w:p>
        </w:tc>
        <w:tc>
          <w:tcPr>
            <w:tcW w:w="567" w:type="dxa"/>
            <w:shd w:val="clear" w:color="auto" w:fill="C6D9F1" w:themeFill="text2" w:themeFillTint="33"/>
          </w:tcPr>
          <w:p w:rsidR="008505EA" w:rsidRPr="009A345D" w:rsidRDefault="008505EA" w:rsidP="008C3F84">
            <w:pPr>
              <w:jc w:val="center"/>
              <w:rPr>
                <w:rFonts w:eastAsia="Calibri"/>
                <w:b/>
                <w:lang w:eastAsia="en-US"/>
              </w:rPr>
            </w:pPr>
            <w:r w:rsidRPr="009A345D">
              <w:rPr>
                <w:rFonts w:eastAsia="Calibri"/>
                <w:b/>
                <w:sz w:val="22"/>
                <w:szCs w:val="22"/>
                <w:lang w:eastAsia="en-US"/>
              </w:rPr>
              <w:t>Выбыло</w:t>
            </w:r>
          </w:p>
        </w:tc>
        <w:tc>
          <w:tcPr>
            <w:tcW w:w="709" w:type="dxa"/>
            <w:shd w:val="clear" w:color="auto" w:fill="C6D9F1" w:themeFill="text2" w:themeFillTint="33"/>
          </w:tcPr>
          <w:p w:rsidR="008505EA" w:rsidRPr="009A345D" w:rsidRDefault="008505EA" w:rsidP="008C3F84">
            <w:pPr>
              <w:jc w:val="center"/>
              <w:rPr>
                <w:rFonts w:eastAsia="Calibri"/>
                <w:b/>
                <w:lang w:eastAsia="en-US"/>
              </w:rPr>
            </w:pPr>
            <w:r w:rsidRPr="009A345D">
              <w:rPr>
                <w:rFonts w:eastAsia="Calibri"/>
                <w:b/>
                <w:sz w:val="22"/>
                <w:szCs w:val="22"/>
                <w:lang w:eastAsia="en-US"/>
              </w:rPr>
              <w:t>Прибыло</w:t>
            </w:r>
          </w:p>
        </w:tc>
        <w:tc>
          <w:tcPr>
            <w:tcW w:w="709" w:type="dxa"/>
            <w:shd w:val="clear" w:color="auto" w:fill="C6D9F1" w:themeFill="text2" w:themeFillTint="33"/>
          </w:tcPr>
          <w:p w:rsidR="008505EA" w:rsidRPr="009A345D" w:rsidRDefault="008505EA" w:rsidP="008C3F84">
            <w:pPr>
              <w:jc w:val="center"/>
              <w:rPr>
                <w:rFonts w:eastAsia="Calibri"/>
                <w:b/>
                <w:lang w:eastAsia="en-US"/>
              </w:rPr>
            </w:pPr>
            <w:r w:rsidRPr="009A345D">
              <w:rPr>
                <w:rFonts w:eastAsia="Calibri"/>
                <w:b/>
                <w:sz w:val="22"/>
                <w:szCs w:val="22"/>
                <w:lang w:eastAsia="en-US"/>
              </w:rPr>
              <w:t>На конец</w:t>
            </w:r>
          </w:p>
          <w:p w:rsidR="008505EA" w:rsidRPr="009A345D" w:rsidRDefault="008505EA" w:rsidP="008C3F84">
            <w:pPr>
              <w:jc w:val="center"/>
              <w:rPr>
                <w:rFonts w:eastAsia="Calibri"/>
                <w:b/>
                <w:lang w:eastAsia="en-US"/>
              </w:rPr>
            </w:pPr>
            <w:r w:rsidRPr="009A345D">
              <w:rPr>
                <w:rFonts w:eastAsia="Calibri"/>
                <w:b/>
                <w:sz w:val="22"/>
                <w:szCs w:val="22"/>
                <w:lang w:eastAsia="en-US"/>
              </w:rPr>
              <w:t>года</w:t>
            </w:r>
          </w:p>
        </w:tc>
        <w:tc>
          <w:tcPr>
            <w:tcW w:w="680" w:type="dxa"/>
            <w:shd w:val="clear" w:color="auto" w:fill="C6D9F1" w:themeFill="text2" w:themeFillTint="33"/>
          </w:tcPr>
          <w:p w:rsidR="008505EA" w:rsidRPr="009A345D" w:rsidRDefault="008505EA" w:rsidP="008C3F84">
            <w:pPr>
              <w:jc w:val="center"/>
              <w:rPr>
                <w:rFonts w:eastAsia="Calibri"/>
                <w:b/>
                <w:lang w:eastAsia="en-US"/>
              </w:rPr>
            </w:pPr>
            <w:r w:rsidRPr="009A345D">
              <w:rPr>
                <w:rFonts w:eastAsia="Calibri"/>
                <w:b/>
                <w:sz w:val="22"/>
                <w:szCs w:val="22"/>
                <w:lang w:eastAsia="en-US"/>
              </w:rPr>
              <w:t>Отличники</w:t>
            </w:r>
          </w:p>
        </w:tc>
        <w:tc>
          <w:tcPr>
            <w:tcW w:w="709" w:type="dxa"/>
            <w:shd w:val="clear" w:color="auto" w:fill="C6D9F1" w:themeFill="text2" w:themeFillTint="33"/>
          </w:tcPr>
          <w:p w:rsidR="008505EA" w:rsidRPr="009A345D" w:rsidRDefault="008505EA" w:rsidP="008C3F84">
            <w:pPr>
              <w:jc w:val="center"/>
              <w:rPr>
                <w:rFonts w:eastAsia="Calibri"/>
                <w:b/>
                <w:lang w:eastAsia="en-US"/>
              </w:rPr>
            </w:pPr>
            <w:r w:rsidRPr="009A345D">
              <w:rPr>
                <w:rFonts w:eastAsia="Calibri"/>
                <w:b/>
                <w:sz w:val="22"/>
                <w:szCs w:val="22"/>
                <w:lang w:eastAsia="en-US"/>
              </w:rPr>
              <w:t>«4» и «5»</w:t>
            </w:r>
          </w:p>
          <w:p w:rsidR="008505EA" w:rsidRPr="009A345D" w:rsidRDefault="008505EA" w:rsidP="008C3F84">
            <w:pPr>
              <w:jc w:val="center"/>
              <w:rPr>
                <w:rFonts w:eastAsia="Calibri"/>
                <w:b/>
                <w:lang w:eastAsia="en-US"/>
              </w:rPr>
            </w:pPr>
          </w:p>
        </w:tc>
        <w:tc>
          <w:tcPr>
            <w:tcW w:w="879" w:type="dxa"/>
            <w:shd w:val="clear" w:color="auto" w:fill="C6D9F1" w:themeFill="text2" w:themeFillTint="33"/>
          </w:tcPr>
          <w:p w:rsidR="008505EA" w:rsidRPr="009A345D" w:rsidRDefault="008505EA" w:rsidP="008C3F84">
            <w:pPr>
              <w:jc w:val="center"/>
              <w:rPr>
                <w:rFonts w:eastAsia="Calibri"/>
                <w:b/>
                <w:lang w:eastAsia="en-US"/>
              </w:rPr>
            </w:pPr>
            <w:r w:rsidRPr="009A345D">
              <w:rPr>
                <w:rFonts w:eastAsia="Calibri"/>
                <w:b/>
                <w:sz w:val="22"/>
                <w:szCs w:val="22"/>
                <w:lang w:eastAsia="en-US"/>
              </w:rPr>
              <w:t>% качества</w:t>
            </w:r>
          </w:p>
        </w:tc>
        <w:tc>
          <w:tcPr>
            <w:tcW w:w="1276" w:type="dxa"/>
            <w:shd w:val="clear" w:color="auto" w:fill="C6D9F1" w:themeFill="text2" w:themeFillTint="33"/>
          </w:tcPr>
          <w:p w:rsidR="008505EA" w:rsidRPr="009A345D" w:rsidRDefault="008505EA" w:rsidP="008C3F84">
            <w:pPr>
              <w:jc w:val="center"/>
              <w:rPr>
                <w:rFonts w:eastAsia="Calibri"/>
                <w:b/>
                <w:lang w:eastAsia="en-US"/>
              </w:rPr>
            </w:pPr>
            <w:r w:rsidRPr="009A345D">
              <w:rPr>
                <w:rFonts w:eastAsia="Calibri"/>
                <w:b/>
                <w:sz w:val="22"/>
                <w:szCs w:val="22"/>
                <w:lang w:eastAsia="en-US"/>
              </w:rPr>
              <w:t>С одной «3»</w:t>
            </w:r>
          </w:p>
        </w:tc>
        <w:tc>
          <w:tcPr>
            <w:tcW w:w="708" w:type="dxa"/>
            <w:shd w:val="clear" w:color="auto" w:fill="C6D9F1" w:themeFill="text2" w:themeFillTint="33"/>
          </w:tcPr>
          <w:p w:rsidR="008505EA" w:rsidRPr="009A345D" w:rsidRDefault="008505EA" w:rsidP="008C3F84">
            <w:pPr>
              <w:jc w:val="center"/>
              <w:rPr>
                <w:rFonts w:eastAsia="Calibri"/>
                <w:b/>
                <w:lang w:eastAsia="en-US"/>
              </w:rPr>
            </w:pPr>
            <w:r w:rsidRPr="009A345D">
              <w:rPr>
                <w:rFonts w:eastAsia="Calibri"/>
                <w:b/>
                <w:sz w:val="22"/>
                <w:szCs w:val="22"/>
                <w:lang w:eastAsia="en-US"/>
              </w:rPr>
              <w:t>Неуспевающие</w:t>
            </w:r>
          </w:p>
        </w:tc>
        <w:tc>
          <w:tcPr>
            <w:tcW w:w="851" w:type="dxa"/>
            <w:shd w:val="clear" w:color="auto" w:fill="C6D9F1" w:themeFill="text2" w:themeFillTint="33"/>
          </w:tcPr>
          <w:p w:rsidR="008505EA" w:rsidRPr="009A345D" w:rsidRDefault="008505EA" w:rsidP="008C3F84">
            <w:pPr>
              <w:jc w:val="center"/>
              <w:rPr>
                <w:rFonts w:eastAsia="Calibri"/>
                <w:b/>
                <w:lang w:eastAsia="en-US"/>
              </w:rPr>
            </w:pPr>
            <w:r w:rsidRPr="009A345D">
              <w:rPr>
                <w:rFonts w:eastAsia="Calibri"/>
                <w:b/>
                <w:sz w:val="22"/>
                <w:szCs w:val="22"/>
                <w:lang w:eastAsia="en-US"/>
              </w:rPr>
              <w:t>% успеваемости</w:t>
            </w:r>
          </w:p>
        </w:tc>
        <w:tc>
          <w:tcPr>
            <w:tcW w:w="1105" w:type="dxa"/>
            <w:shd w:val="clear" w:color="auto" w:fill="C6D9F1" w:themeFill="text2" w:themeFillTint="33"/>
          </w:tcPr>
          <w:p w:rsidR="008505EA" w:rsidRPr="009A345D" w:rsidRDefault="008505EA" w:rsidP="008C3F84">
            <w:pPr>
              <w:jc w:val="center"/>
              <w:rPr>
                <w:rFonts w:eastAsia="Calibri"/>
                <w:b/>
                <w:lang w:eastAsia="en-US"/>
              </w:rPr>
            </w:pPr>
            <w:r w:rsidRPr="009A345D">
              <w:rPr>
                <w:rFonts w:eastAsia="Calibri"/>
                <w:b/>
                <w:sz w:val="22"/>
                <w:szCs w:val="22"/>
                <w:lang w:eastAsia="en-US"/>
              </w:rPr>
              <w:t>Классный руководитель</w:t>
            </w:r>
          </w:p>
          <w:p w:rsidR="008505EA" w:rsidRPr="009A345D" w:rsidRDefault="008505EA" w:rsidP="008C3F84">
            <w:pPr>
              <w:tabs>
                <w:tab w:val="left" w:pos="1485"/>
              </w:tabs>
              <w:ind w:right="1039"/>
              <w:jc w:val="center"/>
              <w:rPr>
                <w:rFonts w:eastAsia="Calibri"/>
                <w:b/>
                <w:lang w:eastAsia="en-US"/>
              </w:rPr>
            </w:pPr>
          </w:p>
        </w:tc>
      </w:tr>
      <w:tr w:rsidR="008505EA" w:rsidRPr="00082C2D" w:rsidTr="007C2127">
        <w:tc>
          <w:tcPr>
            <w:tcW w:w="1106"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5А</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32</w:t>
            </w:r>
          </w:p>
        </w:tc>
        <w:tc>
          <w:tcPr>
            <w:tcW w:w="567"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0</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2</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32</w:t>
            </w:r>
          </w:p>
        </w:tc>
        <w:tc>
          <w:tcPr>
            <w:tcW w:w="680"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1</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14</w:t>
            </w:r>
          </w:p>
        </w:tc>
        <w:tc>
          <w:tcPr>
            <w:tcW w:w="87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44</w:t>
            </w:r>
          </w:p>
        </w:tc>
        <w:tc>
          <w:tcPr>
            <w:tcW w:w="1276"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val="en-US" w:eastAsia="en-US"/>
              </w:rPr>
              <w:t>2</w:t>
            </w:r>
            <w:r w:rsidR="008505EA" w:rsidRPr="009A345D">
              <w:rPr>
                <w:rFonts w:eastAsia="Calibri"/>
                <w:lang w:val="en-US" w:eastAsia="en-US"/>
              </w:rPr>
              <w:t>-</w:t>
            </w:r>
            <w:r w:rsidR="008505EA" w:rsidRPr="009A345D">
              <w:rPr>
                <w:rFonts w:eastAsia="Calibri"/>
                <w:lang w:eastAsia="en-US"/>
              </w:rPr>
              <w:t>матем.</w:t>
            </w:r>
          </w:p>
        </w:tc>
        <w:tc>
          <w:tcPr>
            <w:tcW w:w="708"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0</w:t>
            </w:r>
          </w:p>
        </w:tc>
        <w:tc>
          <w:tcPr>
            <w:tcW w:w="851"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100%</w:t>
            </w:r>
          </w:p>
        </w:tc>
        <w:tc>
          <w:tcPr>
            <w:tcW w:w="1105" w:type="dxa"/>
            <w:shd w:val="clear" w:color="auto" w:fill="DAEEF3" w:themeFill="accent5" w:themeFillTint="33"/>
          </w:tcPr>
          <w:p w:rsidR="008505EA" w:rsidRPr="009A345D" w:rsidRDefault="009A345D" w:rsidP="008C3F84">
            <w:pPr>
              <w:rPr>
                <w:rFonts w:eastAsia="Calibri"/>
                <w:lang w:eastAsia="en-US"/>
              </w:rPr>
            </w:pPr>
            <w:r w:rsidRPr="009A345D">
              <w:rPr>
                <w:rFonts w:eastAsia="Calibri"/>
                <w:lang w:eastAsia="en-US"/>
              </w:rPr>
              <w:t>Рослякова А.И.</w:t>
            </w:r>
          </w:p>
        </w:tc>
      </w:tr>
      <w:tr w:rsidR="008505EA" w:rsidRPr="00082C2D" w:rsidTr="007C2127">
        <w:tc>
          <w:tcPr>
            <w:tcW w:w="1106"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5Б</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34</w:t>
            </w:r>
          </w:p>
        </w:tc>
        <w:tc>
          <w:tcPr>
            <w:tcW w:w="567"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0</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0</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34</w:t>
            </w:r>
          </w:p>
        </w:tc>
        <w:tc>
          <w:tcPr>
            <w:tcW w:w="680"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4</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9</w:t>
            </w:r>
          </w:p>
        </w:tc>
        <w:tc>
          <w:tcPr>
            <w:tcW w:w="87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38</w:t>
            </w:r>
          </w:p>
        </w:tc>
        <w:tc>
          <w:tcPr>
            <w:tcW w:w="1276"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0</w:t>
            </w:r>
          </w:p>
        </w:tc>
        <w:tc>
          <w:tcPr>
            <w:tcW w:w="708"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0</w:t>
            </w:r>
          </w:p>
        </w:tc>
        <w:tc>
          <w:tcPr>
            <w:tcW w:w="851"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100%</w:t>
            </w:r>
          </w:p>
        </w:tc>
        <w:tc>
          <w:tcPr>
            <w:tcW w:w="1105" w:type="dxa"/>
            <w:shd w:val="clear" w:color="auto" w:fill="DAEEF3" w:themeFill="accent5" w:themeFillTint="33"/>
          </w:tcPr>
          <w:p w:rsidR="008505EA" w:rsidRPr="009A345D" w:rsidRDefault="009A345D" w:rsidP="008C3F84">
            <w:pPr>
              <w:rPr>
                <w:rFonts w:eastAsia="Calibri"/>
                <w:lang w:eastAsia="en-US"/>
              </w:rPr>
            </w:pPr>
            <w:proofErr w:type="spellStart"/>
            <w:r w:rsidRPr="009A345D">
              <w:rPr>
                <w:rFonts w:eastAsia="Calibri"/>
                <w:lang w:eastAsia="en-US"/>
              </w:rPr>
              <w:t>Багрий</w:t>
            </w:r>
            <w:proofErr w:type="spellEnd"/>
            <w:r w:rsidRPr="009A345D">
              <w:rPr>
                <w:rFonts w:eastAsia="Calibri"/>
                <w:lang w:eastAsia="en-US"/>
              </w:rPr>
              <w:t xml:space="preserve"> И.Н.</w:t>
            </w:r>
          </w:p>
        </w:tc>
      </w:tr>
      <w:tr w:rsidR="008505EA" w:rsidRPr="00082C2D" w:rsidTr="007C2127">
        <w:tc>
          <w:tcPr>
            <w:tcW w:w="1106"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5В</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33</w:t>
            </w:r>
          </w:p>
        </w:tc>
        <w:tc>
          <w:tcPr>
            <w:tcW w:w="567"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0</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0</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33</w:t>
            </w:r>
          </w:p>
        </w:tc>
        <w:tc>
          <w:tcPr>
            <w:tcW w:w="680"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3</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19</w:t>
            </w:r>
          </w:p>
        </w:tc>
        <w:tc>
          <w:tcPr>
            <w:tcW w:w="87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67</w:t>
            </w:r>
          </w:p>
        </w:tc>
        <w:tc>
          <w:tcPr>
            <w:tcW w:w="1276"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3-матем.</w:t>
            </w:r>
          </w:p>
        </w:tc>
        <w:tc>
          <w:tcPr>
            <w:tcW w:w="708"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0</w:t>
            </w:r>
          </w:p>
        </w:tc>
        <w:tc>
          <w:tcPr>
            <w:tcW w:w="851"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100%</w:t>
            </w:r>
          </w:p>
        </w:tc>
        <w:tc>
          <w:tcPr>
            <w:tcW w:w="1105" w:type="dxa"/>
            <w:shd w:val="clear" w:color="auto" w:fill="DAEEF3" w:themeFill="accent5" w:themeFillTint="33"/>
          </w:tcPr>
          <w:p w:rsidR="008505EA" w:rsidRPr="009A345D" w:rsidRDefault="009A345D" w:rsidP="008C3F84">
            <w:pPr>
              <w:rPr>
                <w:rFonts w:eastAsia="Calibri"/>
                <w:lang w:eastAsia="en-US"/>
              </w:rPr>
            </w:pPr>
            <w:r w:rsidRPr="009A345D">
              <w:rPr>
                <w:rFonts w:eastAsia="Calibri"/>
                <w:lang w:eastAsia="en-US"/>
              </w:rPr>
              <w:t>Старкова Е.А.</w:t>
            </w:r>
          </w:p>
        </w:tc>
      </w:tr>
      <w:tr w:rsidR="008505EA" w:rsidRPr="00082C2D" w:rsidTr="007C2127">
        <w:tc>
          <w:tcPr>
            <w:tcW w:w="1106"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5Г</w:t>
            </w:r>
          </w:p>
        </w:tc>
        <w:tc>
          <w:tcPr>
            <w:tcW w:w="709"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32</w:t>
            </w:r>
          </w:p>
        </w:tc>
        <w:tc>
          <w:tcPr>
            <w:tcW w:w="567"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3</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4</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33</w:t>
            </w:r>
          </w:p>
        </w:tc>
        <w:tc>
          <w:tcPr>
            <w:tcW w:w="680"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1</w:t>
            </w:r>
          </w:p>
        </w:tc>
        <w:tc>
          <w:tcPr>
            <w:tcW w:w="70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3</w:t>
            </w:r>
          </w:p>
        </w:tc>
        <w:tc>
          <w:tcPr>
            <w:tcW w:w="879" w:type="dxa"/>
            <w:shd w:val="clear" w:color="auto" w:fill="DAEEF3" w:themeFill="accent5" w:themeFillTint="33"/>
          </w:tcPr>
          <w:p w:rsidR="008505EA" w:rsidRPr="009A345D" w:rsidRDefault="009A345D" w:rsidP="008C3F84">
            <w:pPr>
              <w:jc w:val="center"/>
              <w:rPr>
                <w:rFonts w:eastAsia="Calibri"/>
                <w:lang w:eastAsia="en-US"/>
              </w:rPr>
            </w:pPr>
            <w:r w:rsidRPr="009A345D">
              <w:rPr>
                <w:rFonts w:eastAsia="Calibri"/>
                <w:lang w:eastAsia="en-US"/>
              </w:rPr>
              <w:t>1</w:t>
            </w:r>
            <w:r w:rsidR="008505EA" w:rsidRPr="009A345D">
              <w:rPr>
                <w:rFonts w:eastAsia="Calibri"/>
                <w:lang w:eastAsia="en-US"/>
              </w:rPr>
              <w:t>2</w:t>
            </w:r>
          </w:p>
        </w:tc>
        <w:tc>
          <w:tcPr>
            <w:tcW w:w="1276" w:type="dxa"/>
            <w:shd w:val="clear" w:color="auto" w:fill="DAEEF3" w:themeFill="accent5" w:themeFillTint="33"/>
          </w:tcPr>
          <w:p w:rsidR="008505EA" w:rsidRPr="009A345D" w:rsidRDefault="009A345D" w:rsidP="008C3F84">
            <w:pPr>
              <w:rPr>
                <w:rFonts w:eastAsia="Calibri"/>
                <w:lang w:eastAsia="en-US"/>
              </w:rPr>
            </w:pPr>
            <w:r w:rsidRPr="009A345D">
              <w:rPr>
                <w:rFonts w:eastAsia="Calibri"/>
                <w:lang w:eastAsia="en-US"/>
              </w:rPr>
              <w:t>1</w:t>
            </w:r>
            <w:r w:rsidR="008505EA" w:rsidRPr="009A345D">
              <w:rPr>
                <w:rFonts w:eastAsia="Calibri"/>
                <w:lang w:eastAsia="en-US"/>
              </w:rPr>
              <w:t>-матем.</w:t>
            </w:r>
          </w:p>
        </w:tc>
        <w:tc>
          <w:tcPr>
            <w:tcW w:w="708"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0</w:t>
            </w:r>
          </w:p>
        </w:tc>
        <w:tc>
          <w:tcPr>
            <w:tcW w:w="851" w:type="dxa"/>
            <w:shd w:val="clear" w:color="auto" w:fill="DAEEF3" w:themeFill="accent5" w:themeFillTint="33"/>
          </w:tcPr>
          <w:p w:rsidR="008505EA" w:rsidRPr="009A345D" w:rsidRDefault="008505EA" w:rsidP="008C3F84">
            <w:pPr>
              <w:jc w:val="center"/>
              <w:rPr>
                <w:rFonts w:eastAsia="Calibri"/>
                <w:lang w:eastAsia="en-US"/>
              </w:rPr>
            </w:pPr>
            <w:r w:rsidRPr="009A345D">
              <w:rPr>
                <w:rFonts w:eastAsia="Calibri"/>
                <w:lang w:eastAsia="en-US"/>
              </w:rPr>
              <w:t>100%</w:t>
            </w:r>
          </w:p>
        </w:tc>
        <w:tc>
          <w:tcPr>
            <w:tcW w:w="1105" w:type="dxa"/>
            <w:shd w:val="clear" w:color="auto" w:fill="DAEEF3" w:themeFill="accent5" w:themeFillTint="33"/>
          </w:tcPr>
          <w:p w:rsidR="008505EA" w:rsidRPr="009A345D" w:rsidRDefault="009A345D" w:rsidP="008C3F84">
            <w:pPr>
              <w:rPr>
                <w:rFonts w:eastAsia="Calibri"/>
                <w:lang w:eastAsia="en-US"/>
              </w:rPr>
            </w:pPr>
            <w:r w:rsidRPr="009A345D">
              <w:rPr>
                <w:rFonts w:eastAsia="Calibri"/>
                <w:lang w:eastAsia="en-US"/>
              </w:rPr>
              <w:t>Полянская Е.В.</w:t>
            </w:r>
          </w:p>
        </w:tc>
      </w:tr>
      <w:tr w:rsidR="008505EA" w:rsidRPr="00082C2D" w:rsidTr="002D3E2C">
        <w:tc>
          <w:tcPr>
            <w:tcW w:w="1106" w:type="dxa"/>
            <w:shd w:val="clear" w:color="auto" w:fill="DAEEF3" w:themeFill="accent5" w:themeFillTint="33"/>
          </w:tcPr>
          <w:p w:rsidR="008505EA" w:rsidRPr="009A345D" w:rsidRDefault="008505EA" w:rsidP="008C3F84">
            <w:pPr>
              <w:jc w:val="center"/>
              <w:rPr>
                <w:rFonts w:eastAsia="Calibri"/>
                <w:b/>
                <w:lang w:eastAsia="en-US"/>
              </w:rPr>
            </w:pPr>
            <w:r w:rsidRPr="009A345D">
              <w:rPr>
                <w:rFonts w:eastAsia="Calibri"/>
                <w:b/>
                <w:lang w:eastAsia="en-US"/>
              </w:rPr>
              <w:t>ИТОГО</w:t>
            </w:r>
          </w:p>
        </w:tc>
        <w:tc>
          <w:tcPr>
            <w:tcW w:w="709" w:type="dxa"/>
            <w:shd w:val="clear" w:color="auto" w:fill="DAEEF3" w:themeFill="accent5" w:themeFillTint="33"/>
          </w:tcPr>
          <w:p w:rsidR="008505EA" w:rsidRPr="009A345D" w:rsidRDefault="009A345D" w:rsidP="008C3F84">
            <w:pPr>
              <w:jc w:val="center"/>
              <w:rPr>
                <w:rFonts w:eastAsia="Calibri"/>
                <w:b/>
                <w:lang w:eastAsia="en-US"/>
              </w:rPr>
            </w:pPr>
            <w:r w:rsidRPr="009A345D">
              <w:rPr>
                <w:rFonts w:eastAsia="Calibri"/>
                <w:b/>
                <w:lang w:eastAsia="en-US"/>
              </w:rPr>
              <w:t>131</w:t>
            </w:r>
          </w:p>
        </w:tc>
        <w:tc>
          <w:tcPr>
            <w:tcW w:w="567" w:type="dxa"/>
            <w:shd w:val="clear" w:color="auto" w:fill="DAEEF3" w:themeFill="accent5" w:themeFillTint="33"/>
          </w:tcPr>
          <w:p w:rsidR="008505EA" w:rsidRPr="009A345D" w:rsidRDefault="009A345D" w:rsidP="008C3F84">
            <w:pPr>
              <w:jc w:val="center"/>
              <w:rPr>
                <w:rFonts w:eastAsia="Calibri"/>
                <w:b/>
                <w:lang w:eastAsia="en-US"/>
              </w:rPr>
            </w:pPr>
            <w:r w:rsidRPr="009A345D">
              <w:rPr>
                <w:rFonts w:eastAsia="Calibri"/>
                <w:b/>
                <w:lang w:eastAsia="en-US"/>
              </w:rPr>
              <w:t>3</w:t>
            </w:r>
          </w:p>
        </w:tc>
        <w:tc>
          <w:tcPr>
            <w:tcW w:w="709" w:type="dxa"/>
            <w:shd w:val="clear" w:color="auto" w:fill="DAEEF3" w:themeFill="accent5" w:themeFillTint="33"/>
          </w:tcPr>
          <w:p w:rsidR="008505EA" w:rsidRPr="009A345D" w:rsidRDefault="009A345D" w:rsidP="008C3F84">
            <w:pPr>
              <w:jc w:val="center"/>
              <w:rPr>
                <w:rFonts w:eastAsia="Calibri"/>
                <w:b/>
                <w:lang w:eastAsia="en-US"/>
              </w:rPr>
            </w:pPr>
            <w:r w:rsidRPr="009A345D">
              <w:rPr>
                <w:rFonts w:eastAsia="Calibri"/>
                <w:b/>
                <w:lang w:eastAsia="en-US"/>
              </w:rPr>
              <w:t>6</w:t>
            </w:r>
          </w:p>
        </w:tc>
        <w:tc>
          <w:tcPr>
            <w:tcW w:w="709" w:type="dxa"/>
            <w:shd w:val="clear" w:color="auto" w:fill="DAEEF3" w:themeFill="accent5" w:themeFillTint="33"/>
          </w:tcPr>
          <w:p w:rsidR="008505EA" w:rsidRPr="009A345D" w:rsidRDefault="009A345D" w:rsidP="008C3F84">
            <w:pPr>
              <w:jc w:val="center"/>
              <w:rPr>
                <w:rFonts w:eastAsia="Calibri"/>
                <w:b/>
                <w:lang w:eastAsia="en-US"/>
              </w:rPr>
            </w:pPr>
            <w:r w:rsidRPr="009A345D">
              <w:rPr>
                <w:rFonts w:eastAsia="Calibri"/>
                <w:b/>
                <w:lang w:eastAsia="en-US"/>
              </w:rPr>
              <w:t>134</w:t>
            </w:r>
          </w:p>
        </w:tc>
        <w:tc>
          <w:tcPr>
            <w:tcW w:w="680" w:type="dxa"/>
            <w:shd w:val="clear" w:color="auto" w:fill="DAEEF3" w:themeFill="accent5" w:themeFillTint="33"/>
          </w:tcPr>
          <w:p w:rsidR="008505EA" w:rsidRPr="009A345D" w:rsidRDefault="009A345D" w:rsidP="008C3F84">
            <w:pPr>
              <w:jc w:val="center"/>
              <w:rPr>
                <w:rFonts w:eastAsia="Calibri"/>
                <w:b/>
                <w:lang w:eastAsia="en-US"/>
              </w:rPr>
            </w:pPr>
            <w:r w:rsidRPr="009A345D">
              <w:rPr>
                <w:rFonts w:eastAsia="Calibri"/>
                <w:b/>
                <w:lang w:eastAsia="en-US"/>
              </w:rPr>
              <w:t>9</w:t>
            </w:r>
          </w:p>
        </w:tc>
        <w:tc>
          <w:tcPr>
            <w:tcW w:w="709" w:type="dxa"/>
            <w:shd w:val="clear" w:color="auto" w:fill="DAEEF3" w:themeFill="accent5" w:themeFillTint="33"/>
          </w:tcPr>
          <w:p w:rsidR="008505EA" w:rsidRPr="009A345D" w:rsidRDefault="009A345D" w:rsidP="008C3F84">
            <w:pPr>
              <w:jc w:val="center"/>
              <w:rPr>
                <w:rFonts w:eastAsia="Calibri"/>
                <w:b/>
                <w:lang w:eastAsia="en-US"/>
              </w:rPr>
            </w:pPr>
            <w:r w:rsidRPr="009A345D">
              <w:rPr>
                <w:rFonts w:eastAsia="Calibri"/>
                <w:b/>
                <w:lang w:eastAsia="en-US"/>
              </w:rPr>
              <w:t>45</w:t>
            </w:r>
          </w:p>
        </w:tc>
        <w:tc>
          <w:tcPr>
            <w:tcW w:w="879" w:type="dxa"/>
            <w:shd w:val="clear" w:color="auto" w:fill="DAEEF3" w:themeFill="accent5" w:themeFillTint="33"/>
          </w:tcPr>
          <w:p w:rsidR="008505EA" w:rsidRPr="009A345D" w:rsidRDefault="009A345D" w:rsidP="008C3F84">
            <w:pPr>
              <w:jc w:val="center"/>
              <w:rPr>
                <w:rFonts w:eastAsia="Calibri"/>
                <w:b/>
                <w:lang w:eastAsia="en-US"/>
              </w:rPr>
            </w:pPr>
            <w:r w:rsidRPr="009A345D">
              <w:rPr>
                <w:rFonts w:eastAsia="Calibri"/>
                <w:b/>
                <w:lang w:eastAsia="en-US"/>
              </w:rPr>
              <w:t>40</w:t>
            </w:r>
          </w:p>
        </w:tc>
        <w:tc>
          <w:tcPr>
            <w:tcW w:w="1276" w:type="dxa"/>
            <w:shd w:val="clear" w:color="auto" w:fill="DAEEF3" w:themeFill="accent5" w:themeFillTint="33"/>
          </w:tcPr>
          <w:p w:rsidR="008505EA" w:rsidRPr="009A345D" w:rsidRDefault="009A345D" w:rsidP="008C3F84">
            <w:pPr>
              <w:jc w:val="center"/>
              <w:rPr>
                <w:rFonts w:eastAsia="Calibri"/>
                <w:b/>
                <w:lang w:eastAsia="en-US"/>
              </w:rPr>
            </w:pPr>
            <w:r w:rsidRPr="009A345D">
              <w:rPr>
                <w:rFonts w:eastAsia="Calibri"/>
                <w:b/>
                <w:lang w:eastAsia="en-US"/>
              </w:rPr>
              <w:t>6</w:t>
            </w:r>
          </w:p>
        </w:tc>
        <w:tc>
          <w:tcPr>
            <w:tcW w:w="708" w:type="dxa"/>
            <w:shd w:val="clear" w:color="auto" w:fill="DAEEF3" w:themeFill="accent5" w:themeFillTint="33"/>
          </w:tcPr>
          <w:p w:rsidR="008505EA" w:rsidRPr="009A345D" w:rsidRDefault="008505EA" w:rsidP="008C3F84">
            <w:pPr>
              <w:jc w:val="center"/>
              <w:rPr>
                <w:rFonts w:eastAsia="Calibri"/>
                <w:b/>
                <w:lang w:eastAsia="en-US"/>
              </w:rPr>
            </w:pPr>
            <w:r w:rsidRPr="009A345D">
              <w:rPr>
                <w:rFonts w:eastAsia="Calibri"/>
                <w:b/>
                <w:lang w:eastAsia="en-US"/>
              </w:rPr>
              <w:t>0</w:t>
            </w:r>
          </w:p>
        </w:tc>
        <w:tc>
          <w:tcPr>
            <w:tcW w:w="851" w:type="dxa"/>
            <w:shd w:val="clear" w:color="auto" w:fill="DAEEF3" w:themeFill="accent5" w:themeFillTint="33"/>
          </w:tcPr>
          <w:p w:rsidR="008505EA" w:rsidRPr="009A345D" w:rsidRDefault="008505EA" w:rsidP="008C3F84">
            <w:pPr>
              <w:jc w:val="center"/>
              <w:rPr>
                <w:rFonts w:eastAsia="Calibri"/>
                <w:b/>
                <w:lang w:eastAsia="en-US"/>
              </w:rPr>
            </w:pPr>
            <w:r w:rsidRPr="009A345D">
              <w:rPr>
                <w:rFonts w:eastAsia="Calibri"/>
                <w:b/>
                <w:lang w:eastAsia="en-US"/>
              </w:rPr>
              <w:t>100%</w:t>
            </w:r>
          </w:p>
        </w:tc>
        <w:tc>
          <w:tcPr>
            <w:tcW w:w="1105" w:type="dxa"/>
            <w:shd w:val="clear" w:color="auto" w:fill="DAEEF3" w:themeFill="accent5" w:themeFillTint="33"/>
          </w:tcPr>
          <w:p w:rsidR="008505EA" w:rsidRPr="009A345D" w:rsidRDefault="008505EA" w:rsidP="008C3F84">
            <w:pPr>
              <w:jc w:val="center"/>
              <w:rPr>
                <w:rFonts w:eastAsia="Calibri"/>
                <w:lang w:eastAsia="en-US"/>
              </w:rPr>
            </w:pPr>
          </w:p>
        </w:tc>
      </w:tr>
      <w:tr w:rsidR="008505EA" w:rsidRPr="00082C2D" w:rsidTr="007C2127">
        <w:tc>
          <w:tcPr>
            <w:tcW w:w="1106"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6А</w:t>
            </w:r>
          </w:p>
        </w:tc>
        <w:tc>
          <w:tcPr>
            <w:tcW w:w="709"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30</w:t>
            </w:r>
          </w:p>
        </w:tc>
        <w:tc>
          <w:tcPr>
            <w:tcW w:w="567"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0</w:t>
            </w:r>
          </w:p>
        </w:tc>
        <w:tc>
          <w:tcPr>
            <w:tcW w:w="709"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2</w:t>
            </w:r>
          </w:p>
        </w:tc>
        <w:tc>
          <w:tcPr>
            <w:tcW w:w="709"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28</w:t>
            </w:r>
          </w:p>
        </w:tc>
        <w:tc>
          <w:tcPr>
            <w:tcW w:w="680"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3</w:t>
            </w:r>
          </w:p>
        </w:tc>
        <w:tc>
          <w:tcPr>
            <w:tcW w:w="709"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11</w:t>
            </w:r>
          </w:p>
        </w:tc>
        <w:tc>
          <w:tcPr>
            <w:tcW w:w="879"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50</w:t>
            </w:r>
          </w:p>
        </w:tc>
        <w:tc>
          <w:tcPr>
            <w:tcW w:w="1276"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0</w:t>
            </w:r>
          </w:p>
        </w:tc>
        <w:tc>
          <w:tcPr>
            <w:tcW w:w="708"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0</w:t>
            </w:r>
          </w:p>
        </w:tc>
        <w:tc>
          <w:tcPr>
            <w:tcW w:w="851" w:type="dxa"/>
            <w:shd w:val="clear" w:color="auto" w:fill="DAEEF3" w:themeFill="accent5" w:themeFillTint="33"/>
          </w:tcPr>
          <w:p w:rsidR="008505EA" w:rsidRPr="00CD669E" w:rsidRDefault="008505EA" w:rsidP="008C3F84">
            <w:pPr>
              <w:rPr>
                <w:rFonts w:eastAsia="Calibri"/>
                <w:lang w:eastAsia="en-US"/>
              </w:rPr>
            </w:pPr>
            <w:r w:rsidRPr="00CD669E">
              <w:rPr>
                <w:rFonts w:eastAsia="Calibri"/>
                <w:lang w:eastAsia="en-US"/>
              </w:rPr>
              <w:t>100%</w:t>
            </w:r>
          </w:p>
        </w:tc>
        <w:tc>
          <w:tcPr>
            <w:tcW w:w="1105" w:type="dxa"/>
            <w:shd w:val="clear" w:color="auto" w:fill="DAEEF3" w:themeFill="accent5" w:themeFillTint="33"/>
          </w:tcPr>
          <w:p w:rsidR="008505EA" w:rsidRPr="00CD669E" w:rsidRDefault="009A345D" w:rsidP="008C3F84">
            <w:pPr>
              <w:rPr>
                <w:rFonts w:eastAsia="Calibri"/>
                <w:lang w:eastAsia="en-US"/>
              </w:rPr>
            </w:pPr>
            <w:r w:rsidRPr="00CD669E">
              <w:rPr>
                <w:rFonts w:eastAsia="Calibri"/>
                <w:lang w:eastAsia="en-US"/>
              </w:rPr>
              <w:t>Фирсова Л.Н.</w:t>
            </w:r>
          </w:p>
        </w:tc>
      </w:tr>
      <w:tr w:rsidR="008505EA" w:rsidRPr="00082C2D" w:rsidTr="007C2127">
        <w:tc>
          <w:tcPr>
            <w:tcW w:w="1106"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6Б</w:t>
            </w:r>
          </w:p>
        </w:tc>
        <w:tc>
          <w:tcPr>
            <w:tcW w:w="709"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32</w:t>
            </w:r>
          </w:p>
        </w:tc>
        <w:tc>
          <w:tcPr>
            <w:tcW w:w="567"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1</w:t>
            </w:r>
          </w:p>
        </w:tc>
        <w:tc>
          <w:tcPr>
            <w:tcW w:w="709"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1</w:t>
            </w:r>
          </w:p>
        </w:tc>
        <w:tc>
          <w:tcPr>
            <w:tcW w:w="709"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32</w:t>
            </w:r>
          </w:p>
        </w:tc>
        <w:tc>
          <w:tcPr>
            <w:tcW w:w="680"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4</w:t>
            </w:r>
          </w:p>
        </w:tc>
        <w:tc>
          <w:tcPr>
            <w:tcW w:w="709"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13</w:t>
            </w:r>
          </w:p>
        </w:tc>
        <w:tc>
          <w:tcPr>
            <w:tcW w:w="879" w:type="dxa"/>
            <w:shd w:val="clear" w:color="auto" w:fill="DAEEF3" w:themeFill="accent5" w:themeFillTint="33"/>
          </w:tcPr>
          <w:p w:rsidR="008505EA" w:rsidRPr="00CD669E" w:rsidRDefault="009A345D" w:rsidP="008C3F84">
            <w:pPr>
              <w:jc w:val="center"/>
              <w:rPr>
                <w:rFonts w:eastAsia="Calibri"/>
                <w:lang w:eastAsia="en-US"/>
              </w:rPr>
            </w:pPr>
            <w:r w:rsidRPr="00CD669E">
              <w:rPr>
                <w:rFonts w:eastAsia="Calibri"/>
                <w:lang w:eastAsia="en-US"/>
              </w:rPr>
              <w:t>53</w:t>
            </w:r>
          </w:p>
        </w:tc>
        <w:tc>
          <w:tcPr>
            <w:tcW w:w="1276" w:type="dxa"/>
            <w:shd w:val="clear" w:color="auto" w:fill="DAEEF3" w:themeFill="accent5" w:themeFillTint="33"/>
          </w:tcPr>
          <w:p w:rsidR="009A345D" w:rsidRPr="00CD669E" w:rsidRDefault="009A345D" w:rsidP="009A345D">
            <w:pPr>
              <w:jc w:val="center"/>
              <w:rPr>
                <w:rFonts w:eastAsia="Calibri"/>
                <w:lang w:eastAsia="en-US"/>
              </w:rPr>
            </w:pPr>
            <w:r w:rsidRPr="00CD669E">
              <w:rPr>
                <w:rFonts w:eastAsia="Calibri"/>
                <w:lang w:eastAsia="en-US"/>
              </w:rPr>
              <w:t>0</w:t>
            </w:r>
          </w:p>
          <w:p w:rsidR="008505EA" w:rsidRPr="00CD669E" w:rsidRDefault="008505EA" w:rsidP="008C3F84">
            <w:pPr>
              <w:rPr>
                <w:rFonts w:eastAsia="Calibri"/>
                <w:lang w:eastAsia="en-US"/>
              </w:rPr>
            </w:pPr>
          </w:p>
        </w:tc>
        <w:tc>
          <w:tcPr>
            <w:tcW w:w="708"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0</w:t>
            </w:r>
          </w:p>
        </w:tc>
        <w:tc>
          <w:tcPr>
            <w:tcW w:w="851" w:type="dxa"/>
            <w:shd w:val="clear" w:color="auto" w:fill="DAEEF3" w:themeFill="accent5" w:themeFillTint="33"/>
          </w:tcPr>
          <w:p w:rsidR="008505EA" w:rsidRPr="00CD669E" w:rsidRDefault="008505EA" w:rsidP="008C3F84">
            <w:pPr>
              <w:rPr>
                <w:rFonts w:eastAsia="Calibri"/>
                <w:lang w:eastAsia="en-US"/>
              </w:rPr>
            </w:pPr>
            <w:r w:rsidRPr="00CD669E">
              <w:rPr>
                <w:rFonts w:eastAsia="Calibri"/>
                <w:lang w:eastAsia="en-US"/>
              </w:rPr>
              <w:t>100%</w:t>
            </w:r>
          </w:p>
        </w:tc>
        <w:tc>
          <w:tcPr>
            <w:tcW w:w="1105" w:type="dxa"/>
            <w:shd w:val="clear" w:color="auto" w:fill="DAEEF3" w:themeFill="accent5" w:themeFillTint="33"/>
          </w:tcPr>
          <w:p w:rsidR="008505EA" w:rsidRPr="00CD669E" w:rsidRDefault="009A345D" w:rsidP="008C3F84">
            <w:pPr>
              <w:rPr>
                <w:rFonts w:eastAsia="Calibri"/>
                <w:lang w:eastAsia="en-US"/>
              </w:rPr>
            </w:pPr>
            <w:r w:rsidRPr="00CD669E">
              <w:rPr>
                <w:rFonts w:eastAsia="Calibri"/>
                <w:lang w:eastAsia="en-US"/>
              </w:rPr>
              <w:t>Тарасова А.Н.</w:t>
            </w:r>
          </w:p>
        </w:tc>
      </w:tr>
      <w:tr w:rsidR="008505EA" w:rsidRPr="00082C2D" w:rsidTr="007C2127">
        <w:tc>
          <w:tcPr>
            <w:tcW w:w="1106"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6В</w:t>
            </w:r>
          </w:p>
        </w:tc>
        <w:tc>
          <w:tcPr>
            <w:tcW w:w="70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31</w:t>
            </w:r>
          </w:p>
        </w:tc>
        <w:tc>
          <w:tcPr>
            <w:tcW w:w="567"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1</w:t>
            </w:r>
          </w:p>
        </w:tc>
        <w:tc>
          <w:tcPr>
            <w:tcW w:w="70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0</w:t>
            </w:r>
          </w:p>
        </w:tc>
        <w:tc>
          <w:tcPr>
            <w:tcW w:w="70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30</w:t>
            </w:r>
          </w:p>
        </w:tc>
        <w:tc>
          <w:tcPr>
            <w:tcW w:w="680"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2</w:t>
            </w:r>
          </w:p>
        </w:tc>
        <w:tc>
          <w:tcPr>
            <w:tcW w:w="70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12</w:t>
            </w:r>
          </w:p>
        </w:tc>
        <w:tc>
          <w:tcPr>
            <w:tcW w:w="87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47</w:t>
            </w:r>
          </w:p>
        </w:tc>
        <w:tc>
          <w:tcPr>
            <w:tcW w:w="1276"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1-рус.яз.</w:t>
            </w:r>
            <w:r w:rsidR="00085C98" w:rsidRPr="00CD669E">
              <w:rPr>
                <w:rFonts w:eastAsia="Calibri"/>
                <w:lang w:eastAsia="en-US"/>
              </w:rPr>
              <w:t>, 1-матем.</w:t>
            </w:r>
          </w:p>
        </w:tc>
        <w:tc>
          <w:tcPr>
            <w:tcW w:w="708"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0</w:t>
            </w:r>
          </w:p>
        </w:tc>
        <w:tc>
          <w:tcPr>
            <w:tcW w:w="851" w:type="dxa"/>
            <w:shd w:val="clear" w:color="auto" w:fill="DAEEF3" w:themeFill="accent5" w:themeFillTint="33"/>
          </w:tcPr>
          <w:p w:rsidR="008505EA" w:rsidRPr="00CD669E" w:rsidRDefault="008505EA" w:rsidP="008C3F84">
            <w:pPr>
              <w:rPr>
                <w:rFonts w:eastAsia="Calibri"/>
                <w:lang w:eastAsia="en-US"/>
              </w:rPr>
            </w:pPr>
            <w:r w:rsidRPr="00CD669E">
              <w:rPr>
                <w:rFonts w:eastAsia="Calibri"/>
                <w:lang w:eastAsia="en-US"/>
              </w:rPr>
              <w:t>100%</w:t>
            </w:r>
          </w:p>
        </w:tc>
        <w:tc>
          <w:tcPr>
            <w:tcW w:w="1105" w:type="dxa"/>
            <w:shd w:val="clear" w:color="auto" w:fill="DAEEF3" w:themeFill="accent5" w:themeFillTint="33"/>
          </w:tcPr>
          <w:p w:rsidR="008505EA" w:rsidRPr="00CD669E" w:rsidRDefault="00085C98" w:rsidP="008C3F84">
            <w:pPr>
              <w:rPr>
                <w:rFonts w:eastAsia="Calibri"/>
                <w:lang w:eastAsia="en-US"/>
              </w:rPr>
            </w:pPr>
            <w:proofErr w:type="spellStart"/>
            <w:r w:rsidRPr="00CD669E">
              <w:rPr>
                <w:rFonts w:eastAsia="Calibri"/>
                <w:lang w:eastAsia="en-US"/>
              </w:rPr>
              <w:t>Разворотнева</w:t>
            </w:r>
            <w:proofErr w:type="spellEnd"/>
            <w:r w:rsidRPr="00CD669E">
              <w:rPr>
                <w:rFonts w:eastAsia="Calibri"/>
                <w:lang w:eastAsia="en-US"/>
              </w:rPr>
              <w:t xml:space="preserve"> Е.Г.</w:t>
            </w:r>
          </w:p>
        </w:tc>
      </w:tr>
      <w:tr w:rsidR="008505EA" w:rsidRPr="00082C2D" w:rsidTr="007C2127">
        <w:tc>
          <w:tcPr>
            <w:tcW w:w="1106"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6Г</w:t>
            </w:r>
          </w:p>
        </w:tc>
        <w:tc>
          <w:tcPr>
            <w:tcW w:w="70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30</w:t>
            </w:r>
          </w:p>
        </w:tc>
        <w:tc>
          <w:tcPr>
            <w:tcW w:w="567"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2</w:t>
            </w:r>
          </w:p>
        </w:tc>
        <w:tc>
          <w:tcPr>
            <w:tcW w:w="70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1</w:t>
            </w:r>
          </w:p>
        </w:tc>
        <w:tc>
          <w:tcPr>
            <w:tcW w:w="70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29</w:t>
            </w:r>
          </w:p>
        </w:tc>
        <w:tc>
          <w:tcPr>
            <w:tcW w:w="680"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2</w:t>
            </w:r>
          </w:p>
        </w:tc>
        <w:tc>
          <w:tcPr>
            <w:tcW w:w="70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5</w:t>
            </w:r>
          </w:p>
        </w:tc>
        <w:tc>
          <w:tcPr>
            <w:tcW w:w="87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24</w:t>
            </w:r>
          </w:p>
        </w:tc>
        <w:tc>
          <w:tcPr>
            <w:tcW w:w="1276"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2-матем.</w:t>
            </w:r>
          </w:p>
        </w:tc>
        <w:tc>
          <w:tcPr>
            <w:tcW w:w="708"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0</w:t>
            </w:r>
          </w:p>
        </w:tc>
        <w:tc>
          <w:tcPr>
            <w:tcW w:w="851" w:type="dxa"/>
            <w:shd w:val="clear" w:color="auto" w:fill="DAEEF3" w:themeFill="accent5" w:themeFillTint="33"/>
          </w:tcPr>
          <w:p w:rsidR="008505EA" w:rsidRPr="00CD669E" w:rsidRDefault="008505EA" w:rsidP="008C3F84">
            <w:pPr>
              <w:rPr>
                <w:rFonts w:eastAsia="Calibri"/>
                <w:lang w:eastAsia="en-US"/>
              </w:rPr>
            </w:pPr>
            <w:r w:rsidRPr="00CD669E">
              <w:rPr>
                <w:rFonts w:eastAsia="Calibri"/>
                <w:lang w:eastAsia="en-US"/>
              </w:rPr>
              <w:t>100%</w:t>
            </w:r>
          </w:p>
        </w:tc>
        <w:tc>
          <w:tcPr>
            <w:tcW w:w="1105" w:type="dxa"/>
            <w:shd w:val="clear" w:color="auto" w:fill="DAEEF3" w:themeFill="accent5" w:themeFillTint="33"/>
          </w:tcPr>
          <w:p w:rsidR="008505EA" w:rsidRPr="00CD669E" w:rsidRDefault="00085C98" w:rsidP="008C3F84">
            <w:pPr>
              <w:rPr>
                <w:rFonts w:eastAsia="Calibri"/>
                <w:lang w:eastAsia="en-US"/>
              </w:rPr>
            </w:pPr>
            <w:proofErr w:type="spellStart"/>
            <w:r w:rsidRPr="00CD669E">
              <w:rPr>
                <w:rFonts w:eastAsia="Calibri"/>
                <w:lang w:eastAsia="en-US"/>
              </w:rPr>
              <w:t>Хриптукова</w:t>
            </w:r>
            <w:proofErr w:type="spellEnd"/>
            <w:r w:rsidRPr="00CD669E">
              <w:rPr>
                <w:rFonts w:eastAsia="Calibri"/>
                <w:lang w:eastAsia="en-US"/>
              </w:rPr>
              <w:t xml:space="preserve"> Т.В.</w:t>
            </w:r>
          </w:p>
        </w:tc>
      </w:tr>
      <w:tr w:rsidR="008505EA" w:rsidRPr="00082C2D" w:rsidTr="007C2127">
        <w:tc>
          <w:tcPr>
            <w:tcW w:w="1106"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6Д</w:t>
            </w:r>
          </w:p>
        </w:tc>
        <w:tc>
          <w:tcPr>
            <w:tcW w:w="70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33</w:t>
            </w:r>
          </w:p>
        </w:tc>
        <w:tc>
          <w:tcPr>
            <w:tcW w:w="567"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0</w:t>
            </w:r>
          </w:p>
        </w:tc>
        <w:tc>
          <w:tcPr>
            <w:tcW w:w="70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0</w:t>
            </w:r>
          </w:p>
        </w:tc>
        <w:tc>
          <w:tcPr>
            <w:tcW w:w="709" w:type="dxa"/>
            <w:shd w:val="clear" w:color="auto" w:fill="DAEEF3" w:themeFill="accent5" w:themeFillTint="33"/>
          </w:tcPr>
          <w:p w:rsidR="008505EA" w:rsidRPr="00CD669E" w:rsidRDefault="00085C98" w:rsidP="008C3F84">
            <w:pPr>
              <w:jc w:val="center"/>
              <w:rPr>
                <w:rFonts w:eastAsia="Calibri"/>
                <w:lang w:eastAsia="en-US"/>
              </w:rPr>
            </w:pPr>
            <w:r w:rsidRPr="00CD669E">
              <w:rPr>
                <w:rFonts w:eastAsia="Calibri"/>
                <w:lang w:eastAsia="en-US"/>
              </w:rPr>
              <w:t>33</w:t>
            </w:r>
          </w:p>
        </w:tc>
        <w:tc>
          <w:tcPr>
            <w:tcW w:w="680" w:type="dxa"/>
            <w:shd w:val="clear" w:color="auto" w:fill="DAEEF3" w:themeFill="accent5" w:themeFillTint="33"/>
          </w:tcPr>
          <w:p w:rsidR="008505EA" w:rsidRPr="00CD669E" w:rsidRDefault="00F27836" w:rsidP="008C3F84">
            <w:pPr>
              <w:jc w:val="center"/>
              <w:rPr>
                <w:rFonts w:eastAsia="Calibri"/>
                <w:lang w:eastAsia="en-US"/>
              </w:rPr>
            </w:pPr>
            <w:r w:rsidRPr="00CD669E">
              <w:rPr>
                <w:rFonts w:eastAsia="Calibri"/>
                <w:lang w:eastAsia="en-US"/>
              </w:rPr>
              <w:t>1</w:t>
            </w:r>
          </w:p>
        </w:tc>
        <w:tc>
          <w:tcPr>
            <w:tcW w:w="709"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7</w:t>
            </w:r>
          </w:p>
        </w:tc>
        <w:tc>
          <w:tcPr>
            <w:tcW w:w="879" w:type="dxa"/>
            <w:shd w:val="clear" w:color="auto" w:fill="DAEEF3" w:themeFill="accent5" w:themeFillTint="33"/>
          </w:tcPr>
          <w:p w:rsidR="008505EA" w:rsidRPr="00CD669E" w:rsidRDefault="00F27836" w:rsidP="008C3F84">
            <w:pPr>
              <w:jc w:val="center"/>
              <w:rPr>
                <w:rFonts w:eastAsia="Calibri"/>
                <w:lang w:eastAsia="en-US"/>
              </w:rPr>
            </w:pPr>
            <w:r w:rsidRPr="00CD669E">
              <w:rPr>
                <w:rFonts w:eastAsia="Calibri"/>
                <w:lang w:eastAsia="en-US"/>
              </w:rPr>
              <w:t>24</w:t>
            </w:r>
          </w:p>
        </w:tc>
        <w:tc>
          <w:tcPr>
            <w:tcW w:w="1276" w:type="dxa"/>
            <w:shd w:val="clear" w:color="auto" w:fill="DAEEF3" w:themeFill="accent5" w:themeFillTint="33"/>
          </w:tcPr>
          <w:p w:rsidR="008505EA" w:rsidRPr="00CD669E" w:rsidRDefault="00D0142F" w:rsidP="008C3F84">
            <w:pPr>
              <w:rPr>
                <w:rFonts w:eastAsia="Calibri"/>
                <w:lang w:val="en-US" w:eastAsia="en-US"/>
              </w:rPr>
            </w:pPr>
            <w:r w:rsidRPr="00CD669E">
              <w:rPr>
                <w:rFonts w:eastAsia="Calibri"/>
                <w:lang w:val="en-US" w:eastAsia="en-US"/>
              </w:rPr>
              <w:t>0</w:t>
            </w:r>
          </w:p>
        </w:tc>
        <w:tc>
          <w:tcPr>
            <w:tcW w:w="708" w:type="dxa"/>
            <w:shd w:val="clear" w:color="auto" w:fill="DAEEF3" w:themeFill="accent5" w:themeFillTint="33"/>
          </w:tcPr>
          <w:p w:rsidR="008505EA" w:rsidRPr="00CD669E" w:rsidRDefault="008505EA" w:rsidP="008C3F84">
            <w:pPr>
              <w:jc w:val="center"/>
              <w:rPr>
                <w:rFonts w:eastAsia="Calibri"/>
                <w:lang w:eastAsia="en-US"/>
              </w:rPr>
            </w:pPr>
            <w:r w:rsidRPr="00CD669E">
              <w:rPr>
                <w:rFonts w:eastAsia="Calibri"/>
                <w:lang w:eastAsia="en-US"/>
              </w:rPr>
              <w:t>0</w:t>
            </w:r>
          </w:p>
        </w:tc>
        <w:tc>
          <w:tcPr>
            <w:tcW w:w="851" w:type="dxa"/>
            <w:shd w:val="clear" w:color="auto" w:fill="DAEEF3" w:themeFill="accent5" w:themeFillTint="33"/>
          </w:tcPr>
          <w:p w:rsidR="008505EA" w:rsidRPr="00CD669E" w:rsidRDefault="008505EA" w:rsidP="008C3F84">
            <w:pPr>
              <w:rPr>
                <w:rFonts w:eastAsia="Calibri"/>
                <w:lang w:eastAsia="en-US"/>
              </w:rPr>
            </w:pPr>
            <w:r w:rsidRPr="00CD669E">
              <w:rPr>
                <w:rFonts w:eastAsia="Calibri"/>
                <w:lang w:eastAsia="en-US"/>
              </w:rPr>
              <w:t>100%</w:t>
            </w:r>
          </w:p>
        </w:tc>
        <w:tc>
          <w:tcPr>
            <w:tcW w:w="1105" w:type="dxa"/>
            <w:shd w:val="clear" w:color="auto" w:fill="DAEEF3" w:themeFill="accent5" w:themeFillTint="33"/>
          </w:tcPr>
          <w:p w:rsidR="008505EA" w:rsidRPr="00CD669E" w:rsidRDefault="00D0142F" w:rsidP="008C3F84">
            <w:pPr>
              <w:rPr>
                <w:rFonts w:eastAsia="Calibri"/>
                <w:lang w:eastAsia="en-US"/>
              </w:rPr>
            </w:pPr>
            <w:r w:rsidRPr="00CD669E">
              <w:rPr>
                <w:rFonts w:eastAsia="Calibri"/>
                <w:lang w:eastAsia="en-US"/>
              </w:rPr>
              <w:t>Малкова Н.М.</w:t>
            </w:r>
          </w:p>
        </w:tc>
      </w:tr>
      <w:tr w:rsidR="008505EA" w:rsidRPr="00082C2D" w:rsidTr="002D3E2C">
        <w:tc>
          <w:tcPr>
            <w:tcW w:w="1106" w:type="dxa"/>
            <w:shd w:val="clear" w:color="auto" w:fill="DAEEF3" w:themeFill="accent5" w:themeFillTint="33"/>
          </w:tcPr>
          <w:p w:rsidR="008505EA" w:rsidRPr="00CD669E" w:rsidRDefault="008505EA" w:rsidP="008C3F84">
            <w:pPr>
              <w:jc w:val="center"/>
              <w:rPr>
                <w:rFonts w:eastAsia="Calibri"/>
                <w:b/>
                <w:lang w:eastAsia="en-US"/>
              </w:rPr>
            </w:pPr>
            <w:r w:rsidRPr="00CD669E">
              <w:rPr>
                <w:rFonts w:eastAsia="Calibri"/>
                <w:b/>
                <w:lang w:eastAsia="en-US"/>
              </w:rPr>
              <w:t>ИТОГО</w:t>
            </w:r>
          </w:p>
        </w:tc>
        <w:tc>
          <w:tcPr>
            <w:tcW w:w="709" w:type="dxa"/>
            <w:shd w:val="clear" w:color="auto" w:fill="DAEEF3" w:themeFill="accent5" w:themeFillTint="33"/>
          </w:tcPr>
          <w:p w:rsidR="008505EA" w:rsidRPr="00CD669E" w:rsidRDefault="00D0142F" w:rsidP="008C3F84">
            <w:pPr>
              <w:jc w:val="center"/>
              <w:rPr>
                <w:rFonts w:eastAsia="Calibri"/>
                <w:b/>
                <w:lang w:eastAsia="en-US"/>
              </w:rPr>
            </w:pPr>
            <w:r w:rsidRPr="00CD669E">
              <w:rPr>
                <w:rFonts w:eastAsia="Calibri"/>
                <w:b/>
                <w:lang w:eastAsia="en-US"/>
              </w:rPr>
              <w:t>156</w:t>
            </w:r>
          </w:p>
        </w:tc>
        <w:tc>
          <w:tcPr>
            <w:tcW w:w="567" w:type="dxa"/>
            <w:shd w:val="clear" w:color="auto" w:fill="DAEEF3" w:themeFill="accent5" w:themeFillTint="33"/>
          </w:tcPr>
          <w:p w:rsidR="008505EA" w:rsidRPr="00CD669E" w:rsidRDefault="008505EA" w:rsidP="008C3F84">
            <w:pPr>
              <w:jc w:val="center"/>
              <w:rPr>
                <w:rFonts w:eastAsia="Calibri"/>
                <w:b/>
                <w:lang w:eastAsia="en-US"/>
              </w:rPr>
            </w:pPr>
            <w:r w:rsidRPr="00CD669E">
              <w:rPr>
                <w:rFonts w:eastAsia="Calibri"/>
                <w:b/>
                <w:lang w:eastAsia="en-US"/>
              </w:rPr>
              <w:t>6</w:t>
            </w:r>
          </w:p>
        </w:tc>
        <w:tc>
          <w:tcPr>
            <w:tcW w:w="709" w:type="dxa"/>
            <w:shd w:val="clear" w:color="auto" w:fill="DAEEF3" w:themeFill="accent5" w:themeFillTint="33"/>
          </w:tcPr>
          <w:p w:rsidR="008505EA" w:rsidRPr="00CD669E" w:rsidRDefault="00D0142F" w:rsidP="008C3F84">
            <w:pPr>
              <w:jc w:val="center"/>
              <w:rPr>
                <w:rFonts w:eastAsia="Calibri"/>
                <w:b/>
                <w:lang w:eastAsia="en-US"/>
              </w:rPr>
            </w:pPr>
            <w:r w:rsidRPr="00CD669E">
              <w:rPr>
                <w:rFonts w:eastAsia="Calibri"/>
                <w:b/>
                <w:lang w:eastAsia="en-US"/>
              </w:rPr>
              <w:t>2</w:t>
            </w:r>
          </w:p>
        </w:tc>
        <w:tc>
          <w:tcPr>
            <w:tcW w:w="709" w:type="dxa"/>
            <w:shd w:val="clear" w:color="auto" w:fill="DAEEF3" w:themeFill="accent5" w:themeFillTint="33"/>
          </w:tcPr>
          <w:p w:rsidR="008505EA" w:rsidRPr="00CD669E" w:rsidRDefault="00D0142F" w:rsidP="008C3F84">
            <w:pPr>
              <w:jc w:val="center"/>
              <w:rPr>
                <w:rFonts w:eastAsia="Calibri"/>
                <w:b/>
                <w:lang w:eastAsia="en-US"/>
              </w:rPr>
            </w:pPr>
            <w:r w:rsidRPr="00CD669E">
              <w:rPr>
                <w:rFonts w:eastAsia="Calibri"/>
                <w:b/>
                <w:lang w:eastAsia="en-US"/>
              </w:rPr>
              <w:t>152</w:t>
            </w:r>
          </w:p>
        </w:tc>
        <w:tc>
          <w:tcPr>
            <w:tcW w:w="680" w:type="dxa"/>
            <w:shd w:val="clear" w:color="auto" w:fill="DAEEF3" w:themeFill="accent5" w:themeFillTint="33"/>
          </w:tcPr>
          <w:p w:rsidR="008505EA" w:rsidRPr="00CD669E" w:rsidRDefault="00D0142F" w:rsidP="008C3F84">
            <w:pPr>
              <w:jc w:val="center"/>
              <w:rPr>
                <w:rFonts w:eastAsia="Calibri"/>
                <w:b/>
                <w:lang w:eastAsia="en-US"/>
              </w:rPr>
            </w:pPr>
            <w:r w:rsidRPr="00CD669E">
              <w:rPr>
                <w:rFonts w:eastAsia="Calibri"/>
                <w:b/>
                <w:lang w:eastAsia="en-US"/>
              </w:rPr>
              <w:t>12</w:t>
            </w:r>
          </w:p>
        </w:tc>
        <w:tc>
          <w:tcPr>
            <w:tcW w:w="709" w:type="dxa"/>
            <w:shd w:val="clear" w:color="auto" w:fill="DAEEF3" w:themeFill="accent5" w:themeFillTint="33"/>
          </w:tcPr>
          <w:p w:rsidR="008505EA" w:rsidRPr="00CD669E" w:rsidRDefault="00D0142F" w:rsidP="008C3F84">
            <w:pPr>
              <w:jc w:val="center"/>
              <w:rPr>
                <w:rFonts w:eastAsia="Calibri"/>
                <w:b/>
                <w:lang w:eastAsia="en-US"/>
              </w:rPr>
            </w:pPr>
            <w:r w:rsidRPr="00CD669E">
              <w:rPr>
                <w:rFonts w:eastAsia="Calibri"/>
                <w:b/>
                <w:lang w:eastAsia="en-US"/>
              </w:rPr>
              <w:t>48</w:t>
            </w:r>
          </w:p>
        </w:tc>
        <w:tc>
          <w:tcPr>
            <w:tcW w:w="879" w:type="dxa"/>
            <w:shd w:val="clear" w:color="auto" w:fill="DAEEF3" w:themeFill="accent5" w:themeFillTint="33"/>
          </w:tcPr>
          <w:p w:rsidR="008505EA" w:rsidRPr="00CD669E" w:rsidRDefault="00D0142F" w:rsidP="008C3F84">
            <w:pPr>
              <w:jc w:val="center"/>
              <w:rPr>
                <w:rFonts w:eastAsia="Calibri"/>
                <w:b/>
                <w:lang w:eastAsia="en-US"/>
              </w:rPr>
            </w:pPr>
            <w:r w:rsidRPr="00CD669E">
              <w:rPr>
                <w:rFonts w:eastAsia="Calibri"/>
                <w:b/>
                <w:lang w:eastAsia="en-US"/>
              </w:rPr>
              <w:t>40</w:t>
            </w:r>
          </w:p>
        </w:tc>
        <w:tc>
          <w:tcPr>
            <w:tcW w:w="1276" w:type="dxa"/>
            <w:shd w:val="clear" w:color="auto" w:fill="DAEEF3" w:themeFill="accent5" w:themeFillTint="33"/>
          </w:tcPr>
          <w:p w:rsidR="008505EA" w:rsidRPr="00CD669E" w:rsidRDefault="008505EA" w:rsidP="008C3F84">
            <w:pPr>
              <w:jc w:val="center"/>
              <w:rPr>
                <w:rFonts w:eastAsia="Calibri"/>
                <w:b/>
                <w:color w:val="000000" w:themeColor="text1"/>
                <w:lang w:eastAsia="en-US"/>
              </w:rPr>
            </w:pPr>
            <w:r w:rsidRPr="00CD669E">
              <w:rPr>
                <w:rFonts w:eastAsia="Calibri"/>
                <w:b/>
                <w:color w:val="000000" w:themeColor="text1"/>
                <w:lang w:eastAsia="en-US"/>
              </w:rPr>
              <w:t>12</w:t>
            </w:r>
          </w:p>
        </w:tc>
        <w:tc>
          <w:tcPr>
            <w:tcW w:w="708" w:type="dxa"/>
            <w:shd w:val="clear" w:color="auto" w:fill="DAEEF3" w:themeFill="accent5" w:themeFillTint="33"/>
          </w:tcPr>
          <w:p w:rsidR="008505EA" w:rsidRPr="00CD669E" w:rsidRDefault="008505EA" w:rsidP="008C3F84">
            <w:pPr>
              <w:jc w:val="center"/>
              <w:rPr>
                <w:rFonts w:eastAsia="Calibri"/>
                <w:b/>
                <w:color w:val="000000" w:themeColor="text1"/>
                <w:lang w:eastAsia="en-US"/>
              </w:rPr>
            </w:pPr>
            <w:r w:rsidRPr="00CD669E">
              <w:rPr>
                <w:rFonts w:eastAsia="Calibri"/>
                <w:b/>
                <w:color w:val="000000" w:themeColor="text1"/>
                <w:lang w:eastAsia="en-US"/>
              </w:rPr>
              <w:t>0</w:t>
            </w:r>
          </w:p>
        </w:tc>
        <w:tc>
          <w:tcPr>
            <w:tcW w:w="851" w:type="dxa"/>
            <w:shd w:val="clear" w:color="auto" w:fill="DAEEF3" w:themeFill="accent5" w:themeFillTint="33"/>
          </w:tcPr>
          <w:p w:rsidR="008505EA" w:rsidRPr="00CD669E" w:rsidRDefault="008505EA" w:rsidP="008C3F84">
            <w:pPr>
              <w:jc w:val="center"/>
              <w:rPr>
                <w:rFonts w:eastAsia="Calibri"/>
                <w:b/>
                <w:color w:val="FF0000"/>
                <w:lang w:eastAsia="en-US"/>
              </w:rPr>
            </w:pPr>
            <w:r w:rsidRPr="00CD669E">
              <w:rPr>
                <w:rFonts w:eastAsia="Calibri"/>
                <w:b/>
                <w:color w:val="000000" w:themeColor="text1"/>
                <w:lang w:eastAsia="en-US"/>
              </w:rPr>
              <w:t>100%</w:t>
            </w:r>
          </w:p>
        </w:tc>
        <w:tc>
          <w:tcPr>
            <w:tcW w:w="1105" w:type="dxa"/>
            <w:shd w:val="clear" w:color="auto" w:fill="DAEEF3" w:themeFill="accent5" w:themeFillTint="33"/>
          </w:tcPr>
          <w:p w:rsidR="008505EA" w:rsidRPr="00CD669E" w:rsidRDefault="008505EA" w:rsidP="008C3F84">
            <w:pPr>
              <w:jc w:val="center"/>
              <w:rPr>
                <w:rFonts w:eastAsia="Calibri"/>
                <w:color w:val="FF0000"/>
                <w:sz w:val="20"/>
                <w:szCs w:val="20"/>
                <w:lang w:eastAsia="en-US"/>
              </w:rPr>
            </w:pPr>
          </w:p>
        </w:tc>
      </w:tr>
      <w:tr w:rsidR="008505EA" w:rsidRPr="00082C2D" w:rsidTr="007C2127">
        <w:tc>
          <w:tcPr>
            <w:tcW w:w="1106"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7А</w:t>
            </w:r>
          </w:p>
        </w:tc>
        <w:tc>
          <w:tcPr>
            <w:tcW w:w="709"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30</w:t>
            </w:r>
          </w:p>
        </w:tc>
        <w:tc>
          <w:tcPr>
            <w:tcW w:w="567"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3</w:t>
            </w:r>
          </w:p>
        </w:tc>
        <w:tc>
          <w:tcPr>
            <w:tcW w:w="709"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2</w:t>
            </w:r>
          </w:p>
        </w:tc>
        <w:tc>
          <w:tcPr>
            <w:tcW w:w="709"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29</w:t>
            </w:r>
          </w:p>
        </w:tc>
        <w:tc>
          <w:tcPr>
            <w:tcW w:w="680"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3</w:t>
            </w:r>
          </w:p>
        </w:tc>
        <w:tc>
          <w:tcPr>
            <w:tcW w:w="709"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11</w:t>
            </w:r>
          </w:p>
        </w:tc>
        <w:tc>
          <w:tcPr>
            <w:tcW w:w="879"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45</w:t>
            </w:r>
          </w:p>
        </w:tc>
        <w:tc>
          <w:tcPr>
            <w:tcW w:w="1276"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0</w:t>
            </w:r>
          </w:p>
        </w:tc>
        <w:tc>
          <w:tcPr>
            <w:tcW w:w="708"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0</w:t>
            </w:r>
          </w:p>
        </w:tc>
        <w:tc>
          <w:tcPr>
            <w:tcW w:w="851"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100%</w:t>
            </w:r>
          </w:p>
        </w:tc>
        <w:tc>
          <w:tcPr>
            <w:tcW w:w="1105" w:type="dxa"/>
            <w:shd w:val="clear" w:color="auto" w:fill="DAEEF3" w:themeFill="accent5" w:themeFillTint="33"/>
          </w:tcPr>
          <w:p w:rsidR="008505EA" w:rsidRPr="00EE580C" w:rsidRDefault="00CD669E" w:rsidP="008C3F84">
            <w:pPr>
              <w:rPr>
                <w:rFonts w:eastAsia="Calibri"/>
                <w:lang w:val="en-US" w:eastAsia="en-US"/>
              </w:rPr>
            </w:pPr>
            <w:proofErr w:type="spellStart"/>
            <w:r w:rsidRPr="00EE580C">
              <w:rPr>
                <w:rFonts w:eastAsia="Calibri"/>
                <w:lang w:eastAsia="en-US"/>
              </w:rPr>
              <w:t>Шиповалова</w:t>
            </w:r>
            <w:proofErr w:type="spellEnd"/>
            <w:r w:rsidRPr="00EE580C">
              <w:rPr>
                <w:rFonts w:eastAsia="Calibri"/>
                <w:lang w:eastAsia="en-US"/>
              </w:rPr>
              <w:t xml:space="preserve"> Т</w:t>
            </w:r>
            <w:r w:rsidRPr="00EE580C">
              <w:rPr>
                <w:rFonts w:eastAsia="Calibri"/>
                <w:lang w:val="en-US" w:eastAsia="en-US"/>
              </w:rPr>
              <w:t>.</w:t>
            </w:r>
            <w:r w:rsidRPr="00EE580C">
              <w:rPr>
                <w:rFonts w:eastAsia="Calibri"/>
                <w:lang w:eastAsia="en-US"/>
              </w:rPr>
              <w:t>В</w:t>
            </w:r>
            <w:r w:rsidRPr="00EE580C">
              <w:rPr>
                <w:rFonts w:eastAsia="Calibri"/>
                <w:lang w:val="en-US" w:eastAsia="en-US"/>
              </w:rPr>
              <w:t>.</w:t>
            </w:r>
          </w:p>
        </w:tc>
      </w:tr>
      <w:tr w:rsidR="008505EA" w:rsidRPr="00082C2D" w:rsidTr="007C2127">
        <w:tc>
          <w:tcPr>
            <w:tcW w:w="1106"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7Б</w:t>
            </w:r>
          </w:p>
        </w:tc>
        <w:tc>
          <w:tcPr>
            <w:tcW w:w="709"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33</w:t>
            </w:r>
          </w:p>
        </w:tc>
        <w:tc>
          <w:tcPr>
            <w:tcW w:w="567"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0</w:t>
            </w:r>
          </w:p>
        </w:tc>
        <w:tc>
          <w:tcPr>
            <w:tcW w:w="709"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0</w:t>
            </w:r>
          </w:p>
        </w:tc>
        <w:tc>
          <w:tcPr>
            <w:tcW w:w="709"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33</w:t>
            </w:r>
          </w:p>
        </w:tc>
        <w:tc>
          <w:tcPr>
            <w:tcW w:w="680"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3</w:t>
            </w:r>
          </w:p>
        </w:tc>
        <w:tc>
          <w:tcPr>
            <w:tcW w:w="709"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6</w:t>
            </w:r>
          </w:p>
        </w:tc>
        <w:tc>
          <w:tcPr>
            <w:tcW w:w="879" w:type="dxa"/>
            <w:shd w:val="clear" w:color="auto" w:fill="DAEEF3" w:themeFill="accent5" w:themeFillTint="33"/>
          </w:tcPr>
          <w:p w:rsidR="008505EA" w:rsidRPr="00EE580C" w:rsidRDefault="00CD669E" w:rsidP="008C3F84">
            <w:pPr>
              <w:jc w:val="center"/>
              <w:rPr>
                <w:rFonts w:eastAsia="Calibri"/>
                <w:lang w:eastAsia="en-US"/>
              </w:rPr>
            </w:pPr>
            <w:r w:rsidRPr="00EE580C">
              <w:rPr>
                <w:rFonts w:eastAsia="Calibri"/>
                <w:lang w:eastAsia="en-US"/>
              </w:rPr>
              <w:t>27</w:t>
            </w:r>
          </w:p>
        </w:tc>
        <w:tc>
          <w:tcPr>
            <w:tcW w:w="1276"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0</w:t>
            </w:r>
          </w:p>
        </w:tc>
        <w:tc>
          <w:tcPr>
            <w:tcW w:w="708"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0</w:t>
            </w:r>
          </w:p>
        </w:tc>
        <w:tc>
          <w:tcPr>
            <w:tcW w:w="851"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100%</w:t>
            </w:r>
          </w:p>
        </w:tc>
        <w:tc>
          <w:tcPr>
            <w:tcW w:w="1105" w:type="dxa"/>
            <w:shd w:val="clear" w:color="auto" w:fill="DAEEF3" w:themeFill="accent5" w:themeFillTint="33"/>
          </w:tcPr>
          <w:p w:rsidR="008505EA" w:rsidRPr="00EE580C" w:rsidRDefault="00CD669E" w:rsidP="008C3F84">
            <w:pPr>
              <w:rPr>
                <w:rFonts w:eastAsia="Calibri"/>
                <w:lang w:eastAsia="en-US"/>
              </w:rPr>
            </w:pPr>
            <w:r w:rsidRPr="00EE580C">
              <w:rPr>
                <w:rFonts w:eastAsia="Calibri"/>
                <w:lang w:eastAsia="en-US"/>
              </w:rPr>
              <w:t>Малкова Н.М</w:t>
            </w:r>
            <w:r w:rsidR="008505EA" w:rsidRPr="00EE580C">
              <w:rPr>
                <w:rFonts w:eastAsia="Calibri"/>
                <w:lang w:eastAsia="en-US"/>
              </w:rPr>
              <w:t>.</w:t>
            </w:r>
          </w:p>
        </w:tc>
      </w:tr>
      <w:tr w:rsidR="008505EA" w:rsidRPr="00082C2D" w:rsidTr="007C2127">
        <w:tc>
          <w:tcPr>
            <w:tcW w:w="1106"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7В</w:t>
            </w:r>
          </w:p>
        </w:tc>
        <w:tc>
          <w:tcPr>
            <w:tcW w:w="709" w:type="dxa"/>
            <w:shd w:val="clear" w:color="auto" w:fill="DAEEF3" w:themeFill="accent5" w:themeFillTint="33"/>
          </w:tcPr>
          <w:p w:rsidR="008505EA" w:rsidRPr="00EE580C" w:rsidRDefault="00331BEF" w:rsidP="008C3F84">
            <w:pPr>
              <w:jc w:val="center"/>
              <w:rPr>
                <w:rFonts w:eastAsia="Calibri"/>
                <w:lang w:eastAsia="en-US"/>
              </w:rPr>
            </w:pPr>
            <w:r w:rsidRPr="00EE580C">
              <w:rPr>
                <w:rFonts w:eastAsia="Calibri"/>
                <w:lang w:eastAsia="en-US"/>
              </w:rPr>
              <w:t>34</w:t>
            </w:r>
          </w:p>
        </w:tc>
        <w:tc>
          <w:tcPr>
            <w:tcW w:w="567" w:type="dxa"/>
            <w:shd w:val="clear" w:color="auto" w:fill="DAEEF3" w:themeFill="accent5" w:themeFillTint="33"/>
          </w:tcPr>
          <w:p w:rsidR="008505EA" w:rsidRPr="00EE580C" w:rsidRDefault="00331BEF" w:rsidP="008C3F84">
            <w:pPr>
              <w:jc w:val="center"/>
              <w:rPr>
                <w:rFonts w:eastAsia="Calibri"/>
                <w:lang w:eastAsia="en-US"/>
              </w:rPr>
            </w:pPr>
            <w:r w:rsidRPr="00EE580C">
              <w:rPr>
                <w:rFonts w:eastAsia="Calibri"/>
                <w:lang w:eastAsia="en-US"/>
              </w:rPr>
              <w:t>2</w:t>
            </w:r>
          </w:p>
        </w:tc>
        <w:tc>
          <w:tcPr>
            <w:tcW w:w="709" w:type="dxa"/>
            <w:shd w:val="clear" w:color="auto" w:fill="DAEEF3" w:themeFill="accent5" w:themeFillTint="33"/>
          </w:tcPr>
          <w:p w:rsidR="008505EA" w:rsidRPr="00EE580C" w:rsidRDefault="00331BEF" w:rsidP="008C3F84">
            <w:pPr>
              <w:jc w:val="center"/>
              <w:rPr>
                <w:rFonts w:eastAsia="Calibri"/>
                <w:lang w:eastAsia="en-US"/>
              </w:rPr>
            </w:pPr>
            <w:r w:rsidRPr="00EE580C">
              <w:rPr>
                <w:rFonts w:eastAsia="Calibri"/>
                <w:lang w:eastAsia="en-US"/>
              </w:rPr>
              <w:t>0</w:t>
            </w:r>
          </w:p>
        </w:tc>
        <w:tc>
          <w:tcPr>
            <w:tcW w:w="709" w:type="dxa"/>
            <w:shd w:val="clear" w:color="auto" w:fill="DAEEF3" w:themeFill="accent5" w:themeFillTint="33"/>
          </w:tcPr>
          <w:p w:rsidR="008505EA" w:rsidRPr="00EE580C" w:rsidRDefault="00331BEF" w:rsidP="008C3F84">
            <w:pPr>
              <w:jc w:val="center"/>
              <w:rPr>
                <w:rFonts w:eastAsia="Calibri"/>
                <w:lang w:eastAsia="en-US"/>
              </w:rPr>
            </w:pPr>
            <w:r w:rsidRPr="00EE580C">
              <w:rPr>
                <w:rFonts w:eastAsia="Calibri"/>
                <w:lang w:eastAsia="en-US"/>
              </w:rPr>
              <w:t>32</w:t>
            </w:r>
          </w:p>
        </w:tc>
        <w:tc>
          <w:tcPr>
            <w:tcW w:w="680"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0</w:t>
            </w:r>
          </w:p>
        </w:tc>
        <w:tc>
          <w:tcPr>
            <w:tcW w:w="709" w:type="dxa"/>
            <w:shd w:val="clear" w:color="auto" w:fill="DAEEF3" w:themeFill="accent5" w:themeFillTint="33"/>
          </w:tcPr>
          <w:p w:rsidR="008505EA" w:rsidRPr="00EE580C" w:rsidRDefault="00331BEF" w:rsidP="008C3F84">
            <w:pPr>
              <w:jc w:val="center"/>
              <w:rPr>
                <w:rFonts w:eastAsia="Calibri"/>
                <w:lang w:eastAsia="en-US"/>
              </w:rPr>
            </w:pPr>
            <w:r w:rsidRPr="00EE580C">
              <w:rPr>
                <w:rFonts w:eastAsia="Calibri"/>
                <w:lang w:eastAsia="en-US"/>
              </w:rPr>
              <w:t>7</w:t>
            </w:r>
          </w:p>
        </w:tc>
        <w:tc>
          <w:tcPr>
            <w:tcW w:w="879" w:type="dxa"/>
            <w:shd w:val="clear" w:color="auto" w:fill="DAEEF3" w:themeFill="accent5" w:themeFillTint="33"/>
          </w:tcPr>
          <w:p w:rsidR="008505EA" w:rsidRPr="00EE580C" w:rsidRDefault="00331BEF" w:rsidP="008C3F84">
            <w:pPr>
              <w:jc w:val="center"/>
              <w:rPr>
                <w:rFonts w:eastAsia="Calibri"/>
                <w:lang w:eastAsia="en-US"/>
              </w:rPr>
            </w:pPr>
            <w:r w:rsidRPr="00EE580C">
              <w:rPr>
                <w:rFonts w:eastAsia="Calibri"/>
                <w:lang w:eastAsia="en-US"/>
              </w:rPr>
              <w:t>22</w:t>
            </w:r>
          </w:p>
        </w:tc>
        <w:tc>
          <w:tcPr>
            <w:tcW w:w="1276"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0</w:t>
            </w:r>
          </w:p>
        </w:tc>
        <w:tc>
          <w:tcPr>
            <w:tcW w:w="708"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0</w:t>
            </w:r>
          </w:p>
        </w:tc>
        <w:tc>
          <w:tcPr>
            <w:tcW w:w="851"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100%</w:t>
            </w:r>
          </w:p>
        </w:tc>
        <w:tc>
          <w:tcPr>
            <w:tcW w:w="1105" w:type="dxa"/>
            <w:shd w:val="clear" w:color="auto" w:fill="DAEEF3" w:themeFill="accent5" w:themeFillTint="33"/>
          </w:tcPr>
          <w:p w:rsidR="008505EA" w:rsidRPr="00EE580C" w:rsidRDefault="00331BEF" w:rsidP="008C3F84">
            <w:pPr>
              <w:rPr>
                <w:rFonts w:eastAsia="Calibri"/>
                <w:lang w:eastAsia="en-US"/>
              </w:rPr>
            </w:pPr>
            <w:r w:rsidRPr="00EE580C">
              <w:rPr>
                <w:rFonts w:eastAsia="Calibri"/>
                <w:lang w:eastAsia="en-US"/>
              </w:rPr>
              <w:t>Соколова А.А.</w:t>
            </w:r>
          </w:p>
        </w:tc>
      </w:tr>
      <w:tr w:rsidR="008505EA" w:rsidRPr="00082C2D" w:rsidTr="007C2127">
        <w:tc>
          <w:tcPr>
            <w:tcW w:w="1106"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7Г</w:t>
            </w:r>
          </w:p>
        </w:tc>
        <w:tc>
          <w:tcPr>
            <w:tcW w:w="709" w:type="dxa"/>
            <w:shd w:val="clear" w:color="auto" w:fill="DAEEF3" w:themeFill="accent5" w:themeFillTint="33"/>
          </w:tcPr>
          <w:p w:rsidR="008505EA" w:rsidRPr="00EE580C" w:rsidRDefault="00331BEF" w:rsidP="008C3F84">
            <w:pPr>
              <w:jc w:val="center"/>
              <w:rPr>
                <w:rFonts w:eastAsia="Calibri"/>
                <w:lang w:eastAsia="en-US"/>
              </w:rPr>
            </w:pPr>
            <w:r w:rsidRPr="00EE580C">
              <w:rPr>
                <w:rFonts w:eastAsia="Calibri"/>
                <w:lang w:eastAsia="en-US"/>
              </w:rPr>
              <w:t>33</w:t>
            </w:r>
          </w:p>
        </w:tc>
        <w:tc>
          <w:tcPr>
            <w:tcW w:w="567"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0</w:t>
            </w:r>
          </w:p>
        </w:tc>
        <w:tc>
          <w:tcPr>
            <w:tcW w:w="709" w:type="dxa"/>
            <w:shd w:val="clear" w:color="auto" w:fill="DAEEF3" w:themeFill="accent5" w:themeFillTint="33"/>
          </w:tcPr>
          <w:p w:rsidR="008505EA" w:rsidRPr="00EE580C" w:rsidRDefault="00331BEF" w:rsidP="008C3F84">
            <w:pPr>
              <w:jc w:val="center"/>
              <w:rPr>
                <w:rFonts w:eastAsia="Calibri"/>
                <w:lang w:eastAsia="en-US"/>
              </w:rPr>
            </w:pPr>
            <w:r w:rsidRPr="00EE580C">
              <w:rPr>
                <w:rFonts w:eastAsia="Calibri"/>
                <w:lang w:eastAsia="en-US"/>
              </w:rPr>
              <w:t>1</w:t>
            </w:r>
          </w:p>
        </w:tc>
        <w:tc>
          <w:tcPr>
            <w:tcW w:w="709" w:type="dxa"/>
            <w:shd w:val="clear" w:color="auto" w:fill="DAEEF3" w:themeFill="accent5" w:themeFillTint="33"/>
          </w:tcPr>
          <w:p w:rsidR="008505EA" w:rsidRPr="00EE580C" w:rsidRDefault="00331BEF" w:rsidP="008C3F84">
            <w:pPr>
              <w:jc w:val="center"/>
              <w:rPr>
                <w:rFonts w:eastAsia="Calibri"/>
                <w:lang w:eastAsia="en-US"/>
              </w:rPr>
            </w:pPr>
            <w:r w:rsidRPr="00EE580C">
              <w:rPr>
                <w:rFonts w:eastAsia="Calibri"/>
                <w:lang w:eastAsia="en-US"/>
              </w:rPr>
              <w:t>34</w:t>
            </w:r>
          </w:p>
        </w:tc>
        <w:tc>
          <w:tcPr>
            <w:tcW w:w="680" w:type="dxa"/>
            <w:shd w:val="clear" w:color="auto" w:fill="DAEEF3" w:themeFill="accent5" w:themeFillTint="33"/>
          </w:tcPr>
          <w:p w:rsidR="008505EA" w:rsidRPr="00EE580C" w:rsidRDefault="00331BEF" w:rsidP="008C3F84">
            <w:pPr>
              <w:jc w:val="center"/>
              <w:rPr>
                <w:rFonts w:eastAsia="Calibri"/>
                <w:lang w:eastAsia="en-US"/>
              </w:rPr>
            </w:pPr>
            <w:r w:rsidRPr="00EE580C">
              <w:rPr>
                <w:rFonts w:eastAsia="Calibri"/>
                <w:lang w:eastAsia="en-US"/>
              </w:rPr>
              <w:t>0</w:t>
            </w:r>
          </w:p>
        </w:tc>
        <w:tc>
          <w:tcPr>
            <w:tcW w:w="709" w:type="dxa"/>
            <w:shd w:val="clear" w:color="auto" w:fill="DAEEF3" w:themeFill="accent5" w:themeFillTint="33"/>
          </w:tcPr>
          <w:p w:rsidR="008505EA" w:rsidRPr="00EE580C" w:rsidRDefault="00331BEF" w:rsidP="008C3F84">
            <w:pPr>
              <w:jc w:val="center"/>
              <w:rPr>
                <w:rFonts w:eastAsia="Calibri"/>
                <w:lang w:eastAsia="en-US"/>
              </w:rPr>
            </w:pPr>
            <w:r w:rsidRPr="00EE580C">
              <w:rPr>
                <w:rFonts w:eastAsia="Calibri"/>
                <w:lang w:eastAsia="en-US"/>
              </w:rPr>
              <w:t>6</w:t>
            </w:r>
          </w:p>
        </w:tc>
        <w:tc>
          <w:tcPr>
            <w:tcW w:w="879" w:type="dxa"/>
            <w:shd w:val="clear" w:color="auto" w:fill="DAEEF3" w:themeFill="accent5" w:themeFillTint="33"/>
          </w:tcPr>
          <w:p w:rsidR="008505EA" w:rsidRPr="00EE580C" w:rsidRDefault="00331BEF" w:rsidP="008C3F84">
            <w:pPr>
              <w:jc w:val="center"/>
              <w:rPr>
                <w:rFonts w:eastAsia="Calibri"/>
                <w:lang w:eastAsia="en-US"/>
              </w:rPr>
            </w:pPr>
            <w:r w:rsidRPr="00EE580C">
              <w:rPr>
                <w:rFonts w:eastAsia="Calibri"/>
                <w:lang w:eastAsia="en-US"/>
              </w:rPr>
              <w:t>17</w:t>
            </w:r>
          </w:p>
        </w:tc>
        <w:tc>
          <w:tcPr>
            <w:tcW w:w="1276"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0</w:t>
            </w:r>
          </w:p>
        </w:tc>
        <w:tc>
          <w:tcPr>
            <w:tcW w:w="708"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0</w:t>
            </w:r>
          </w:p>
        </w:tc>
        <w:tc>
          <w:tcPr>
            <w:tcW w:w="851"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100%</w:t>
            </w:r>
          </w:p>
        </w:tc>
        <w:tc>
          <w:tcPr>
            <w:tcW w:w="1105" w:type="dxa"/>
            <w:shd w:val="clear" w:color="auto" w:fill="DAEEF3" w:themeFill="accent5" w:themeFillTint="33"/>
          </w:tcPr>
          <w:p w:rsidR="008505EA" w:rsidRPr="00EE580C" w:rsidRDefault="00331BEF" w:rsidP="008C3F84">
            <w:pPr>
              <w:rPr>
                <w:rFonts w:eastAsia="Calibri"/>
                <w:lang w:eastAsia="en-US"/>
              </w:rPr>
            </w:pPr>
            <w:r w:rsidRPr="00EE580C">
              <w:rPr>
                <w:rFonts w:eastAsia="Calibri"/>
                <w:lang w:eastAsia="en-US"/>
              </w:rPr>
              <w:t>Симоненко И</w:t>
            </w:r>
            <w:r w:rsidR="008505EA" w:rsidRPr="00EE580C">
              <w:rPr>
                <w:rFonts w:eastAsia="Calibri"/>
                <w:lang w:eastAsia="en-US"/>
              </w:rPr>
              <w:t>.А.</w:t>
            </w:r>
          </w:p>
        </w:tc>
      </w:tr>
      <w:tr w:rsidR="008505EA" w:rsidRPr="00082C2D" w:rsidTr="002D3E2C">
        <w:tc>
          <w:tcPr>
            <w:tcW w:w="1106" w:type="dxa"/>
            <w:shd w:val="clear" w:color="auto" w:fill="DAEEF3" w:themeFill="accent5" w:themeFillTint="33"/>
          </w:tcPr>
          <w:p w:rsidR="008505EA" w:rsidRPr="00EE580C" w:rsidRDefault="008505EA" w:rsidP="008C3F84">
            <w:pPr>
              <w:jc w:val="center"/>
              <w:rPr>
                <w:rFonts w:eastAsia="Calibri"/>
                <w:b/>
                <w:lang w:eastAsia="en-US"/>
              </w:rPr>
            </w:pPr>
            <w:r w:rsidRPr="00EE580C">
              <w:rPr>
                <w:rFonts w:eastAsia="Calibri"/>
                <w:b/>
                <w:lang w:eastAsia="en-US"/>
              </w:rPr>
              <w:t>ИТОГО</w:t>
            </w:r>
          </w:p>
        </w:tc>
        <w:tc>
          <w:tcPr>
            <w:tcW w:w="709" w:type="dxa"/>
            <w:shd w:val="clear" w:color="auto" w:fill="DAEEF3" w:themeFill="accent5" w:themeFillTint="33"/>
          </w:tcPr>
          <w:p w:rsidR="008505EA" w:rsidRPr="00EE580C" w:rsidRDefault="00EE580C" w:rsidP="008C3F84">
            <w:pPr>
              <w:jc w:val="center"/>
              <w:rPr>
                <w:rFonts w:eastAsia="Calibri"/>
                <w:b/>
                <w:lang w:eastAsia="en-US"/>
              </w:rPr>
            </w:pPr>
            <w:r w:rsidRPr="00EE580C">
              <w:rPr>
                <w:rFonts w:eastAsia="Calibri"/>
                <w:b/>
                <w:lang w:eastAsia="en-US"/>
              </w:rPr>
              <w:t>130</w:t>
            </w:r>
          </w:p>
        </w:tc>
        <w:tc>
          <w:tcPr>
            <w:tcW w:w="567" w:type="dxa"/>
            <w:shd w:val="clear" w:color="auto" w:fill="DAEEF3" w:themeFill="accent5" w:themeFillTint="33"/>
          </w:tcPr>
          <w:p w:rsidR="008505EA" w:rsidRPr="00EE580C" w:rsidRDefault="00EE580C" w:rsidP="008C3F84">
            <w:pPr>
              <w:jc w:val="center"/>
              <w:rPr>
                <w:rFonts w:eastAsia="Calibri"/>
                <w:b/>
                <w:lang w:eastAsia="en-US"/>
              </w:rPr>
            </w:pPr>
            <w:r w:rsidRPr="00EE580C">
              <w:rPr>
                <w:rFonts w:eastAsia="Calibri"/>
                <w:b/>
                <w:lang w:eastAsia="en-US"/>
              </w:rPr>
              <w:t>5</w:t>
            </w:r>
          </w:p>
        </w:tc>
        <w:tc>
          <w:tcPr>
            <w:tcW w:w="709" w:type="dxa"/>
            <w:shd w:val="clear" w:color="auto" w:fill="DAEEF3" w:themeFill="accent5" w:themeFillTint="33"/>
          </w:tcPr>
          <w:p w:rsidR="008505EA" w:rsidRPr="00EE580C" w:rsidRDefault="00EE580C" w:rsidP="008C3F84">
            <w:pPr>
              <w:jc w:val="center"/>
              <w:rPr>
                <w:rFonts w:eastAsia="Calibri"/>
                <w:b/>
                <w:lang w:eastAsia="en-US"/>
              </w:rPr>
            </w:pPr>
            <w:r w:rsidRPr="00EE580C">
              <w:rPr>
                <w:rFonts w:eastAsia="Calibri"/>
                <w:b/>
                <w:lang w:eastAsia="en-US"/>
              </w:rPr>
              <w:t>3</w:t>
            </w:r>
          </w:p>
        </w:tc>
        <w:tc>
          <w:tcPr>
            <w:tcW w:w="709" w:type="dxa"/>
            <w:shd w:val="clear" w:color="auto" w:fill="DAEEF3" w:themeFill="accent5" w:themeFillTint="33"/>
          </w:tcPr>
          <w:p w:rsidR="008505EA" w:rsidRPr="00EE580C" w:rsidRDefault="00EE580C" w:rsidP="008C3F84">
            <w:pPr>
              <w:jc w:val="center"/>
              <w:rPr>
                <w:rFonts w:eastAsia="Calibri"/>
                <w:b/>
                <w:lang w:eastAsia="en-US"/>
              </w:rPr>
            </w:pPr>
            <w:r w:rsidRPr="00EE580C">
              <w:rPr>
                <w:rFonts w:eastAsia="Calibri"/>
                <w:b/>
                <w:lang w:eastAsia="en-US"/>
              </w:rPr>
              <w:t>12</w:t>
            </w:r>
            <w:r w:rsidR="008505EA" w:rsidRPr="00EE580C">
              <w:rPr>
                <w:rFonts w:eastAsia="Calibri"/>
                <w:b/>
                <w:lang w:eastAsia="en-US"/>
              </w:rPr>
              <w:t>8</w:t>
            </w:r>
          </w:p>
        </w:tc>
        <w:tc>
          <w:tcPr>
            <w:tcW w:w="680" w:type="dxa"/>
            <w:shd w:val="clear" w:color="auto" w:fill="DAEEF3" w:themeFill="accent5" w:themeFillTint="33"/>
          </w:tcPr>
          <w:p w:rsidR="008505EA" w:rsidRPr="00EE580C" w:rsidRDefault="00EE580C" w:rsidP="008C3F84">
            <w:pPr>
              <w:jc w:val="center"/>
              <w:rPr>
                <w:rFonts w:eastAsia="Calibri"/>
                <w:b/>
                <w:lang w:eastAsia="en-US"/>
              </w:rPr>
            </w:pPr>
            <w:r w:rsidRPr="00EE580C">
              <w:rPr>
                <w:rFonts w:eastAsia="Calibri"/>
                <w:b/>
                <w:lang w:eastAsia="en-US"/>
              </w:rPr>
              <w:t>6</w:t>
            </w:r>
          </w:p>
        </w:tc>
        <w:tc>
          <w:tcPr>
            <w:tcW w:w="709" w:type="dxa"/>
            <w:shd w:val="clear" w:color="auto" w:fill="DAEEF3" w:themeFill="accent5" w:themeFillTint="33"/>
          </w:tcPr>
          <w:p w:rsidR="008505EA" w:rsidRPr="00EE580C" w:rsidRDefault="00EE580C" w:rsidP="008C3F84">
            <w:pPr>
              <w:jc w:val="center"/>
              <w:rPr>
                <w:rFonts w:eastAsia="Calibri"/>
                <w:b/>
                <w:lang w:eastAsia="en-US"/>
              </w:rPr>
            </w:pPr>
            <w:r w:rsidRPr="00EE580C">
              <w:rPr>
                <w:rFonts w:eastAsia="Calibri"/>
                <w:b/>
                <w:lang w:eastAsia="en-US"/>
              </w:rPr>
              <w:t>30</w:t>
            </w:r>
          </w:p>
        </w:tc>
        <w:tc>
          <w:tcPr>
            <w:tcW w:w="879" w:type="dxa"/>
            <w:shd w:val="clear" w:color="auto" w:fill="DAEEF3" w:themeFill="accent5" w:themeFillTint="33"/>
          </w:tcPr>
          <w:p w:rsidR="008505EA" w:rsidRPr="00EE580C" w:rsidRDefault="008505EA" w:rsidP="008C3F84">
            <w:pPr>
              <w:jc w:val="center"/>
              <w:rPr>
                <w:rFonts w:eastAsia="Calibri"/>
                <w:b/>
                <w:lang w:eastAsia="en-US"/>
              </w:rPr>
            </w:pPr>
            <w:r w:rsidRPr="00EE580C">
              <w:rPr>
                <w:rFonts w:eastAsia="Calibri"/>
                <w:b/>
                <w:lang w:eastAsia="en-US"/>
              </w:rPr>
              <w:t>28</w:t>
            </w:r>
          </w:p>
        </w:tc>
        <w:tc>
          <w:tcPr>
            <w:tcW w:w="1276" w:type="dxa"/>
            <w:shd w:val="clear" w:color="auto" w:fill="DAEEF3" w:themeFill="accent5" w:themeFillTint="33"/>
          </w:tcPr>
          <w:p w:rsidR="008505EA" w:rsidRPr="00EE580C" w:rsidRDefault="008505EA" w:rsidP="008C3F84">
            <w:pPr>
              <w:jc w:val="center"/>
              <w:rPr>
                <w:rFonts w:eastAsia="Calibri"/>
                <w:b/>
                <w:lang w:eastAsia="en-US"/>
              </w:rPr>
            </w:pPr>
            <w:r w:rsidRPr="00EE580C">
              <w:rPr>
                <w:rFonts w:eastAsia="Calibri"/>
                <w:b/>
                <w:lang w:eastAsia="en-US"/>
              </w:rPr>
              <w:t>0</w:t>
            </w:r>
          </w:p>
        </w:tc>
        <w:tc>
          <w:tcPr>
            <w:tcW w:w="708" w:type="dxa"/>
            <w:shd w:val="clear" w:color="auto" w:fill="DAEEF3" w:themeFill="accent5" w:themeFillTint="33"/>
          </w:tcPr>
          <w:p w:rsidR="008505EA" w:rsidRPr="00EE580C" w:rsidRDefault="008505EA" w:rsidP="008C3F84">
            <w:pPr>
              <w:jc w:val="center"/>
              <w:rPr>
                <w:rFonts w:eastAsia="Calibri"/>
                <w:b/>
                <w:lang w:eastAsia="en-US"/>
              </w:rPr>
            </w:pPr>
            <w:r w:rsidRPr="00EE580C">
              <w:rPr>
                <w:rFonts w:eastAsia="Calibri"/>
                <w:b/>
                <w:lang w:eastAsia="en-US"/>
              </w:rPr>
              <w:t>0</w:t>
            </w:r>
          </w:p>
        </w:tc>
        <w:tc>
          <w:tcPr>
            <w:tcW w:w="851" w:type="dxa"/>
            <w:shd w:val="clear" w:color="auto" w:fill="DAEEF3" w:themeFill="accent5" w:themeFillTint="33"/>
          </w:tcPr>
          <w:p w:rsidR="008505EA" w:rsidRPr="00EE580C" w:rsidRDefault="008505EA" w:rsidP="008C3F84">
            <w:pPr>
              <w:jc w:val="center"/>
              <w:rPr>
                <w:rFonts w:eastAsia="Calibri"/>
                <w:lang w:eastAsia="en-US"/>
              </w:rPr>
            </w:pPr>
            <w:r w:rsidRPr="00EE580C">
              <w:rPr>
                <w:rFonts w:eastAsia="Calibri"/>
                <w:lang w:eastAsia="en-US"/>
              </w:rPr>
              <w:t>100%</w:t>
            </w:r>
          </w:p>
        </w:tc>
        <w:tc>
          <w:tcPr>
            <w:tcW w:w="1105" w:type="dxa"/>
            <w:shd w:val="clear" w:color="auto" w:fill="DAEEF3" w:themeFill="accent5" w:themeFillTint="33"/>
          </w:tcPr>
          <w:p w:rsidR="008505EA" w:rsidRPr="00EE580C" w:rsidRDefault="008505EA" w:rsidP="008C3F84">
            <w:pPr>
              <w:jc w:val="center"/>
              <w:rPr>
                <w:rFonts w:eastAsia="Calibri"/>
                <w:lang w:eastAsia="en-US"/>
              </w:rPr>
            </w:pPr>
          </w:p>
        </w:tc>
      </w:tr>
      <w:tr w:rsidR="008505EA" w:rsidRPr="00082C2D" w:rsidTr="007C2127">
        <w:tc>
          <w:tcPr>
            <w:tcW w:w="1106"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8А</w:t>
            </w:r>
          </w:p>
        </w:tc>
        <w:tc>
          <w:tcPr>
            <w:tcW w:w="709"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29</w:t>
            </w:r>
          </w:p>
        </w:tc>
        <w:tc>
          <w:tcPr>
            <w:tcW w:w="567"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1</w:t>
            </w:r>
          </w:p>
        </w:tc>
        <w:tc>
          <w:tcPr>
            <w:tcW w:w="709"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1</w:t>
            </w:r>
          </w:p>
        </w:tc>
        <w:tc>
          <w:tcPr>
            <w:tcW w:w="709"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29</w:t>
            </w:r>
          </w:p>
        </w:tc>
        <w:tc>
          <w:tcPr>
            <w:tcW w:w="680"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0</w:t>
            </w:r>
          </w:p>
        </w:tc>
        <w:tc>
          <w:tcPr>
            <w:tcW w:w="709" w:type="dxa"/>
            <w:shd w:val="clear" w:color="auto" w:fill="DAEEF3" w:themeFill="accent5" w:themeFillTint="33"/>
          </w:tcPr>
          <w:p w:rsidR="008505EA" w:rsidRPr="00113F41" w:rsidRDefault="00EE580C" w:rsidP="008C3F84">
            <w:pPr>
              <w:jc w:val="center"/>
              <w:rPr>
                <w:rFonts w:eastAsia="Calibri"/>
                <w:lang w:eastAsia="en-US"/>
              </w:rPr>
            </w:pPr>
            <w:r w:rsidRPr="00113F41">
              <w:rPr>
                <w:rFonts w:eastAsia="Calibri"/>
                <w:lang w:eastAsia="en-US"/>
              </w:rPr>
              <w:t>10</w:t>
            </w:r>
          </w:p>
        </w:tc>
        <w:tc>
          <w:tcPr>
            <w:tcW w:w="879" w:type="dxa"/>
            <w:shd w:val="clear" w:color="auto" w:fill="DAEEF3" w:themeFill="accent5" w:themeFillTint="33"/>
          </w:tcPr>
          <w:p w:rsidR="008505EA" w:rsidRPr="00113F41" w:rsidRDefault="00EE580C" w:rsidP="008C3F84">
            <w:pPr>
              <w:jc w:val="center"/>
              <w:rPr>
                <w:rFonts w:eastAsia="Calibri"/>
                <w:lang w:eastAsia="en-US"/>
              </w:rPr>
            </w:pPr>
            <w:r w:rsidRPr="00113F41">
              <w:rPr>
                <w:rFonts w:eastAsia="Calibri"/>
                <w:lang w:eastAsia="en-US"/>
              </w:rPr>
              <w:t>34</w:t>
            </w:r>
          </w:p>
        </w:tc>
        <w:tc>
          <w:tcPr>
            <w:tcW w:w="1276"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0</w:t>
            </w:r>
          </w:p>
        </w:tc>
        <w:tc>
          <w:tcPr>
            <w:tcW w:w="708"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0</w:t>
            </w:r>
          </w:p>
        </w:tc>
        <w:tc>
          <w:tcPr>
            <w:tcW w:w="851"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100%</w:t>
            </w:r>
          </w:p>
        </w:tc>
        <w:tc>
          <w:tcPr>
            <w:tcW w:w="1105" w:type="dxa"/>
            <w:shd w:val="clear" w:color="auto" w:fill="DAEEF3" w:themeFill="accent5" w:themeFillTint="33"/>
          </w:tcPr>
          <w:p w:rsidR="008505EA" w:rsidRPr="00113F41" w:rsidRDefault="00EE580C" w:rsidP="008C3F84">
            <w:pPr>
              <w:jc w:val="center"/>
              <w:rPr>
                <w:rFonts w:eastAsia="Calibri"/>
                <w:lang w:eastAsia="en-US"/>
              </w:rPr>
            </w:pPr>
            <w:proofErr w:type="spellStart"/>
            <w:r w:rsidRPr="00113F41">
              <w:rPr>
                <w:rFonts w:eastAsia="Calibri"/>
                <w:lang w:eastAsia="en-US"/>
              </w:rPr>
              <w:t>Дадочкина</w:t>
            </w:r>
            <w:proofErr w:type="spellEnd"/>
            <w:r w:rsidRPr="00113F41">
              <w:rPr>
                <w:rFonts w:eastAsia="Calibri"/>
                <w:lang w:eastAsia="en-US"/>
              </w:rPr>
              <w:t xml:space="preserve"> Т.Н.</w:t>
            </w:r>
          </w:p>
        </w:tc>
      </w:tr>
      <w:tr w:rsidR="008505EA" w:rsidRPr="00082C2D" w:rsidTr="007C2127">
        <w:tc>
          <w:tcPr>
            <w:tcW w:w="1106"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8Б</w:t>
            </w:r>
          </w:p>
        </w:tc>
        <w:tc>
          <w:tcPr>
            <w:tcW w:w="709"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30</w:t>
            </w:r>
          </w:p>
        </w:tc>
        <w:tc>
          <w:tcPr>
            <w:tcW w:w="567"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0</w:t>
            </w:r>
          </w:p>
        </w:tc>
        <w:tc>
          <w:tcPr>
            <w:tcW w:w="709"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0</w:t>
            </w:r>
          </w:p>
        </w:tc>
        <w:tc>
          <w:tcPr>
            <w:tcW w:w="709"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30</w:t>
            </w:r>
          </w:p>
        </w:tc>
        <w:tc>
          <w:tcPr>
            <w:tcW w:w="680"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1</w:t>
            </w:r>
          </w:p>
        </w:tc>
        <w:tc>
          <w:tcPr>
            <w:tcW w:w="709"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9</w:t>
            </w:r>
          </w:p>
        </w:tc>
        <w:tc>
          <w:tcPr>
            <w:tcW w:w="879"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33</w:t>
            </w:r>
          </w:p>
        </w:tc>
        <w:tc>
          <w:tcPr>
            <w:tcW w:w="1276" w:type="dxa"/>
            <w:shd w:val="clear" w:color="auto" w:fill="DAEEF3" w:themeFill="accent5" w:themeFillTint="33"/>
          </w:tcPr>
          <w:p w:rsidR="008505EA" w:rsidRPr="00113F41" w:rsidRDefault="00113F41" w:rsidP="00113F41">
            <w:pPr>
              <w:jc w:val="center"/>
              <w:rPr>
                <w:rFonts w:eastAsia="Calibri"/>
                <w:lang w:eastAsia="en-US"/>
              </w:rPr>
            </w:pPr>
            <w:r w:rsidRPr="00113F41">
              <w:rPr>
                <w:rFonts w:eastAsia="Calibri"/>
                <w:lang w:eastAsia="en-US"/>
              </w:rPr>
              <w:t>0</w:t>
            </w:r>
          </w:p>
        </w:tc>
        <w:tc>
          <w:tcPr>
            <w:tcW w:w="708"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0</w:t>
            </w:r>
          </w:p>
        </w:tc>
        <w:tc>
          <w:tcPr>
            <w:tcW w:w="851"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100%</w:t>
            </w:r>
          </w:p>
        </w:tc>
        <w:tc>
          <w:tcPr>
            <w:tcW w:w="1105"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Силина Н</w:t>
            </w:r>
            <w:r w:rsidR="008505EA" w:rsidRPr="00113F41">
              <w:rPr>
                <w:rFonts w:eastAsia="Calibri"/>
                <w:lang w:eastAsia="en-US"/>
              </w:rPr>
              <w:t>.А.</w:t>
            </w:r>
          </w:p>
        </w:tc>
      </w:tr>
      <w:tr w:rsidR="008505EA" w:rsidRPr="00082C2D" w:rsidTr="007C2127">
        <w:tc>
          <w:tcPr>
            <w:tcW w:w="1106"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8В</w:t>
            </w:r>
          </w:p>
        </w:tc>
        <w:tc>
          <w:tcPr>
            <w:tcW w:w="709"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30</w:t>
            </w:r>
          </w:p>
        </w:tc>
        <w:tc>
          <w:tcPr>
            <w:tcW w:w="567"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1</w:t>
            </w:r>
          </w:p>
        </w:tc>
        <w:tc>
          <w:tcPr>
            <w:tcW w:w="709"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0</w:t>
            </w:r>
          </w:p>
        </w:tc>
        <w:tc>
          <w:tcPr>
            <w:tcW w:w="709"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29</w:t>
            </w:r>
          </w:p>
        </w:tc>
        <w:tc>
          <w:tcPr>
            <w:tcW w:w="680"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1</w:t>
            </w:r>
          </w:p>
        </w:tc>
        <w:tc>
          <w:tcPr>
            <w:tcW w:w="709"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4</w:t>
            </w:r>
          </w:p>
        </w:tc>
        <w:tc>
          <w:tcPr>
            <w:tcW w:w="879"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17</w:t>
            </w:r>
          </w:p>
        </w:tc>
        <w:tc>
          <w:tcPr>
            <w:tcW w:w="1276"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0</w:t>
            </w:r>
          </w:p>
        </w:tc>
        <w:tc>
          <w:tcPr>
            <w:tcW w:w="708"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0</w:t>
            </w:r>
          </w:p>
        </w:tc>
        <w:tc>
          <w:tcPr>
            <w:tcW w:w="851"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100%</w:t>
            </w:r>
          </w:p>
        </w:tc>
        <w:tc>
          <w:tcPr>
            <w:tcW w:w="1105"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Старкова Е</w:t>
            </w:r>
            <w:r w:rsidR="008505EA" w:rsidRPr="00113F41">
              <w:rPr>
                <w:rFonts w:eastAsia="Calibri"/>
                <w:lang w:eastAsia="en-US"/>
              </w:rPr>
              <w:t>.А.</w:t>
            </w:r>
          </w:p>
        </w:tc>
      </w:tr>
      <w:tr w:rsidR="008505EA" w:rsidRPr="00082C2D" w:rsidTr="007C2127">
        <w:tc>
          <w:tcPr>
            <w:tcW w:w="1106"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8Г</w:t>
            </w:r>
          </w:p>
        </w:tc>
        <w:tc>
          <w:tcPr>
            <w:tcW w:w="709"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29</w:t>
            </w:r>
          </w:p>
        </w:tc>
        <w:tc>
          <w:tcPr>
            <w:tcW w:w="567"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1</w:t>
            </w:r>
          </w:p>
        </w:tc>
        <w:tc>
          <w:tcPr>
            <w:tcW w:w="709"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1</w:t>
            </w:r>
          </w:p>
        </w:tc>
        <w:tc>
          <w:tcPr>
            <w:tcW w:w="709"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29</w:t>
            </w:r>
          </w:p>
        </w:tc>
        <w:tc>
          <w:tcPr>
            <w:tcW w:w="680"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0</w:t>
            </w:r>
          </w:p>
        </w:tc>
        <w:tc>
          <w:tcPr>
            <w:tcW w:w="709"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5</w:t>
            </w:r>
          </w:p>
        </w:tc>
        <w:tc>
          <w:tcPr>
            <w:tcW w:w="879"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17</w:t>
            </w:r>
          </w:p>
        </w:tc>
        <w:tc>
          <w:tcPr>
            <w:tcW w:w="1276"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0</w:t>
            </w:r>
          </w:p>
        </w:tc>
        <w:tc>
          <w:tcPr>
            <w:tcW w:w="708"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0</w:t>
            </w:r>
          </w:p>
        </w:tc>
        <w:tc>
          <w:tcPr>
            <w:tcW w:w="851"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100%</w:t>
            </w:r>
          </w:p>
        </w:tc>
        <w:tc>
          <w:tcPr>
            <w:tcW w:w="1105" w:type="dxa"/>
            <w:shd w:val="clear" w:color="auto" w:fill="DAEEF3" w:themeFill="accent5" w:themeFillTint="33"/>
          </w:tcPr>
          <w:p w:rsidR="008505EA" w:rsidRPr="00113F41" w:rsidRDefault="00113F41" w:rsidP="008C3F84">
            <w:pPr>
              <w:jc w:val="center"/>
              <w:rPr>
                <w:rFonts w:eastAsia="Calibri"/>
                <w:lang w:eastAsia="en-US"/>
              </w:rPr>
            </w:pPr>
            <w:r w:rsidRPr="00113F41">
              <w:rPr>
                <w:rFonts w:eastAsia="Calibri"/>
                <w:lang w:eastAsia="en-US"/>
              </w:rPr>
              <w:t>Баскова А.А.</w:t>
            </w:r>
          </w:p>
        </w:tc>
      </w:tr>
      <w:tr w:rsidR="008505EA" w:rsidRPr="00082C2D" w:rsidTr="002D3E2C">
        <w:tc>
          <w:tcPr>
            <w:tcW w:w="1106" w:type="dxa"/>
            <w:shd w:val="clear" w:color="auto" w:fill="DAEEF3" w:themeFill="accent5" w:themeFillTint="33"/>
          </w:tcPr>
          <w:p w:rsidR="008505EA" w:rsidRPr="00113F41" w:rsidRDefault="008505EA" w:rsidP="008C3F84">
            <w:pPr>
              <w:jc w:val="center"/>
              <w:rPr>
                <w:rFonts w:eastAsia="Calibri"/>
                <w:b/>
                <w:lang w:eastAsia="en-US"/>
              </w:rPr>
            </w:pPr>
            <w:r w:rsidRPr="00113F41">
              <w:rPr>
                <w:rFonts w:eastAsia="Calibri"/>
                <w:b/>
                <w:lang w:eastAsia="en-US"/>
              </w:rPr>
              <w:t>ИТОГО</w:t>
            </w:r>
          </w:p>
        </w:tc>
        <w:tc>
          <w:tcPr>
            <w:tcW w:w="709" w:type="dxa"/>
            <w:shd w:val="clear" w:color="auto" w:fill="DAEEF3" w:themeFill="accent5" w:themeFillTint="33"/>
          </w:tcPr>
          <w:p w:rsidR="008505EA" w:rsidRPr="00113F41" w:rsidRDefault="00113F41" w:rsidP="008C3F84">
            <w:pPr>
              <w:jc w:val="center"/>
              <w:rPr>
                <w:rFonts w:eastAsia="Calibri"/>
                <w:b/>
                <w:lang w:eastAsia="en-US"/>
              </w:rPr>
            </w:pPr>
            <w:r w:rsidRPr="00113F41">
              <w:rPr>
                <w:rFonts w:eastAsia="Calibri"/>
                <w:b/>
                <w:lang w:eastAsia="en-US"/>
              </w:rPr>
              <w:t>118</w:t>
            </w:r>
          </w:p>
        </w:tc>
        <w:tc>
          <w:tcPr>
            <w:tcW w:w="567" w:type="dxa"/>
            <w:shd w:val="clear" w:color="auto" w:fill="DAEEF3" w:themeFill="accent5" w:themeFillTint="33"/>
          </w:tcPr>
          <w:p w:rsidR="008505EA" w:rsidRPr="00113F41" w:rsidRDefault="008505EA" w:rsidP="008C3F84">
            <w:pPr>
              <w:jc w:val="center"/>
              <w:rPr>
                <w:rFonts w:eastAsia="Calibri"/>
                <w:b/>
                <w:lang w:eastAsia="en-US"/>
              </w:rPr>
            </w:pPr>
            <w:r w:rsidRPr="00113F41">
              <w:rPr>
                <w:rFonts w:eastAsia="Calibri"/>
                <w:b/>
                <w:lang w:eastAsia="en-US"/>
              </w:rPr>
              <w:t>3</w:t>
            </w:r>
          </w:p>
        </w:tc>
        <w:tc>
          <w:tcPr>
            <w:tcW w:w="709" w:type="dxa"/>
            <w:shd w:val="clear" w:color="auto" w:fill="DAEEF3" w:themeFill="accent5" w:themeFillTint="33"/>
          </w:tcPr>
          <w:p w:rsidR="008505EA" w:rsidRPr="00113F41" w:rsidRDefault="00113F41" w:rsidP="008C3F84">
            <w:pPr>
              <w:jc w:val="center"/>
              <w:rPr>
                <w:rFonts w:eastAsia="Calibri"/>
                <w:b/>
                <w:lang w:eastAsia="en-US"/>
              </w:rPr>
            </w:pPr>
            <w:r w:rsidRPr="00113F41">
              <w:rPr>
                <w:rFonts w:eastAsia="Calibri"/>
                <w:b/>
                <w:lang w:eastAsia="en-US"/>
              </w:rPr>
              <w:t>2</w:t>
            </w:r>
          </w:p>
        </w:tc>
        <w:tc>
          <w:tcPr>
            <w:tcW w:w="709" w:type="dxa"/>
            <w:shd w:val="clear" w:color="auto" w:fill="DAEEF3" w:themeFill="accent5" w:themeFillTint="33"/>
          </w:tcPr>
          <w:p w:rsidR="008505EA" w:rsidRPr="00113F41" w:rsidRDefault="008505EA" w:rsidP="008C3F84">
            <w:pPr>
              <w:jc w:val="center"/>
              <w:rPr>
                <w:rFonts w:eastAsia="Calibri"/>
                <w:b/>
                <w:lang w:eastAsia="en-US"/>
              </w:rPr>
            </w:pPr>
            <w:r w:rsidRPr="00113F41">
              <w:rPr>
                <w:rFonts w:eastAsia="Calibri"/>
                <w:b/>
                <w:lang w:eastAsia="en-US"/>
              </w:rPr>
              <w:t>117</w:t>
            </w:r>
          </w:p>
        </w:tc>
        <w:tc>
          <w:tcPr>
            <w:tcW w:w="680" w:type="dxa"/>
            <w:shd w:val="clear" w:color="auto" w:fill="DAEEF3" w:themeFill="accent5" w:themeFillTint="33"/>
          </w:tcPr>
          <w:p w:rsidR="008505EA" w:rsidRPr="00113F41" w:rsidRDefault="00113F41" w:rsidP="008C3F84">
            <w:pPr>
              <w:jc w:val="center"/>
              <w:rPr>
                <w:rFonts w:eastAsia="Calibri"/>
                <w:b/>
                <w:lang w:eastAsia="en-US"/>
              </w:rPr>
            </w:pPr>
            <w:r w:rsidRPr="00113F41">
              <w:rPr>
                <w:rFonts w:eastAsia="Calibri"/>
                <w:b/>
                <w:lang w:eastAsia="en-US"/>
              </w:rPr>
              <w:t>2</w:t>
            </w:r>
          </w:p>
        </w:tc>
        <w:tc>
          <w:tcPr>
            <w:tcW w:w="709" w:type="dxa"/>
            <w:shd w:val="clear" w:color="auto" w:fill="DAEEF3" w:themeFill="accent5" w:themeFillTint="33"/>
          </w:tcPr>
          <w:p w:rsidR="008505EA" w:rsidRPr="00113F41" w:rsidRDefault="00113F41" w:rsidP="008C3F84">
            <w:pPr>
              <w:jc w:val="center"/>
              <w:rPr>
                <w:rFonts w:eastAsia="Calibri"/>
                <w:b/>
                <w:lang w:eastAsia="en-US"/>
              </w:rPr>
            </w:pPr>
            <w:r w:rsidRPr="00113F41">
              <w:rPr>
                <w:rFonts w:eastAsia="Calibri"/>
                <w:b/>
                <w:lang w:eastAsia="en-US"/>
              </w:rPr>
              <w:t>28</w:t>
            </w:r>
          </w:p>
        </w:tc>
        <w:tc>
          <w:tcPr>
            <w:tcW w:w="879" w:type="dxa"/>
            <w:shd w:val="clear" w:color="auto" w:fill="DAEEF3" w:themeFill="accent5" w:themeFillTint="33"/>
          </w:tcPr>
          <w:p w:rsidR="008505EA" w:rsidRPr="00113F41" w:rsidRDefault="00113F41" w:rsidP="008C3F84">
            <w:pPr>
              <w:jc w:val="center"/>
              <w:rPr>
                <w:rFonts w:eastAsia="Calibri"/>
                <w:b/>
                <w:lang w:eastAsia="en-US"/>
              </w:rPr>
            </w:pPr>
            <w:r w:rsidRPr="00113F41">
              <w:rPr>
                <w:rFonts w:eastAsia="Calibri"/>
                <w:b/>
                <w:lang w:eastAsia="en-US"/>
              </w:rPr>
              <w:t>25</w:t>
            </w:r>
          </w:p>
        </w:tc>
        <w:tc>
          <w:tcPr>
            <w:tcW w:w="1276" w:type="dxa"/>
            <w:shd w:val="clear" w:color="auto" w:fill="DAEEF3" w:themeFill="accent5" w:themeFillTint="33"/>
          </w:tcPr>
          <w:p w:rsidR="008505EA" w:rsidRPr="00113F41" w:rsidRDefault="00113F41" w:rsidP="008C3F84">
            <w:pPr>
              <w:jc w:val="center"/>
              <w:rPr>
                <w:rFonts w:eastAsia="Calibri"/>
                <w:b/>
                <w:lang w:eastAsia="en-US"/>
              </w:rPr>
            </w:pPr>
            <w:r w:rsidRPr="00113F41">
              <w:rPr>
                <w:rFonts w:eastAsia="Calibri"/>
                <w:b/>
                <w:lang w:eastAsia="en-US"/>
              </w:rPr>
              <w:t>0</w:t>
            </w:r>
          </w:p>
        </w:tc>
        <w:tc>
          <w:tcPr>
            <w:tcW w:w="708" w:type="dxa"/>
            <w:shd w:val="clear" w:color="auto" w:fill="DAEEF3" w:themeFill="accent5" w:themeFillTint="33"/>
          </w:tcPr>
          <w:p w:rsidR="008505EA" w:rsidRPr="00113F41" w:rsidRDefault="008505EA" w:rsidP="008C3F84">
            <w:pPr>
              <w:jc w:val="center"/>
              <w:rPr>
                <w:rFonts w:eastAsia="Calibri"/>
                <w:b/>
                <w:lang w:eastAsia="en-US"/>
              </w:rPr>
            </w:pPr>
            <w:r w:rsidRPr="00113F41">
              <w:rPr>
                <w:rFonts w:eastAsia="Calibri"/>
                <w:b/>
                <w:lang w:eastAsia="en-US"/>
              </w:rPr>
              <w:t>0</w:t>
            </w:r>
          </w:p>
        </w:tc>
        <w:tc>
          <w:tcPr>
            <w:tcW w:w="851" w:type="dxa"/>
            <w:shd w:val="clear" w:color="auto" w:fill="DAEEF3" w:themeFill="accent5" w:themeFillTint="33"/>
          </w:tcPr>
          <w:p w:rsidR="008505EA" w:rsidRPr="00113F41" w:rsidRDefault="008505EA" w:rsidP="008C3F84">
            <w:pPr>
              <w:jc w:val="center"/>
              <w:rPr>
                <w:rFonts w:eastAsia="Calibri"/>
                <w:lang w:eastAsia="en-US"/>
              </w:rPr>
            </w:pPr>
            <w:r w:rsidRPr="00113F41">
              <w:rPr>
                <w:rFonts w:eastAsia="Calibri"/>
                <w:lang w:eastAsia="en-US"/>
              </w:rPr>
              <w:t>100%</w:t>
            </w:r>
          </w:p>
        </w:tc>
        <w:tc>
          <w:tcPr>
            <w:tcW w:w="1105" w:type="dxa"/>
            <w:shd w:val="clear" w:color="auto" w:fill="DAEEF3" w:themeFill="accent5" w:themeFillTint="33"/>
          </w:tcPr>
          <w:p w:rsidR="008505EA" w:rsidRPr="00113F41" w:rsidRDefault="008505EA" w:rsidP="008C3F84">
            <w:pPr>
              <w:jc w:val="center"/>
              <w:rPr>
                <w:rFonts w:eastAsia="Calibri"/>
                <w:lang w:eastAsia="en-US"/>
              </w:rPr>
            </w:pPr>
          </w:p>
        </w:tc>
      </w:tr>
      <w:tr w:rsidR="008505EA" w:rsidRPr="00082C2D" w:rsidTr="007C2127">
        <w:tc>
          <w:tcPr>
            <w:tcW w:w="1106"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9А</w:t>
            </w:r>
          </w:p>
        </w:tc>
        <w:tc>
          <w:tcPr>
            <w:tcW w:w="709"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30</w:t>
            </w:r>
          </w:p>
        </w:tc>
        <w:tc>
          <w:tcPr>
            <w:tcW w:w="567"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1</w:t>
            </w:r>
          </w:p>
        </w:tc>
        <w:tc>
          <w:tcPr>
            <w:tcW w:w="709"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1</w:t>
            </w:r>
          </w:p>
        </w:tc>
        <w:tc>
          <w:tcPr>
            <w:tcW w:w="709"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30</w:t>
            </w:r>
          </w:p>
        </w:tc>
        <w:tc>
          <w:tcPr>
            <w:tcW w:w="680"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0</w:t>
            </w:r>
          </w:p>
        </w:tc>
        <w:tc>
          <w:tcPr>
            <w:tcW w:w="709"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5</w:t>
            </w:r>
          </w:p>
        </w:tc>
        <w:tc>
          <w:tcPr>
            <w:tcW w:w="879"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17</w:t>
            </w:r>
          </w:p>
        </w:tc>
        <w:tc>
          <w:tcPr>
            <w:tcW w:w="1276"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0</w:t>
            </w:r>
          </w:p>
        </w:tc>
        <w:tc>
          <w:tcPr>
            <w:tcW w:w="708"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0</w:t>
            </w:r>
          </w:p>
        </w:tc>
        <w:tc>
          <w:tcPr>
            <w:tcW w:w="851"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100%</w:t>
            </w:r>
          </w:p>
        </w:tc>
        <w:tc>
          <w:tcPr>
            <w:tcW w:w="1105" w:type="dxa"/>
            <w:shd w:val="clear" w:color="auto" w:fill="DAEEF3" w:themeFill="accent5" w:themeFillTint="33"/>
          </w:tcPr>
          <w:p w:rsidR="008505EA" w:rsidRPr="00DB718E" w:rsidRDefault="00B20FD0" w:rsidP="008C3F84">
            <w:pPr>
              <w:rPr>
                <w:rFonts w:eastAsia="Calibri"/>
                <w:lang w:eastAsia="en-US"/>
              </w:rPr>
            </w:pPr>
            <w:r w:rsidRPr="00DB718E">
              <w:rPr>
                <w:rFonts w:eastAsia="Calibri"/>
                <w:lang w:eastAsia="en-US"/>
              </w:rPr>
              <w:t>Струкова Л.В</w:t>
            </w:r>
            <w:r w:rsidR="008505EA" w:rsidRPr="00DB718E">
              <w:rPr>
                <w:rFonts w:eastAsia="Calibri"/>
                <w:lang w:eastAsia="en-US"/>
              </w:rPr>
              <w:t>.</w:t>
            </w:r>
          </w:p>
        </w:tc>
      </w:tr>
      <w:tr w:rsidR="008505EA" w:rsidRPr="00082C2D" w:rsidTr="007C2127">
        <w:tc>
          <w:tcPr>
            <w:tcW w:w="1106"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lastRenderedPageBreak/>
              <w:t>9Б</w:t>
            </w:r>
          </w:p>
        </w:tc>
        <w:tc>
          <w:tcPr>
            <w:tcW w:w="709"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28</w:t>
            </w:r>
          </w:p>
        </w:tc>
        <w:tc>
          <w:tcPr>
            <w:tcW w:w="567"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0</w:t>
            </w:r>
          </w:p>
        </w:tc>
        <w:tc>
          <w:tcPr>
            <w:tcW w:w="709"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0</w:t>
            </w:r>
          </w:p>
        </w:tc>
        <w:tc>
          <w:tcPr>
            <w:tcW w:w="709"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28</w:t>
            </w:r>
          </w:p>
        </w:tc>
        <w:tc>
          <w:tcPr>
            <w:tcW w:w="680"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0</w:t>
            </w:r>
          </w:p>
        </w:tc>
        <w:tc>
          <w:tcPr>
            <w:tcW w:w="709"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7</w:t>
            </w:r>
          </w:p>
        </w:tc>
        <w:tc>
          <w:tcPr>
            <w:tcW w:w="879"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25</w:t>
            </w:r>
          </w:p>
        </w:tc>
        <w:tc>
          <w:tcPr>
            <w:tcW w:w="1276"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1-рус</w:t>
            </w:r>
            <w:r w:rsidR="008505EA" w:rsidRPr="00DB718E">
              <w:rPr>
                <w:rFonts w:eastAsia="Calibri"/>
                <w:lang w:eastAsia="en-US"/>
              </w:rPr>
              <w:t>.</w:t>
            </w:r>
            <w:r w:rsidRPr="00DB718E">
              <w:rPr>
                <w:rFonts w:eastAsia="Calibri"/>
                <w:lang w:eastAsia="en-US"/>
              </w:rPr>
              <w:t>яз., 1-алгебра</w:t>
            </w:r>
          </w:p>
        </w:tc>
        <w:tc>
          <w:tcPr>
            <w:tcW w:w="708"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0</w:t>
            </w:r>
          </w:p>
        </w:tc>
        <w:tc>
          <w:tcPr>
            <w:tcW w:w="851"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100%</w:t>
            </w:r>
          </w:p>
        </w:tc>
        <w:tc>
          <w:tcPr>
            <w:tcW w:w="1105" w:type="dxa"/>
            <w:shd w:val="clear" w:color="auto" w:fill="DAEEF3" w:themeFill="accent5" w:themeFillTint="33"/>
          </w:tcPr>
          <w:p w:rsidR="008505EA" w:rsidRPr="00DB718E" w:rsidRDefault="00B20FD0" w:rsidP="008C3F84">
            <w:pPr>
              <w:rPr>
                <w:rFonts w:eastAsia="Calibri"/>
                <w:lang w:eastAsia="en-US"/>
              </w:rPr>
            </w:pPr>
            <w:r w:rsidRPr="00DB718E">
              <w:rPr>
                <w:rFonts w:eastAsia="Calibri"/>
                <w:lang w:eastAsia="en-US"/>
              </w:rPr>
              <w:t>Баскова А</w:t>
            </w:r>
            <w:r w:rsidR="008505EA" w:rsidRPr="00DB718E">
              <w:rPr>
                <w:rFonts w:eastAsia="Calibri"/>
                <w:lang w:eastAsia="en-US"/>
              </w:rPr>
              <w:t>.А.</w:t>
            </w:r>
          </w:p>
        </w:tc>
      </w:tr>
      <w:tr w:rsidR="008505EA" w:rsidRPr="00082C2D" w:rsidTr="007C2127">
        <w:tc>
          <w:tcPr>
            <w:tcW w:w="1106"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9В</w:t>
            </w:r>
          </w:p>
        </w:tc>
        <w:tc>
          <w:tcPr>
            <w:tcW w:w="709"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29</w:t>
            </w:r>
          </w:p>
        </w:tc>
        <w:tc>
          <w:tcPr>
            <w:tcW w:w="567"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0</w:t>
            </w:r>
          </w:p>
        </w:tc>
        <w:tc>
          <w:tcPr>
            <w:tcW w:w="709"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0</w:t>
            </w:r>
          </w:p>
        </w:tc>
        <w:tc>
          <w:tcPr>
            <w:tcW w:w="709"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2</w:t>
            </w:r>
            <w:r w:rsidR="00B20FD0" w:rsidRPr="00DB718E">
              <w:rPr>
                <w:rFonts w:eastAsia="Calibri"/>
                <w:lang w:eastAsia="en-US"/>
              </w:rPr>
              <w:t>9</w:t>
            </w:r>
          </w:p>
        </w:tc>
        <w:tc>
          <w:tcPr>
            <w:tcW w:w="680"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3</w:t>
            </w:r>
          </w:p>
        </w:tc>
        <w:tc>
          <w:tcPr>
            <w:tcW w:w="709"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13</w:t>
            </w:r>
          </w:p>
        </w:tc>
        <w:tc>
          <w:tcPr>
            <w:tcW w:w="879" w:type="dxa"/>
            <w:shd w:val="clear" w:color="auto" w:fill="DAEEF3" w:themeFill="accent5" w:themeFillTint="33"/>
          </w:tcPr>
          <w:p w:rsidR="008505EA" w:rsidRPr="00DB718E" w:rsidRDefault="00B20FD0" w:rsidP="008C3F84">
            <w:pPr>
              <w:jc w:val="center"/>
              <w:rPr>
                <w:rFonts w:eastAsia="Calibri"/>
                <w:lang w:eastAsia="en-US"/>
              </w:rPr>
            </w:pPr>
            <w:r w:rsidRPr="00DB718E">
              <w:rPr>
                <w:rFonts w:eastAsia="Calibri"/>
                <w:lang w:eastAsia="en-US"/>
              </w:rPr>
              <w:t>5</w:t>
            </w:r>
            <w:r w:rsidR="008505EA" w:rsidRPr="00DB718E">
              <w:rPr>
                <w:rFonts w:eastAsia="Calibri"/>
                <w:lang w:eastAsia="en-US"/>
              </w:rPr>
              <w:t>5</w:t>
            </w:r>
          </w:p>
        </w:tc>
        <w:tc>
          <w:tcPr>
            <w:tcW w:w="1276"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0</w:t>
            </w:r>
          </w:p>
        </w:tc>
        <w:tc>
          <w:tcPr>
            <w:tcW w:w="708"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0</w:t>
            </w:r>
          </w:p>
        </w:tc>
        <w:tc>
          <w:tcPr>
            <w:tcW w:w="851" w:type="dxa"/>
            <w:shd w:val="clear" w:color="auto" w:fill="DAEEF3" w:themeFill="accent5" w:themeFillTint="33"/>
          </w:tcPr>
          <w:p w:rsidR="008505EA" w:rsidRPr="00DB718E" w:rsidRDefault="008505EA" w:rsidP="008C3F84">
            <w:pPr>
              <w:jc w:val="center"/>
              <w:rPr>
                <w:rFonts w:eastAsia="Calibri"/>
                <w:lang w:eastAsia="en-US"/>
              </w:rPr>
            </w:pPr>
            <w:r w:rsidRPr="00DB718E">
              <w:rPr>
                <w:rFonts w:eastAsia="Calibri"/>
                <w:lang w:eastAsia="en-US"/>
              </w:rPr>
              <w:t>100%</w:t>
            </w:r>
          </w:p>
        </w:tc>
        <w:tc>
          <w:tcPr>
            <w:tcW w:w="1105" w:type="dxa"/>
            <w:shd w:val="clear" w:color="auto" w:fill="DAEEF3" w:themeFill="accent5" w:themeFillTint="33"/>
          </w:tcPr>
          <w:p w:rsidR="008505EA" w:rsidRPr="00DB718E" w:rsidRDefault="00B20FD0" w:rsidP="008C3F84">
            <w:pPr>
              <w:rPr>
                <w:rFonts w:eastAsia="Calibri"/>
                <w:lang w:eastAsia="en-US"/>
              </w:rPr>
            </w:pPr>
            <w:r w:rsidRPr="00DB718E">
              <w:rPr>
                <w:rFonts w:eastAsia="Calibri"/>
                <w:lang w:eastAsia="en-US"/>
              </w:rPr>
              <w:t>Соколова А</w:t>
            </w:r>
            <w:r w:rsidR="008505EA" w:rsidRPr="00DB718E">
              <w:rPr>
                <w:rFonts w:eastAsia="Calibri"/>
                <w:lang w:eastAsia="en-US"/>
              </w:rPr>
              <w:t>.А.</w:t>
            </w:r>
          </w:p>
        </w:tc>
      </w:tr>
      <w:tr w:rsidR="00B20FD0" w:rsidRPr="00082C2D" w:rsidTr="007C2127">
        <w:tc>
          <w:tcPr>
            <w:tcW w:w="1106" w:type="dxa"/>
            <w:shd w:val="clear" w:color="auto" w:fill="DAEEF3" w:themeFill="accent5" w:themeFillTint="33"/>
          </w:tcPr>
          <w:p w:rsidR="00B20FD0" w:rsidRPr="00DB718E" w:rsidRDefault="00B20FD0" w:rsidP="008C3F84">
            <w:pPr>
              <w:jc w:val="center"/>
              <w:rPr>
                <w:rFonts w:eastAsia="Calibri"/>
                <w:lang w:eastAsia="en-US"/>
              </w:rPr>
            </w:pPr>
            <w:r w:rsidRPr="00DB718E">
              <w:rPr>
                <w:rFonts w:eastAsia="Calibri"/>
                <w:lang w:eastAsia="en-US"/>
              </w:rPr>
              <w:t>9Г</w:t>
            </w:r>
          </w:p>
        </w:tc>
        <w:tc>
          <w:tcPr>
            <w:tcW w:w="709" w:type="dxa"/>
            <w:shd w:val="clear" w:color="auto" w:fill="DAEEF3" w:themeFill="accent5" w:themeFillTint="33"/>
          </w:tcPr>
          <w:p w:rsidR="00B20FD0" w:rsidRPr="00DB718E" w:rsidRDefault="00B20FD0" w:rsidP="008C3F84">
            <w:pPr>
              <w:jc w:val="center"/>
              <w:rPr>
                <w:rFonts w:eastAsia="Calibri"/>
                <w:lang w:eastAsia="en-US"/>
              </w:rPr>
            </w:pPr>
            <w:r w:rsidRPr="00DB718E">
              <w:rPr>
                <w:rFonts w:eastAsia="Calibri"/>
                <w:lang w:eastAsia="en-US"/>
              </w:rPr>
              <w:t>29</w:t>
            </w:r>
          </w:p>
        </w:tc>
        <w:tc>
          <w:tcPr>
            <w:tcW w:w="567" w:type="dxa"/>
            <w:shd w:val="clear" w:color="auto" w:fill="DAEEF3" w:themeFill="accent5" w:themeFillTint="33"/>
          </w:tcPr>
          <w:p w:rsidR="00B20FD0" w:rsidRPr="00DB718E" w:rsidRDefault="00B20FD0" w:rsidP="008C3F84">
            <w:pPr>
              <w:jc w:val="center"/>
              <w:rPr>
                <w:rFonts w:eastAsia="Calibri"/>
                <w:lang w:eastAsia="en-US"/>
              </w:rPr>
            </w:pPr>
            <w:r w:rsidRPr="00DB718E">
              <w:rPr>
                <w:rFonts w:eastAsia="Calibri"/>
                <w:lang w:eastAsia="en-US"/>
              </w:rPr>
              <w:t>0</w:t>
            </w:r>
          </w:p>
        </w:tc>
        <w:tc>
          <w:tcPr>
            <w:tcW w:w="709" w:type="dxa"/>
            <w:shd w:val="clear" w:color="auto" w:fill="DAEEF3" w:themeFill="accent5" w:themeFillTint="33"/>
          </w:tcPr>
          <w:p w:rsidR="00B20FD0" w:rsidRPr="00DB718E" w:rsidRDefault="00B20FD0" w:rsidP="008C3F84">
            <w:pPr>
              <w:jc w:val="center"/>
              <w:rPr>
                <w:rFonts w:eastAsia="Calibri"/>
                <w:lang w:eastAsia="en-US"/>
              </w:rPr>
            </w:pPr>
            <w:r w:rsidRPr="00DB718E">
              <w:rPr>
                <w:rFonts w:eastAsia="Calibri"/>
                <w:lang w:eastAsia="en-US"/>
              </w:rPr>
              <w:t>0</w:t>
            </w:r>
          </w:p>
        </w:tc>
        <w:tc>
          <w:tcPr>
            <w:tcW w:w="709" w:type="dxa"/>
            <w:shd w:val="clear" w:color="auto" w:fill="DAEEF3" w:themeFill="accent5" w:themeFillTint="33"/>
          </w:tcPr>
          <w:p w:rsidR="00B20FD0" w:rsidRPr="00DB718E" w:rsidRDefault="00B20FD0" w:rsidP="008C3F84">
            <w:pPr>
              <w:jc w:val="center"/>
              <w:rPr>
                <w:rFonts w:eastAsia="Calibri"/>
                <w:lang w:eastAsia="en-US"/>
              </w:rPr>
            </w:pPr>
            <w:r w:rsidRPr="00DB718E">
              <w:rPr>
                <w:rFonts w:eastAsia="Calibri"/>
                <w:lang w:eastAsia="en-US"/>
              </w:rPr>
              <w:t>29</w:t>
            </w:r>
          </w:p>
        </w:tc>
        <w:tc>
          <w:tcPr>
            <w:tcW w:w="680" w:type="dxa"/>
            <w:shd w:val="clear" w:color="auto" w:fill="DAEEF3" w:themeFill="accent5" w:themeFillTint="33"/>
          </w:tcPr>
          <w:p w:rsidR="00B20FD0" w:rsidRPr="00DB718E" w:rsidRDefault="00B20FD0" w:rsidP="008C3F84">
            <w:pPr>
              <w:jc w:val="center"/>
              <w:rPr>
                <w:rFonts w:eastAsia="Calibri"/>
                <w:lang w:eastAsia="en-US"/>
              </w:rPr>
            </w:pPr>
            <w:r w:rsidRPr="00DB718E">
              <w:rPr>
                <w:rFonts w:eastAsia="Calibri"/>
                <w:lang w:eastAsia="en-US"/>
              </w:rPr>
              <w:t>1</w:t>
            </w:r>
          </w:p>
        </w:tc>
        <w:tc>
          <w:tcPr>
            <w:tcW w:w="709" w:type="dxa"/>
            <w:shd w:val="clear" w:color="auto" w:fill="DAEEF3" w:themeFill="accent5" w:themeFillTint="33"/>
          </w:tcPr>
          <w:p w:rsidR="00B20FD0" w:rsidRPr="00DB718E" w:rsidRDefault="00B20FD0" w:rsidP="008C3F84">
            <w:pPr>
              <w:jc w:val="center"/>
              <w:rPr>
                <w:rFonts w:eastAsia="Calibri"/>
                <w:lang w:eastAsia="en-US"/>
              </w:rPr>
            </w:pPr>
            <w:r w:rsidRPr="00DB718E">
              <w:rPr>
                <w:rFonts w:eastAsia="Calibri"/>
                <w:lang w:eastAsia="en-US"/>
              </w:rPr>
              <w:t>4</w:t>
            </w:r>
          </w:p>
        </w:tc>
        <w:tc>
          <w:tcPr>
            <w:tcW w:w="879" w:type="dxa"/>
            <w:shd w:val="clear" w:color="auto" w:fill="DAEEF3" w:themeFill="accent5" w:themeFillTint="33"/>
          </w:tcPr>
          <w:p w:rsidR="00B20FD0" w:rsidRPr="00DB718E" w:rsidRDefault="00B20FD0" w:rsidP="008C3F84">
            <w:pPr>
              <w:jc w:val="center"/>
              <w:rPr>
                <w:rFonts w:eastAsia="Calibri"/>
                <w:lang w:eastAsia="en-US"/>
              </w:rPr>
            </w:pPr>
            <w:r w:rsidRPr="00DB718E">
              <w:rPr>
                <w:rFonts w:eastAsia="Calibri"/>
                <w:lang w:eastAsia="en-US"/>
              </w:rPr>
              <w:t>17</w:t>
            </w:r>
          </w:p>
        </w:tc>
        <w:tc>
          <w:tcPr>
            <w:tcW w:w="1276" w:type="dxa"/>
            <w:shd w:val="clear" w:color="auto" w:fill="DAEEF3" w:themeFill="accent5" w:themeFillTint="33"/>
          </w:tcPr>
          <w:p w:rsidR="00B20FD0" w:rsidRPr="00DB718E" w:rsidRDefault="00B20FD0" w:rsidP="008C3F84">
            <w:pPr>
              <w:jc w:val="center"/>
              <w:rPr>
                <w:rFonts w:eastAsia="Calibri"/>
                <w:lang w:eastAsia="en-US"/>
              </w:rPr>
            </w:pPr>
            <w:r w:rsidRPr="00DB718E">
              <w:rPr>
                <w:rFonts w:eastAsia="Calibri"/>
                <w:lang w:eastAsia="en-US"/>
              </w:rPr>
              <w:t>0</w:t>
            </w:r>
          </w:p>
        </w:tc>
        <w:tc>
          <w:tcPr>
            <w:tcW w:w="708" w:type="dxa"/>
            <w:shd w:val="clear" w:color="auto" w:fill="DAEEF3" w:themeFill="accent5" w:themeFillTint="33"/>
          </w:tcPr>
          <w:p w:rsidR="00B20FD0" w:rsidRPr="00DB718E" w:rsidRDefault="00B20FD0" w:rsidP="008C3F84">
            <w:pPr>
              <w:jc w:val="center"/>
              <w:rPr>
                <w:rFonts w:eastAsia="Calibri"/>
                <w:lang w:eastAsia="en-US"/>
              </w:rPr>
            </w:pPr>
            <w:r w:rsidRPr="00DB718E">
              <w:rPr>
                <w:rFonts w:eastAsia="Calibri"/>
                <w:lang w:eastAsia="en-US"/>
              </w:rPr>
              <w:t>0</w:t>
            </w:r>
          </w:p>
        </w:tc>
        <w:tc>
          <w:tcPr>
            <w:tcW w:w="851" w:type="dxa"/>
            <w:shd w:val="clear" w:color="auto" w:fill="DAEEF3" w:themeFill="accent5" w:themeFillTint="33"/>
          </w:tcPr>
          <w:p w:rsidR="00B20FD0" w:rsidRPr="00DB718E" w:rsidRDefault="00B20FD0" w:rsidP="008C3F84">
            <w:pPr>
              <w:jc w:val="center"/>
              <w:rPr>
                <w:rFonts w:eastAsia="Calibri"/>
                <w:lang w:eastAsia="en-US"/>
              </w:rPr>
            </w:pPr>
            <w:r w:rsidRPr="00DB718E">
              <w:rPr>
                <w:rFonts w:eastAsia="Calibri"/>
                <w:lang w:eastAsia="en-US"/>
              </w:rPr>
              <w:t>100%</w:t>
            </w:r>
          </w:p>
        </w:tc>
        <w:tc>
          <w:tcPr>
            <w:tcW w:w="1105" w:type="dxa"/>
            <w:shd w:val="clear" w:color="auto" w:fill="DAEEF3" w:themeFill="accent5" w:themeFillTint="33"/>
          </w:tcPr>
          <w:p w:rsidR="00B20FD0" w:rsidRPr="00DB718E" w:rsidRDefault="00DB718E" w:rsidP="008C3F84">
            <w:pPr>
              <w:rPr>
                <w:rFonts w:eastAsia="Calibri"/>
                <w:lang w:eastAsia="en-US"/>
              </w:rPr>
            </w:pPr>
            <w:r w:rsidRPr="00DB718E">
              <w:rPr>
                <w:rFonts w:eastAsia="Calibri"/>
                <w:lang w:eastAsia="en-US"/>
              </w:rPr>
              <w:t>Симоненко И.А.</w:t>
            </w:r>
          </w:p>
        </w:tc>
      </w:tr>
      <w:tr w:rsidR="008505EA" w:rsidRPr="00082C2D" w:rsidTr="002D3E2C">
        <w:tc>
          <w:tcPr>
            <w:tcW w:w="1106" w:type="dxa"/>
            <w:shd w:val="clear" w:color="auto" w:fill="DAEEF3" w:themeFill="accent5" w:themeFillTint="33"/>
          </w:tcPr>
          <w:p w:rsidR="008505EA" w:rsidRPr="0051489A" w:rsidRDefault="008505EA" w:rsidP="008C3F84">
            <w:pPr>
              <w:jc w:val="center"/>
              <w:rPr>
                <w:rFonts w:eastAsia="Calibri"/>
                <w:b/>
                <w:lang w:eastAsia="en-US"/>
              </w:rPr>
            </w:pPr>
            <w:r w:rsidRPr="0051489A">
              <w:rPr>
                <w:rFonts w:eastAsia="Calibri"/>
                <w:b/>
                <w:lang w:eastAsia="en-US"/>
              </w:rPr>
              <w:t>ИТОГО</w:t>
            </w:r>
          </w:p>
        </w:tc>
        <w:tc>
          <w:tcPr>
            <w:tcW w:w="709" w:type="dxa"/>
            <w:shd w:val="clear" w:color="auto" w:fill="DAEEF3" w:themeFill="accent5" w:themeFillTint="33"/>
          </w:tcPr>
          <w:p w:rsidR="008505EA" w:rsidRPr="0051489A" w:rsidRDefault="00DB718E" w:rsidP="008C3F84">
            <w:pPr>
              <w:jc w:val="center"/>
              <w:rPr>
                <w:rFonts w:eastAsia="Calibri"/>
                <w:b/>
                <w:lang w:eastAsia="en-US"/>
              </w:rPr>
            </w:pPr>
            <w:r w:rsidRPr="0051489A">
              <w:rPr>
                <w:rFonts w:eastAsia="Calibri"/>
                <w:b/>
                <w:lang w:eastAsia="en-US"/>
              </w:rPr>
              <w:t>116</w:t>
            </w:r>
          </w:p>
        </w:tc>
        <w:tc>
          <w:tcPr>
            <w:tcW w:w="567" w:type="dxa"/>
            <w:shd w:val="clear" w:color="auto" w:fill="DAEEF3" w:themeFill="accent5" w:themeFillTint="33"/>
          </w:tcPr>
          <w:p w:rsidR="008505EA" w:rsidRPr="0051489A" w:rsidRDefault="00DB718E" w:rsidP="008C3F84">
            <w:pPr>
              <w:jc w:val="center"/>
              <w:rPr>
                <w:rFonts w:eastAsia="Calibri"/>
                <w:b/>
                <w:lang w:eastAsia="en-US"/>
              </w:rPr>
            </w:pPr>
            <w:r w:rsidRPr="0051489A">
              <w:rPr>
                <w:rFonts w:eastAsia="Calibri"/>
                <w:b/>
                <w:lang w:eastAsia="en-US"/>
              </w:rPr>
              <w:t>1</w:t>
            </w:r>
          </w:p>
        </w:tc>
        <w:tc>
          <w:tcPr>
            <w:tcW w:w="709" w:type="dxa"/>
            <w:shd w:val="clear" w:color="auto" w:fill="DAEEF3" w:themeFill="accent5" w:themeFillTint="33"/>
          </w:tcPr>
          <w:p w:rsidR="008505EA" w:rsidRPr="0051489A" w:rsidRDefault="008505EA" w:rsidP="008C3F84">
            <w:pPr>
              <w:jc w:val="center"/>
              <w:rPr>
                <w:rFonts w:eastAsia="Calibri"/>
                <w:b/>
                <w:lang w:eastAsia="en-US"/>
              </w:rPr>
            </w:pPr>
            <w:r w:rsidRPr="0051489A">
              <w:rPr>
                <w:rFonts w:eastAsia="Calibri"/>
                <w:b/>
                <w:lang w:eastAsia="en-US"/>
              </w:rPr>
              <w:t>1</w:t>
            </w:r>
          </w:p>
        </w:tc>
        <w:tc>
          <w:tcPr>
            <w:tcW w:w="709" w:type="dxa"/>
            <w:shd w:val="clear" w:color="auto" w:fill="DAEEF3" w:themeFill="accent5" w:themeFillTint="33"/>
          </w:tcPr>
          <w:p w:rsidR="008505EA" w:rsidRPr="0051489A" w:rsidRDefault="00DB718E" w:rsidP="008C3F84">
            <w:pPr>
              <w:jc w:val="center"/>
              <w:rPr>
                <w:rFonts w:eastAsia="Calibri"/>
                <w:b/>
                <w:lang w:eastAsia="en-US"/>
              </w:rPr>
            </w:pPr>
            <w:r w:rsidRPr="0051489A">
              <w:rPr>
                <w:rFonts w:eastAsia="Calibri"/>
                <w:b/>
                <w:lang w:eastAsia="en-US"/>
              </w:rPr>
              <w:t>116</w:t>
            </w:r>
          </w:p>
        </w:tc>
        <w:tc>
          <w:tcPr>
            <w:tcW w:w="680" w:type="dxa"/>
            <w:shd w:val="clear" w:color="auto" w:fill="DAEEF3" w:themeFill="accent5" w:themeFillTint="33"/>
          </w:tcPr>
          <w:p w:rsidR="008505EA" w:rsidRPr="0051489A" w:rsidRDefault="008505EA" w:rsidP="008C3F84">
            <w:pPr>
              <w:jc w:val="center"/>
              <w:rPr>
                <w:rFonts w:eastAsia="Calibri"/>
                <w:b/>
                <w:lang w:eastAsia="en-US"/>
              </w:rPr>
            </w:pPr>
            <w:r w:rsidRPr="0051489A">
              <w:rPr>
                <w:rFonts w:eastAsia="Calibri"/>
                <w:b/>
                <w:lang w:eastAsia="en-US"/>
              </w:rPr>
              <w:t>4</w:t>
            </w:r>
          </w:p>
        </w:tc>
        <w:tc>
          <w:tcPr>
            <w:tcW w:w="709" w:type="dxa"/>
            <w:shd w:val="clear" w:color="auto" w:fill="DAEEF3" w:themeFill="accent5" w:themeFillTint="33"/>
          </w:tcPr>
          <w:p w:rsidR="008505EA" w:rsidRPr="0051489A" w:rsidRDefault="00DB718E" w:rsidP="008C3F84">
            <w:pPr>
              <w:jc w:val="center"/>
              <w:rPr>
                <w:rFonts w:eastAsia="Calibri"/>
                <w:b/>
                <w:lang w:eastAsia="en-US"/>
              </w:rPr>
            </w:pPr>
            <w:r w:rsidRPr="0051489A">
              <w:rPr>
                <w:rFonts w:eastAsia="Calibri"/>
                <w:b/>
                <w:lang w:eastAsia="en-US"/>
              </w:rPr>
              <w:t>29</w:t>
            </w:r>
          </w:p>
        </w:tc>
        <w:tc>
          <w:tcPr>
            <w:tcW w:w="879" w:type="dxa"/>
            <w:shd w:val="clear" w:color="auto" w:fill="DAEEF3" w:themeFill="accent5" w:themeFillTint="33"/>
          </w:tcPr>
          <w:p w:rsidR="008505EA" w:rsidRPr="0051489A" w:rsidRDefault="00DB718E" w:rsidP="008C3F84">
            <w:pPr>
              <w:jc w:val="center"/>
              <w:rPr>
                <w:rFonts w:eastAsia="Calibri"/>
                <w:b/>
                <w:lang w:eastAsia="en-US"/>
              </w:rPr>
            </w:pPr>
            <w:r w:rsidRPr="0051489A">
              <w:rPr>
                <w:rFonts w:eastAsia="Calibri"/>
                <w:b/>
                <w:lang w:eastAsia="en-US"/>
              </w:rPr>
              <w:t>29</w:t>
            </w:r>
          </w:p>
        </w:tc>
        <w:tc>
          <w:tcPr>
            <w:tcW w:w="1276" w:type="dxa"/>
            <w:shd w:val="clear" w:color="auto" w:fill="DAEEF3" w:themeFill="accent5" w:themeFillTint="33"/>
          </w:tcPr>
          <w:p w:rsidR="008505EA" w:rsidRPr="0051489A" w:rsidRDefault="00DB718E" w:rsidP="008C3F84">
            <w:pPr>
              <w:jc w:val="center"/>
              <w:rPr>
                <w:rFonts w:eastAsia="Calibri"/>
                <w:b/>
                <w:lang w:eastAsia="en-US"/>
              </w:rPr>
            </w:pPr>
            <w:r w:rsidRPr="0051489A">
              <w:rPr>
                <w:rFonts w:eastAsia="Calibri"/>
                <w:b/>
                <w:lang w:eastAsia="en-US"/>
              </w:rPr>
              <w:t>2</w:t>
            </w:r>
          </w:p>
        </w:tc>
        <w:tc>
          <w:tcPr>
            <w:tcW w:w="708" w:type="dxa"/>
            <w:shd w:val="clear" w:color="auto" w:fill="DAEEF3" w:themeFill="accent5" w:themeFillTint="33"/>
          </w:tcPr>
          <w:p w:rsidR="008505EA" w:rsidRPr="0051489A" w:rsidRDefault="008505EA" w:rsidP="008C3F84">
            <w:pPr>
              <w:jc w:val="center"/>
              <w:rPr>
                <w:rFonts w:eastAsia="Calibri"/>
                <w:b/>
                <w:lang w:eastAsia="en-US"/>
              </w:rPr>
            </w:pPr>
            <w:r w:rsidRPr="0051489A">
              <w:rPr>
                <w:rFonts w:eastAsia="Calibri"/>
                <w:b/>
                <w:lang w:eastAsia="en-US"/>
              </w:rPr>
              <w:t>0</w:t>
            </w:r>
          </w:p>
        </w:tc>
        <w:tc>
          <w:tcPr>
            <w:tcW w:w="851" w:type="dxa"/>
            <w:shd w:val="clear" w:color="auto" w:fill="DAEEF3" w:themeFill="accent5" w:themeFillTint="33"/>
          </w:tcPr>
          <w:p w:rsidR="008505EA" w:rsidRPr="0051489A" w:rsidRDefault="008505EA" w:rsidP="008C3F84">
            <w:pPr>
              <w:jc w:val="center"/>
              <w:rPr>
                <w:rFonts w:eastAsia="Calibri"/>
                <w:b/>
                <w:lang w:eastAsia="en-US"/>
              </w:rPr>
            </w:pPr>
            <w:r w:rsidRPr="0051489A">
              <w:rPr>
                <w:rFonts w:eastAsia="Calibri"/>
                <w:b/>
                <w:lang w:eastAsia="en-US"/>
              </w:rPr>
              <w:t>100%</w:t>
            </w:r>
          </w:p>
        </w:tc>
        <w:tc>
          <w:tcPr>
            <w:tcW w:w="1105" w:type="dxa"/>
            <w:shd w:val="clear" w:color="auto" w:fill="DAEEF3" w:themeFill="accent5" w:themeFillTint="33"/>
          </w:tcPr>
          <w:p w:rsidR="008505EA" w:rsidRPr="0051489A" w:rsidRDefault="008505EA" w:rsidP="008C3F84">
            <w:pPr>
              <w:jc w:val="center"/>
              <w:rPr>
                <w:rFonts w:eastAsia="Calibri"/>
                <w:lang w:eastAsia="en-US"/>
              </w:rPr>
            </w:pPr>
          </w:p>
        </w:tc>
      </w:tr>
      <w:tr w:rsidR="008505EA" w:rsidRPr="00082C2D" w:rsidTr="007C2127">
        <w:tc>
          <w:tcPr>
            <w:tcW w:w="1106" w:type="dxa"/>
            <w:shd w:val="clear" w:color="auto" w:fill="DAEEF3" w:themeFill="accent5" w:themeFillTint="33"/>
          </w:tcPr>
          <w:p w:rsidR="00C32BD6" w:rsidRPr="00A33320" w:rsidRDefault="00CB7A22" w:rsidP="00C32BD6">
            <w:pPr>
              <w:rPr>
                <w:rFonts w:eastAsia="Calibri"/>
                <w:b/>
                <w:szCs w:val="16"/>
                <w:lang w:eastAsia="en-US"/>
              </w:rPr>
            </w:pPr>
            <w:r w:rsidRPr="00A33320">
              <w:rPr>
                <w:rFonts w:eastAsia="Calibri"/>
                <w:b/>
                <w:szCs w:val="16"/>
                <w:lang w:eastAsia="en-US"/>
              </w:rPr>
              <w:t>ВСЕГО</w:t>
            </w:r>
          </w:p>
          <w:p w:rsidR="008505EA" w:rsidRPr="00A33320" w:rsidRDefault="00C32BD6" w:rsidP="008C3F84">
            <w:pPr>
              <w:jc w:val="center"/>
              <w:rPr>
                <w:rFonts w:eastAsia="Calibri"/>
                <w:b/>
                <w:szCs w:val="20"/>
                <w:lang w:eastAsia="en-US"/>
              </w:rPr>
            </w:pPr>
            <w:r w:rsidRPr="00A33320">
              <w:rPr>
                <w:rFonts w:eastAsia="Calibri"/>
                <w:b/>
                <w:szCs w:val="20"/>
                <w:lang w:eastAsia="en-US"/>
              </w:rPr>
              <w:t xml:space="preserve">5-9 </w:t>
            </w:r>
            <w:proofErr w:type="spellStart"/>
            <w:r w:rsidRPr="00A33320">
              <w:rPr>
                <w:rFonts w:eastAsia="Calibri"/>
                <w:b/>
                <w:szCs w:val="20"/>
                <w:lang w:eastAsia="en-US"/>
              </w:rPr>
              <w:t>кл</w:t>
            </w:r>
            <w:proofErr w:type="spellEnd"/>
          </w:p>
          <w:p w:rsidR="008505EA" w:rsidRPr="00A33320" w:rsidRDefault="008505EA" w:rsidP="008C3F84">
            <w:pPr>
              <w:jc w:val="center"/>
              <w:rPr>
                <w:rFonts w:eastAsia="Calibri"/>
                <w:b/>
                <w:lang w:eastAsia="en-US"/>
              </w:rPr>
            </w:pPr>
          </w:p>
        </w:tc>
        <w:tc>
          <w:tcPr>
            <w:tcW w:w="709" w:type="dxa"/>
            <w:shd w:val="clear" w:color="auto" w:fill="DAEEF3" w:themeFill="accent5" w:themeFillTint="33"/>
          </w:tcPr>
          <w:p w:rsidR="008505EA" w:rsidRPr="00A33320" w:rsidRDefault="008505EA" w:rsidP="008C3F84">
            <w:pPr>
              <w:jc w:val="center"/>
              <w:rPr>
                <w:rFonts w:eastAsia="Calibri"/>
                <w:b/>
                <w:lang w:eastAsia="en-US"/>
              </w:rPr>
            </w:pPr>
          </w:p>
          <w:p w:rsidR="008505EA" w:rsidRPr="00A33320" w:rsidRDefault="00FD4A23" w:rsidP="008C3F84">
            <w:pPr>
              <w:jc w:val="center"/>
              <w:rPr>
                <w:rFonts w:eastAsia="Calibri"/>
                <w:b/>
                <w:lang w:eastAsia="en-US"/>
              </w:rPr>
            </w:pPr>
            <w:r w:rsidRPr="00A33320">
              <w:rPr>
                <w:rFonts w:eastAsia="Calibri"/>
                <w:b/>
                <w:lang w:eastAsia="en-US"/>
              </w:rPr>
              <w:t>651</w:t>
            </w:r>
          </w:p>
        </w:tc>
        <w:tc>
          <w:tcPr>
            <w:tcW w:w="567" w:type="dxa"/>
            <w:shd w:val="clear" w:color="auto" w:fill="DAEEF3" w:themeFill="accent5" w:themeFillTint="33"/>
          </w:tcPr>
          <w:p w:rsidR="008505EA" w:rsidRPr="00A33320" w:rsidRDefault="008505EA" w:rsidP="008C3F84">
            <w:pPr>
              <w:jc w:val="center"/>
              <w:rPr>
                <w:rFonts w:eastAsia="Calibri"/>
                <w:b/>
                <w:lang w:eastAsia="en-US"/>
              </w:rPr>
            </w:pPr>
          </w:p>
          <w:p w:rsidR="008505EA" w:rsidRPr="00A33320" w:rsidRDefault="00FD4A23" w:rsidP="008C3F84">
            <w:pPr>
              <w:jc w:val="center"/>
              <w:rPr>
                <w:rFonts w:eastAsia="Calibri"/>
                <w:b/>
                <w:lang w:eastAsia="en-US"/>
              </w:rPr>
            </w:pPr>
            <w:r w:rsidRPr="00A33320">
              <w:rPr>
                <w:rFonts w:eastAsia="Calibri"/>
                <w:b/>
                <w:lang w:eastAsia="en-US"/>
              </w:rPr>
              <w:t>18</w:t>
            </w:r>
          </w:p>
          <w:p w:rsidR="008505EA" w:rsidRPr="00A33320" w:rsidRDefault="008505EA" w:rsidP="008C3F84">
            <w:pPr>
              <w:jc w:val="center"/>
              <w:rPr>
                <w:rFonts w:eastAsia="Calibri"/>
                <w:b/>
                <w:lang w:eastAsia="en-US"/>
              </w:rPr>
            </w:pPr>
          </w:p>
        </w:tc>
        <w:tc>
          <w:tcPr>
            <w:tcW w:w="709" w:type="dxa"/>
            <w:shd w:val="clear" w:color="auto" w:fill="DAEEF3" w:themeFill="accent5" w:themeFillTint="33"/>
          </w:tcPr>
          <w:p w:rsidR="008505EA" w:rsidRPr="00A33320" w:rsidRDefault="008505EA" w:rsidP="008C3F84">
            <w:pPr>
              <w:jc w:val="center"/>
              <w:rPr>
                <w:rFonts w:eastAsia="Calibri"/>
                <w:b/>
                <w:lang w:eastAsia="en-US"/>
              </w:rPr>
            </w:pPr>
          </w:p>
          <w:p w:rsidR="008505EA" w:rsidRPr="00A33320" w:rsidRDefault="00FD4A23" w:rsidP="008C3F84">
            <w:pPr>
              <w:jc w:val="center"/>
              <w:rPr>
                <w:rFonts w:eastAsia="Calibri"/>
                <w:b/>
                <w:lang w:eastAsia="en-US"/>
              </w:rPr>
            </w:pPr>
            <w:r w:rsidRPr="00A33320">
              <w:rPr>
                <w:rFonts w:eastAsia="Calibri"/>
                <w:b/>
                <w:lang w:eastAsia="en-US"/>
              </w:rPr>
              <w:t>14</w:t>
            </w:r>
          </w:p>
        </w:tc>
        <w:tc>
          <w:tcPr>
            <w:tcW w:w="709" w:type="dxa"/>
            <w:shd w:val="clear" w:color="auto" w:fill="DAEEF3" w:themeFill="accent5" w:themeFillTint="33"/>
          </w:tcPr>
          <w:p w:rsidR="008505EA" w:rsidRPr="00A33320" w:rsidRDefault="008505EA" w:rsidP="008C3F84">
            <w:pPr>
              <w:jc w:val="center"/>
              <w:rPr>
                <w:rFonts w:eastAsia="Calibri"/>
                <w:b/>
                <w:lang w:eastAsia="en-US"/>
              </w:rPr>
            </w:pPr>
          </w:p>
          <w:p w:rsidR="008505EA" w:rsidRPr="00A33320" w:rsidRDefault="00FD4A23" w:rsidP="008C3F84">
            <w:pPr>
              <w:jc w:val="center"/>
              <w:rPr>
                <w:rFonts w:eastAsia="Calibri"/>
                <w:b/>
                <w:lang w:eastAsia="en-US"/>
              </w:rPr>
            </w:pPr>
            <w:r w:rsidRPr="00A33320">
              <w:rPr>
                <w:rFonts w:eastAsia="Calibri"/>
                <w:b/>
                <w:lang w:eastAsia="en-US"/>
              </w:rPr>
              <w:t>647</w:t>
            </w:r>
          </w:p>
        </w:tc>
        <w:tc>
          <w:tcPr>
            <w:tcW w:w="680" w:type="dxa"/>
            <w:shd w:val="clear" w:color="auto" w:fill="DAEEF3" w:themeFill="accent5" w:themeFillTint="33"/>
          </w:tcPr>
          <w:p w:rsidR="008505EA" w:rsidRPr="00A33320" w:rsidRDefault="008505EA" w:rsidP="008C3F84">
            <w:pPr>
              <w:jc w:val="center"/>
              <w:rPr>
                <w:rFonts w:eastAsia="Calibri"/>
                <w:b/>
                <w:lang w:eastAsia="en-US"/>
              </w:rPr>
            </w:pPr>
          </w:p>
          <w:p w:rsidR="008505EA" w:rsidRPr="00A33320" w:rsidRDefault="0051489A" w:rsidP="008C3F84">
            <w:pPr>
              <w:jc w:val="center"/>
              <w:rPr>
                <w:rFonts w:eastAsia="Calibri"/>
                <w:b/>
                <w:lang w:eastAsia="en-US"/>
              </w:rPr>
            </w:pPr>
            <w:r w:rsidRPr="00A33320">
              <w:rPr>
                <w:rFonts w:eastAsia="Calibri"/>
                <w:b/>
                <w:lang w:eastAsia="en-US"/>
              </w:rPr>
              <w:t>33</w:t>
            </w:r>
          </w:p>
        </w:tc>
        <w:tc>
          <w:tcPr>
            <w:tcW w:w="709" w:type="dxa"/>
            <w:shd w:val="clear" w:color="auto" w:fill="DAEEF3" w:themeFill="accent5" w:themeFillTint="33"/>
          </w:tcPr>
          <w:p w:rsidR="008505EA" w:rsidRPr="00A33320" w:rsidRDefault="008505EA" w:rsidP="008C3F84">
            <w:pPr>
              <w:jc w:val="center"/>
              <w:rPr>
                <w:rFonts w:eastAsia="Calibri"/>
                <w:b/>
                <w:lang w:eastAsia="en-US"/>
              </w:rPr>
            </w:pPr>
          </w:p>
          <w:p w:rsidR="008505EA" w:rsidRPr="00A33320" w:rsidRDefault="0051489A" w:rsidP="008C3F84">
            <w:pPr>
              <w:jc w:val="center"/>
              <w:rPr>
                <w:rFonts w:eastAsia="Calibri"/>
                <w:b/>
                <w:lang w:eastAsia="en-US"/>
              </w:rPr>
            </w:pPr>
            <w:r w:rsidRPr="00A33320">
              <w:rPr>
                <w:rFonts w:eastAsia="Calibri"/>
                <w:b/>
                <w:lang w:eastAsia="en-US"/>
              </w:rPr>
              <w:t>180</w:t>
            </w:r>
          </w:p>
          <w:p w:rsidR="008505EA" w:rsidRPr="00A33320" w:rsidRDefault="008505EA" w:rsidP="008C3F84">
            <w:pPr>
              <w:jc w:val="center"/>
              <w:rPr>
                <w:rFonts w:eastAsia="Calibri"/>
                <w:b/>
                <w:lang w:eastAsia="en-US"/>
              </w:rPr>
            </w:pPr>
          </w:p>
        </w:tc>
        <w:tc>
          <w:tcPr>
            <w:tcW w:w="879" w:type="dxa"/>
            <w:shd w:val="clear" w:color="auto" w:fill="DAEEF3" w:themeFill="accent5" w:themeFillTint="33"/>
          </w:tcPr>
          <w:p w:rsidR="008505EA" w:rsidRPr="00A33320" w:rsidRDefault="008505EA" w:rsidP="008C3F84">
            <w:pPr>
              <w:jc w:val="center"/>
              <w:rPr>
                <w:rFonts w:eastAsia="Calibri"/>
                <w:b/>
                <w:lang w:eastAsia="en-US"/>
              </w:rPr>
            </w:pPr>
          </w:p>
          <w:p w:rsidR="008505EA" w:rsidRPr="00A33320" w:rsidRDefault="0051489A" w:rsidP="008C3F84">
            <w:pPr>
              <w:jc w:val="center"/>
              <w:rPr>
                <w:rFonts w:eastAsia="Calibri"/>
                <w:b/>
                <w:lang w:eastAsia="en-US"/>
              </w:rPr>
            </w:pPr>
            <w:r w:rsidRPr="00A33320">
              <w:rPr>
                <w:rFonts w:eastAsia="Calibri"/>
                <w:b/>
                <w:lang w:eastAsia="en-US"/>
              </w:rPr>
              <w:t>33</w:t>
            </w:r>
          </w:p>
        </w:tc>
        <w:tc>
          <w:tcPr>
            <w:tcW w:w="1276" w:type="dxa"/>
            <w:shd w:val="clear" w:color="auto" w:fill="DAEEF3" w:themeFill="accent5" w:themeFillTint="33"/>
          </w:tcPr>
          <w:p w:rsidR="008505EA" w:rsidRPr="00A33320" w:rsidRDefault="008505EA" w:rsidP="008C3F84">
            <w:pPr>
              <w:jc w:val="center"/>
              <w:rPr>
                <w:rFonts w:eastAsia="Calibri"/>
                <w:b/>
                <w:lang w:eastAsia="en-US"/>
              </w:rPr>
            </w:pPr>
          </w:p>
          <w:p w:rsidR="008505EA" w:rsidRPr="00A33320" w:rsidRDefault="0051489A" w:rsidP="008C3F84">
            <w:pPr>
              <w:jc w:val="center"/>
              <w:rPr>
                <w:rFonts w:eastAsia="Calibri"/>
                <w:b/>
                <w:lang w:eastAsia="en-US"/>
              </w:rPr>
            </w:pPr>
            <w:r w:rsidRPr="00A33320">
              <w:rPr>
                <w:rFonts w:eastAsia="Calibri"/>
                <w:b/>
                <w:lang w:eastAsia="en-US"/>
              </w:rPr>
              <w:t>20</w:t>
            </w:r>
          </w:p>
        </w:tc>
        <w:tc>
          <w:tcPr>
            <w:tcW w:w="708" w:type="dxa"/>
            <w:shd w:val="clear" w:color="auto" w:fill="DAEEF3" w:themeFill="accent5" w:themeFillTint="33"/>
          </w:tcPr>
          <w:p w:rsidR="008505EA" w:rsidRPr="00A33320" w:rsidRDefault="008505EA" w:rsidP="008C3F84">
            <w:pPr>
              <w:jc w:val="center"/>
              <w:rPr>
                <w:rFonts w:eastAsia="Calibri"/>
                <w:b/>
                <w:lang w:eastAsia="en-US"/>
              </w:rPr>
            </w:pPr>
          </w:p>
          <w:p w:rsidR="008505EA" w:rsidRPr="00A33320" w:rsidRDefault="008505EA" w:rsidP="008C3F84">
            <w:pPr>
              <w:jc w:val="center"/>
              <w:rPr>
                <w:rFonts w:eastAsia="Calibri"/>
                <w:b/>
                <w:lang w:eastAsia="en-US"/>
              </w:rPr>
            </w:pPr>
            <w:r w:rsidRPr="00A33320">
              <w:rPr>
                <w:rFonts w:eastAsia="Calibri"/>
                <w:b/>
                <w:lang w:eastAsia="en-US"/>
              </w:rPr>
              <w:t>0</w:t>
            </w:r>
          </w:p>
          <w:p w:rsidR="008505EA" w:rsidRPr="00A33320" w:rsidRDefault="008505EA" w:rsidP="008C3F84">
            <w:pPr>
              <w:jc w:val="center"/>
              <w:rPr>
                <w:rFonts w:eastAsia="Calibri"/>
                <w:b/>
                <w:lang w:eastAsia="en-US"/>
              </w:rPr>
            </w:pPr>
          </w:p>
        </w:tc>
        <w:tc>
          <w:tcPr>
            <w:tcW w:w="851" w:type="dxa"/>
            <w:shd w:val="clear" w:color="auto" w:fill="DAEEF3" w:themeFill="accent5" w:themeFillTint="33"/>
          </w:tcPr>
          <w:p w:rsidR="008505EA" w:rsidRPr="00A33320" w:rsidRDefault="008505EA" w:rsidP="008C3F84">
            <w:pPr>
              <w:jc w:val="center"/>
              <w:rPr>
                <w:rFonts w:eastAsia="Calibri"/>
                <w:b/>
                <w:lang w:eastAsia="en-US"/>
              </w:rPr>
            </w:pPr>
          </w:p>
          <w:p w:rsidR="008505EA" w:rsidRPr="00A33320" w:rsidRDefault="008505EA" w:rsidP="008C3F84">
            <w:pPr>
              <w:jc w:val="center"/>
              <w:rPr>
                <w:rFonts w:eastAsia="Calibri"/>
                <w:b/>
                <w:lang w:eastAsia="en-US"/>
              </w:rPr>
            </w:pPr>
            <w:r w:rsidRPr="00A33320">
              <w:rPr>
                <w:rFonts w:eastAsia="Calibri"/>
                <w:b/>
                <w:lang w:eastAsia="en-US"/>
              </w:rPr>
              <w:t>100%</w:t>
            </w:r>
          </w:p>
          <w:p w:rsidR="008505EA" w:rsidRPr="00A33320" w:rsidRDefault="008505EA" w:rsidP="008C3F84">
            <w:pPr>
              <w:rPr>
                <w:rFonts w:eastAsia="Calibri"/>
                <w:b/>
                <w:lang w:eastAsia="en-US"/>
              </w:rPr>
            </w:pPr>
          </w:p>
        </w:tc>
        <w:tc>
          <w:tcPr>
            <w:tcW w:w="1105" w:type="dxa"/>
            <w:shd w:val="clear" w:color="auto" w:fill="DAEEF3" w:themeFill="accent5" w:themeFillTint="33"/>
          </w:tcPr>
          <w:p w:rsidR="008505EA" w:rsidRPr="00A33320" w:rsidRDefault="008505EA" w:rsidP="008C3F84">
            <w:pPr>
              <w:jc w:val="center"/>
              <w:rPr>
                <w:rFonts w:eastAsia="Calibri"/>
                <w:b/>
                <w:lang w:eastAsia="en-US"/>
              </w:rPr>
            </w:pPr>
          </w:p>
        </w:tc>
      </w:tr>
      <w:tr w:rsidR="008505EA" w:rsidRPr="00082C2D" w:rsidTr="007C2127">
        <w:tc>
          <w:tcPr>
            <w:tcW w:w="1106" w:type="dxa"/>
            <w:shd w:val="clear" w:color="auto" w:fill="DAEEF3" w:themeFill="accent5" w:themeFillTint="33"/>
          </w:tcPr>
          <w:p w:rsidR="008505EA" w:rsidRPr="00A33320" w:rsidRDefault="008505EA" w:rsidP="008C3F84">
            <w:pPr>
              <w:jc w:val="center"/>
              <w:rPr>
                <w:rFonts w:eastAsia="Calibri"/>
                <w:b/>
                <w:lang w:eastAsia="en-US"/>
              </w:rPr>
            </w:pPr>
            <w:r w:rsidRPr="00A33320">
              <w:rPr>
                <w:rFonts w:eastAsia="Calibri"/>
                <w:b/>
                <w:lang w:eastAsia="en-US"/>
              </w:rPr>
              <w:t>10</w:t>
            </w:r>
          </w:p>
        </w:tc>
        <w:tc>
          <w:tcPr>
            <w:tcW w:w="709" w:type="dxa"/>
            <w:shd w:val="clear" w:color="auto" w:fill="DAEEF3" w:themeFill="accent5" w:themeFillTint="33"/>
          </w:tcPr>
          <w:p w:rsidR="008505EA" w:rsidRPr="00A33320" w:rsidRDefault="0051489A" w:rsidP="008C3F84">
            <w:pPr>
              <w:jc w:val="center"/>
              <w:rPr>
                <w:rFonts w:eastAsia="Calibri"/>
                <w:lang w:eastAsia="en-US"/>
              </w:rPr>
            </w:pPr>
            <w:r w:rsidRPr="00A33320">
              <w:rPr>
                <w:rFonts w:eastAsia="Calibri"/>
                <w:lang w:eastAsia="en-US"/>
              </w:rPr>
              <w:t>25</w:t>
            </w:r>
          </w:p>
        </w:tc>
        <w:tc>
          <w:tcPr>
            <w:tcW w:w="567" w:type="dxa"/>
            <w:shd w:val="clear" w:color="auto" w:fill="DAEEF3" w:themeFill="accent5" w:themeFillTint="33"/>
          </w:tcPr>
          <w:p w:rsidR="008505EA" w:rsidRPr="00A33320" w:rsidRDefault="008505EA" w:rsidP="008C3F84">
            <w:pPr>
              <w:jc w:val="center"/>
              <w:rPr>
                <w:rFonts w:eastAsia="Calibri"/>
                <w:lang w:eastAsia="en-US"/>
              </w:rPr>
            </w:pPr>
            <w:r w:rsidRPr="00A33320">
              <w:rPr>
                <w:rFonts w:eastAsia="Calibri"/>
                <w:lang w:eastAsia="en-US"/>
              </w:rPr>
              <w:t>3</w:t>
            </w:r>
          </w:p>
        </w:tc>
        <w:tc>
          <w:tcPr>
            <w:tcW w:w="709" w:type="dxa"/>
            <w:shd w:val="clear" w:color="auto" w:fill="DAEEF3" w:themeFill="accent5" w:themeFillTint="33"/>
          </w:tcPr>
          <w:p w:rsidR="008505EA" w:rsidRPr="00A33320" w:rsidRDefault="0051489A" w:rsidP="008C3F84">
            <w:pPr>
              <w:jc w:val="center"/>
              <w:rPr>
                <w:rFonts w:eastAsia="Calibri"/>
                <w:lang w:eastAsia="en-US"/>
              </w:rPr>
            </w:pPr>
            <w:r w:rsidRPr="00A33320">
              <w:rPr>
                <w:rFonts w:eastAsia="Calibri"/>
                <w:lang w:eastAsia="en-US"/>
              </w:rPr>
              <w:t>0</w:t>
            </w:r>
          </w:p>
        </w:tc>
        <w:tc>
          <w:tcPr>
            <w:tcW w:w="709" w:type="dxa"/>
            <w:shd w:val="clear" w:color="auto" w:fill="DAEEF3" w:themeFill="accent5" w:themeFillTint="33"/>
          </w:tcPr>
          <w:p w:rsidR="008505EA" w:rsidRPr="00A33320" w:rsidRDefault="0051489A" w:rsidP="008C3F84">
            <w:pPr>
              <w:jc w:val="center"/>
              <w:rPr>
                <w:rFonts w:eastAsia="Calibri"/>
                <w:lang w:eastAsia="en-US"/>
              </w:rPr>
            </w:pPr>
            <w:r w:rsidRPr="00A33320">
              <w:rPr>
                <w:rFonts w:eastAsia="Calibri"/>
                <w:lang w:eastAsia="en-US"/>
              </w:rPr>
              <w:t>22</w:t>
            </w:r>
          </w:p>
        </w:tc>
        <w:tc>
          <w:tcPr>
            <w:tcW w:w="680" w:type="dxa"/>
            <w:shd w:val="clear" w:color="auto" w:fill="DAEEF3" w:themeFill="accent5" w:themeFillTint="33"/>
          </w:tcPr>
          <w:p w:rsidR="008505EA" w:rsidRPr="00A33320" w:rsidRDefault="0051489A" w:rsidP="008C3F84">
            <w:pPr>
              <w:jc w:val="center"/>
              <w:rPr>
                <w:rFonts w:eastAsia="Calibri"/>
                <w:lang w:eastAsia="en-US"/>
              </w:rPr>
            </w:pPr>
            <w:r w:rsidRPr="00A33320">
              <w:rPr>
                <w:rFonts w:eastAsia="Calibri"/>
                <w:lang w:eastAsia="en-US"/>
              </w:rPr>
              <w:t>2</w:t>
            </w:r>
          </w:p>
        </w:tc>
        <w:tc>
          <w:tcPr>
            <w:tcW w:w="709" w:type="dxa"/>
            <w:shd w:val="clear" w:color="auto" w:fill="DAEEF3" w:themeFill="accent5" w:themeFillTint="33"/>
          </w:tcPr>
          <w:p w:rsidR="008505EA" w:rsidRPr="00A33320" w:rsidRDefault="008505EA" w:rsidP="008C3F84">
            <w:pPr>
              <w:jc w:val="center"/>
              <w:rPr>
                <w:rFonts w:eastAsia="Calibri"/>
                <w:lang w:eastAsia="en-US"/>
              </w:rPr>
            </w:pPr>
            <w:r w:rsidRPr="00A33320">
              <w:rPr>
                <w:rFonts w:eastAsia="Calibri"/>
                <w:lang w:eastAsia="en-US"/>
              </w:rPr>
              <w:t>7</w:t>
            </w:r>
          </w:p>
        </w:tc>
        <w:tc>
          <w:tcPr>
            <w:tcW w:w="879" w:type="dxa"/>
            <w:shd w:val="clear" w:color="auto" w:fill="DAEEF3" w:themeFill="accent5" w:themeFillTint="33"/>
          </w:tcPr>
          <w:p w:rsidR="008505EA" w:rsidRPr="00A33320" w:rsidRDefault="0051489A" w:rsidP="008C3F84">
            <w:pPr>
              <w:jc w:val="center"/>
              <w:rPr>
                <w:rFonts w:eastAsia="Calibri"/>
                <w:lang w:eastAsia="en-US"/>
              </w:rPr>
            </w:pPr>
            <w:r w:rsidRPr="00A33320">
              <w:rPr>
                <w:rFonts w:eastAsia="Calibri"/>
                <w:lang w:eastAsia="en-US"/>
              </w:rPr>
              <w:t>40</w:t>
            </w:r>
          </w:p>
        </w:tc>
        <w:tc>
          <w:tcPr>
            <w:tcW w:w="1276" w:type="dxa"/>
            <w:shd w:val="clear" w:color="auto" w:fill="DAEEF3" w:themeFill="accent5" w:themeFillTint="33"/>
          </w:tcPr>
          <w:p w:rsidR="008505EA" w:rsidRPr="00A33320" w:rsidRDefault="0051489A" w:rsidP="008C3F84">
            <w:pPr>
              <w:jc w:val="center"/>
              <w:rPr>
                <w:rFonts w:eastAsia="Calibri"/>
                <w:lang w:eastAsia="en-US"/>
              </w:rPr>
            </w:pPr>
            <w:r w:rsidRPr="00A33320">
              <w:rPr>
                <w:rFonts w:eastAsia="Calibri"/>
                <w:lang w:eastAsia="en-US"/>
              </w:rPr>
              <w:t>0</w:t>
            </w:r>
          </w:p>
        </w:tc>
        <w:tc>
          <w:tcPr>
            <w:tcW w:w="708" w:type="dxa"/>
            <w:shd w:val="clear" w:color="auto" w:fill="DAEEF3" w:themeFill="accent5" w:themeFillTint="33"/>
          </w:tcPr>
          <w:p w:rsidR="008505EA" w:rsidRPr="00A33320" w:rsidRDefault="008505EA" w:rsidP="008C3F84">
            <w:pPr>
              <w:jc w:val="center"/>
              <w:rPr>
                <w:rFonts w:eastAsia="Calibri"/>
                <w:lang w:eastAsia="en-US"/>
              </w:rPr>
            </w:pPr>
            <w:r w:rsidRPr="00A33320">
              <w:rPr>
                <w:rFonts w:eastAsia="Calibri"/>
                <w:lang w:eastAsia="en-US"/>
              </w:rPr>
              <w:t>0</w:t>
            </w:r>
          </w:p>
        </w:tc>
        <w:tc>
          <w:tcPr>
            <w:tcW w:w="851" w:type="dxa"/>
            <w:shd w:val="clear" w:color="auto" w:fill="DAEEF3" w:themeFill="accent5" w:themeFillTint="33"/>
          </w:tcPr>
          <w:p w:rsidR="008505EA" w:rsidRPr="00A33320" w:rsidRDefault="008505EA" w:rsidP="008C3F84">
            <w:pPr>
              <w:jc w:val="center"/>
              <w:rPr>
                <w:rFonts w:eastAsia="Calibri"/>
                <w:lang w:eastAsia="en-US"/>
              </w:rPr>
            </w:pPr>
            <w:r w:rsidRPr="00A33320">
              <w:rPr>
                <w:rFonts w:eastAsia="Calibri"/>
                <w:lang w:eastAsia="en-US"/>
              </w:rPr>
              <w:t>100%</w:t>
            </w:r>
          </w:p>
        </w:tc>
        <w:tc>
          <w:tcPr>
            <w:tcW w:w="1105" w:type="dxa"/>
            <w:shd w:val="clear" w:color="auto" w:fill="DAEEF3" w:themeFill="accent5" w:themeFillTint="33"/>
          </w:tcPr>
          <w:p w:rsidR="008505EA" w:rsidRPr="00A33320" w:rsidRDefault="0051489A" w:rsidP="008C3F84">
            <w:pPr>
              <w:rPr>
                <w:rFonts w:eastAsia="Calibri"/>
                <w:lang w:eastAsia="en-US"/>
              </w:rPr>
            </w:pPr>
            <w:r w:rsidRPr="00A33320">
              <w:rPr>
                <w:rFonts w:eastAsia="Calibri"/>
                <w:lang w:eastAsia="en-US"/>
              </w:rPr>
              <w:t>Силина Н.А.</w:t>
            </w:r>
          </w:p>
        </w:tc>
      </w:tr>
      <w:tr w:rsidR="008505EA" w:rsidRPr="00082C2D" w:rsidTr="007C2127">
        <w:tc>
          <w:tcPr>
            <w:tcW w:w="1106" w:type="dxa"/>
            <w:shd w:val="clear" w:color="auto" w:fill="DAEEF3" w:themeFill="accent5" w:themeFillTint="33"/>
          </w:tcPr>
          <w:p w:rsidR="008505EA" w:rsidRPr="00A33320" w:rsidRDefault="0051489A" w:rsidP="008C3F84">
            <w:pPr>
              <w:jc w:val="center"/>
              <w:rPr>
                <w:rFonts w:eastAsia="Calibri"/>
                <w:b/>
                <w:lang w:eastAsia="en-US"/>
              </w:rPr>
            </w:pPr>
            <w:r w:rsidRPr="00A33320">
              <w:rPr>
                <w:rFonts w:eastAsia="Calibri"/>
                <w:b/>
                <w:lang w:eastAsia="en-US"/>
              </w:rPr>
              <w:t>11</w:t>
            </w:r>
          </w:p>
        </w:tc>
        <w:tc>
          <w:tcPr>
            <w:tcW w:w="709" w:type="dxa"/>
            <w:shd w:val="clear" w:color="auto" w:fill="DAEEF3" w:themeFill="accent5" w:themeFillTint="33"/>
          </w:tcPr>
          <w:p w:rsidR="008505EA" w:rsidRPr="00A33320" w:rsidRDefault="0051489A" w:rsidP="008C3F84">
            <w:pPr>
              <w:jc w:val="center"/>
              <w:rPr>
                <w:rFonts w:eastAsia="Calibri"/>
                <w:lang w:eastAsia="en-US"/>
              </w:rPr>
            </w:pPr>
            <w:r w:rsidRPr="00A33320">
              <w:rPr>
                <w:rFonts w:eastAsia="Calibri"/>
                <w:lang w:eastAsia="en-US"/>
              </w:rPr>
              <w:t>15</w:t>
            </w:r>
          </w:p>
        </w:tc>
        <w:tc>
          <w:tcPr>
            <w:tcW w:w="567" w:type="dxa"/>
            <w:shd w:val="clear" w:color="auto" w:fill="DAEEF3" w:themeFill="accent5" w:themeFillTint="33"/>
          </w:tcPr>
          <w:p w:rsidR="008505EA" w:rsidRPr="00A33320" w:rsidRDefault="008505EA" w:rsidP="008C3F84">
            <w:pPr>
              <w:jc w:val="center"/>
              <w:rPr>
                <w:rFonts w:eastAsia="Calibri"/>
                <w:lang w:eastAsia="en-US"/>
              </w:rPr>
            </w:pPr>
            <w:r w:rsidRPr="00A33320">
              <w:rPr>
                <w:rFonts w:eastAsia="Calibri"/>
                <w:lang w:eastAsia="en-US"/>
              </w:rPr>
              <w:t>0</w:t>
            </w:r>
          </w:p>
        </w:tc>
        <w:tc>
          <w:tcPr>
            <w:tcW w:w="709" w:type="dxa"/>
            <w:shd w:val="clear" w:color="auto" w:fill="DAEEF3" w:themeFill="accent5" w:themeFillTint="33"/>
          </w:tcPr>
          <w:p w:rsidR="008505EA" w:rsidRPr="00A33320" w:rsidRDefault="008505EA" w:rsidP="008C3F84">
            <w:pPr>
              <w:jc w:val="center"/>
              <w:rPr>
                <w:rFonts w:eastAsia="Calibri"/>
                <w:lang w:eastAsia="en-US"/>
              </w:rPr>
            </w:pPr>
            <w:r w:rsidRPr="00A33320">
              <w:rPr>
                <w:rFonts w:eastAsia="Calibri"/>
                <w:lang w:eastAsia="en-US"/>
              </w:rPr>
              <w:t>0</w:t>
            </w:r>
          </w:p>
        </w:tc>
        <w:tc>
          <w:tcPr>
            <w:tcW w:w="709" w:type="dxa"/>
            <w:shd w:val="clear" w:color="auto" w:fill="DAEEF3" w:themeFill="accent5" w:themeFillTint="33"/>
          </w:tcPr>
          <w:p w:rsidR="008505EA" w:rsidRPr="00A33320" w:rsidRDefault="0051489A" w:rsidP="008C3F84">
            <w:pPr>
              <w:jc w:val="center"/>
              <w:rPr>
                <w:rFonts w:eastAsia="Calibri"/>
                <w:lang w:eastAsia="en-US"/>
              </w:rPr>
            </w:pPr>
            <w:r w:rsidRPr="00A33320">
              <w:rPr>
                <w:rFonts w:eastAsia="Calibri"/>
                <w:lang w:eastAsia="en-US"/>
              </w:rPr>
              <w:t>15</w:t>
            </w:r>
          </w:p>
        </w:tc>
        <w:tc>
          <w:tcPr>
            <w:tcW w:w="680" w:type="dxa"/>
            <w:shd w:val="clear" w:color="auto" w:fill="DAEEF3" w:themeFill="accent5" w:themeFillTint="33"/>
          </w:tcPr>
          <w:p w:rsidR="008505EA" w:rsidRPr="00A33320" w:rsidRDefault="0051489A" w:rsidP="008C3F84">
            <w:pPr>
              <w:jc w:val="center"/>
              <w:rPr>
                <w:rFonts w:eastAsia="Calibri"/>
                <w:lang w:eastAsia="en-US"/>
              </w:rPr>
            </w:pPr>
            <w:r w:rsidRPr="00A33320">
              <w:rPr>
                <w:rFonts w:eastAsia="Calibri"/>
                <w:lang w:eastAsia="en-US"/>
              </w:rPr>
              <w:t>1</w:t>
            </w:r>
          </w:p>
        </w:tc>
        <w:tc>
          <w:tcPr>
            <w:tcW w:w="709" w:type="dxa"/>
            <w:shd w:val="clear" w:color="auto" w:fill="DAEEF3" w:themeFill="accent5" w:themeFillTint="33"/>
          </w:tcPr>
          <w:p w:rsidR="008505EA" w:rsidRPr="00A33320" w:rsidRDefault="0051489A" w:rsidP="008C3F84">
            <w:pPr>
              <w:jc w:val="center"/>
              <w:rPr>
                <w:rFonts w:eastAsia="Calibri"/>
                <w:lang w:eastAsia="en-US"/>
              </w:rPr>
            </w:pPr>
            <w:r w:rsidRPr="00A33320">
              <w:rPr>
                <w:rFonts w:eastAsia="Calibri"/>
                <w:lang w:eastAsia="en-US"/>
              </w:rPr>
              <w:t>5</w:t>
            </w:r>
          </w:p>
        </w:tc>
        <w:tc>
          <w:tcPr>
            <w:tcW w:w="879" w:type="dxa"/>
            <w:shd w:val="clear" w:color="auto" w:fill="DAEEF3" w:themeFill="accent5" w:themeFillTint="33"/>
          </w:tcPr>
          <w:p w:rsidR="008505EA" w:rsidRPr="00A33320" w:rsidRDefault="0051489A" w:rsidP="008C3F84">
            <w:pPr>
              <w:jc w:val="center"/>
              <w:rPr>
                <w:rFonts w:eastAsia="Calibri"/>
                <w:lang w:eastAsia="en-US"/>
              </w:rPr>
            </w:pPr>
            <w:r w:rsidRPr="00A33320">
              <w:rPr>
                <w:rFonts w:eastAsia="Calibri"/>
                <w:lang w:eastAsia="en-US"/>
              </w:rPr>
              <w:t>40</w:t>
            </w:r>
          </w:p>
        </w:tc>
        <w:tc>
          <w:tcPr>
            <w:tcW w:w="1276" w:type="dxa"/>
            <w:shd w:val="clear" w:color="auto" w:fill="DAEEF3" w:themeFill="accent5" w:themeFillTint="33"/>
          </w:tcPr>
          <w:p w:rsidR="008505EA" w:rsidRPr="00A33320" w:rsidRDefault="0051489A" w:rsidP="0051489A">
            <w:pPr>
              <w:jc w:val="center"/>
              <w:rPr>
                <w:rFonts w:eastAsia="Calibri"/>
                <w:lang w:eastAsia="en-US"/>
              </w:rPr>
            </w:pPr>
            <w:r w:rsidRPr="00A33320">
              <w:rPr>
                <w:rFonts w:eastAsia="Calibri"/>
                <w:lang w:eastAsia="en-US"/>
              </w:rPr>
              <w:t>0</w:t>
            </w:r>
          </w:p>
        </w:tc>
        <w:tc>
          <w:tcPr>
            <w:tcW w:w="708" w:type="dxa"/>
            <w:shd w:val="clear" w:color="auto" w:fill="DAEEF3" w:themeFill="accent5" w:themeFillTint="33"/>
          </w:tcPr>
          <w:p w:rsidR="008505EA" w:rsidRPr="00A33320" w:rsidRDefault="008505EA" w:rsidP="008C3F84">
            <w:pPr>
              <w:jc w:val="center"/>
              <w:rPr>
                <w:rFonts w:eastAsia="Calibri"/>
                <w:lang w:eastAsia="en-US"/>
              </w:rPr>
            </w:pPr>
            <w:r w:rsidRPr="00A33320">
              <w:rPr>
                <w:rFonts w:eastAsia="Calibri"/>
                <w:lang w:eastAsia="en-US"/>
              </w:rPr>
              <w:t>0</w:t>
            </w:r>
          </w:p>
        </w:tc>
        <w:tc>
          <w:tcPr>
            <w:tcW w:w="851" w:type="dxa"/>
            <w:shd w:val="clear" w:color="auto" w:fill="DAEEF3" w:themeFill="accent5" w:themeFillTint="33"/>
          </w:tcPr>
          <w:p w:rsidR="008505EA" w:rsidRPr="00A33320" w:rsidRDefault="008505EA" w:rsidP="008C3F84">
            <w:pPr>
              <w:jc w:val="center"/>
              <w:rPr>
                <w:rFonts w:eastAsia="Calibri"/>
                <w:lang w:eastAsia="en-US"/>
              </w:rPr>
            </w:pPr>
            <w:r w:rsidRPr="00A33320">
              <w:rPr>
                <w:rFonts w:eastAsia="Calibri"/>
                <w:lang w:eastAsia="en-US"/>
              </w:rPr>
              <w:t>100%</w:t>
            </w:r>
          </w:p>
        </w:tc>
        <w:tc>
          <w:tcPr>
            <w:tcW w:w="1105" w:type="dxa"/>
            <w:shd w:val="clear" w:color="auto" w:fill="DAEEF3" w:themeFill="accent5" w:themeFillTint="33"/>
          </w:tcPr>
          <w:p w:rsidR="008505EA" w:rsidRPr="00A33320" w:rsidRDefault="0051489A" w:rsidP="008C3F84">
            <w:pPr>
              <w:rPr>
                <w:rFonts w:eastAsia="Calibri"/>
                <w:lang w:eastAsia="en-US"/>
              </w:rPr>
            </w:pPr>
            <w:r w:rsidRPr="00A33320">
              <w:rPr>
                <w:rFonts w:eastAsia="Calibri"/>
                <w:lang w:eastAsia="en-US"/>
              </w:rPr>
              <w:t xml:space="preserve">Дмитриченко С.Ю. </w:t>
            </w:r>
          </w:p>
        </w:tc>
      </w:tr>
      <w:tr w:rsidR="008505EA" w:rsidRPr="00082C2D" w:rsidTr="002D3E2C">
        <w:trPr>
          <w:trHeight w:val="841"/>
        </w:trPr>
        <w:tc>
          <w:tcPr>
            <w:tcW w:w="1106" w:type="dxa"/>
            <w:shd w:val="clear" w:color="auto" w:fill="DAEEF3" w:themeFill="accent5" w:themeFillTint="33"/>
          </w:tcPr>
          <w:p w:rsidR="00CB7A22" w:rsidRPr="00A33320" w:rsidRDefault="00CB7A22" w:rsidP="008C3F84">
            <w:pPr>
              <w:jc w:val="center"/>
              <w:rPr>
                <w:rFonts w:eastAsia="Calibri"/>
                <w:b/>
                <w:lang w:eastAsia="en-US"/>
              </w:rPr>
            </w:pPr>
            <w:r w:rsidRPr="00A33320">
              <w:rPr>
                <w:rFonts w:eastAsia="Calibri"/>
                <w:b/>
                <w:sz w:val="22"/>
                <w:lang w:eastAsia="en-US"/>
              </w:rPr>
              <w:t>ВСЕГО</w:t>
            </w:r>
          </w:p>
          <w:p w:rsidR="008505EA" w:rsidRPr="00A33320" w:rsidRDefault="00C32BD6" w:rsidP="008C3F84">
            <w:pPr>
              <w:jc w:val="center"/>
              <w:rPr>
                <w:rFonts w:eastAsia="Calibri"/>
                <w:b/>
                <w:lang w:eastAsia="en-US"/>
              </w:rPr>
            </w:pPr>
            <w:r w:rsidRPr="00A33320">
              <w:rPr>
                <w:rFonts w:eastAsia="Calibri"/>
                <w:b/>
                <w:lang w:eastAsia="en-US"/>
              </w:rPr>
              <w:t xml:space="preserve">10-11 </w:t>
            </w:r>
            <w:proofErr w:type="spellStart"/>
            <w:r w:rsidRPr="00A33320">
              <w:rPr>
                <w:rFonts w:eastAsia="Calibri"/>
                <w:b/>
                <w:lang w:eastAsia="en-US"/>
              </w:rPr>
              <w:t>кл</w:t>
            </w:r>
            <w:proofErr w:type="spellEnd"/>
          </w:p>
        </w:tc>
        <w:tc>
          <w:tcPr>
            <w:tcW w:w="709" w:type="dxa"/>
            <w:shd w:val="clear" w:color="auto" w:fill="DAEEF3" w:themeFill="accent5" w:themeFillTint="33"/>
          </w:tcPr>
          <w:p w:rsidR="008505EA" w:rsidRPr="00A33320" w:rsidRDefault="0051489A" w:rsidP="008C3F84">
            <w:pPr>
              <w:jc w:val="center"/>
              <w:rPr>
                <w:rFonts w:eastAsia="Calibri"/>
                <w:b/>
                <w:lang w:eastAsia="en-US"/>
              </w:rPr>
            </w:pPr>
            <w:r w:rsidRPr="00A33320">
              <w:rPr>
                <w:rFonts w:eastAsia="Calibri"/>
                <w:b/>
                <w:lang w:eastAsia="en-US"/>
              </w:rPr>
              <w:t>40</w:t>
            </w:r>
          </w:p>
        </w:tc>
        <w:tc>
          <w:tcPr>
            <w:tcW w:w="567" w:type="dxa"/>
            <w:shd w:val="clear" w:color="auto" w:fill="DAEEF3" w:themeFill="accent5" w:themeFillTint="33"/>
          </w:tcPr>
          <w:p w:rsidR="008505EA" w:rsidRPr="00A33320" w:rsidRDefault="008505EA" w:rsidP="008C3F84">
            <w:pPr>
              <w:jc w:val="center"/>
              <w:rPr>
                <w:rFonts w:eastAsia="Calibri"/>
                <w:b/>
                <w:lang w:eastAsia="en-US"/>
              </w:rPr>
            </w:pPr>
            <w:r w:rsidRPr="00A33320">
              <w:rPr>
                <w:rFonts w:eastAsia="Calibri"/>
                <w:b/>
                <w:lang w:eastAsia="en-US"/>
              </w:rPr>
              <w:t>3</w:t>
            </w:r>
          </w:p>
        </w:tc>
        <w:tc>
          <w:tcPr>
            <w:tcW w:w="709" w:type="dxa"/>
            <w:shd w:val="clear" w:color="auto" w:fill="DAEEF3" w:themeFill="accent5" w:themeFillTint="33"/>
          </w:tcPr>
          <w:p w:rsidR="008505EA" w:rsidRPr="00A33320" w:rsidRDefault="0051489A" w:rsidP="008C3F84">
            <w:pPr>
              <w:jc w:val="center"/>
              <w:rPr>
                <w:rFonts w:eastAsia="Calibri"/>
                <w:b/>
                <w:lang w:eastAsia="en-US"/>
              </w:rPr>
            </w:pPr>
            <w:r w:rsidRPr="00A33320">
              <w:rPr>
                <w:rFonts w:eastAsia="Calibri"/>
                <w:b/>
                <w:lang w:eastAsia="en-US"/>
              </w:rPr>
              <w:t>0</w:t>
            </w:r>
          </w:p>
        </w:tc>
        <w:tc>
          <w:tcPr>
            <w:tcW w:w="709" w:type="dxa"/>
            <w:shd w:val="clear" w:color="auto" w:fill="DAEEF3" w:themeFill="accent5" w:themeFillTint="33"/>
          </w:tcPr>
          <w:p w:rsidR="008505EA" w:rsidRPr="00A33320" w:rsidRDefault="0051489A" w:rsidP="008C3F84">
            <w:pPr>
              <w:jc w:val="center"/>
              <w:rPr>
                <w:rFonts w:eastAsia="Calibri"/>
                <w:b/>
                <w:lang w:eastAsia="en-US"/>
              </w:rPr>
            </w:pPr>
            <w:r w:rsidRPr="00A33320">
              <w:rPr>
                <w:rFonts w:eastAsia="Calibri"/>
                <w:b/>
                <w:lang w:eastAsia="en-US"/>
              </w:rPr>
              <w:t>3</w:t>
            </w:r>
            <w:r w:rsidR="008505EA" w:rsidRPr="00A33320">
              <w:rPr>
                <w:rFonts w:eastAsia="Calibri"/>
                <w:b/>
                <w:lang w:eastAsia="en-US"/>
              </w:rPr>
              <w:t>7</w:t>
            </w:r>
          </w:p>
        </w:tc>
        <w:tc>
          <w:tcPr>
            <w:tcW w:w="680" w:type="dxa"/>
            <w:shd w:val="clear" w:color="auto" w:fill="DAEEF3" w:themeFill="accent5" w:themeFillTint="33"/>
          </w:tcPr>
          <w:p w:rsidR="008505EA" w:rsidRPr="00A33320" w:rsidRDefault="008505EA" w:rsidP="008C3F84">
            <w:pPr>
              <w:jc w:val="center"/>
              <w:rPr>
                <w:rFonts w:eastAsia="Calibri"/>
                <w:b/>
                <w:lang w:eastAsia="en-US"/>
              </w:rPr>
            </w:pPr>
            <w:r w:rsidRPr="00A33320">
              <w:rPr>
                <w:rFonts w:eastAsia="Calibri"/>
                <w:b/>
                <w:lang w:eastAsia="en-US"/>
              </w:rPr>
              <w:t>2</w:t>
            </w:r>
          </w:p>
        </w:tc>
        <w:tc>
          <w:tcPr>
            <w:tcW w:w="709" w:type="dxa"/>
            <w:shd w:val="clear" w:color="auto" w:fill="DAEEF3" w:themeFill="accent5" w:themeFillTint="33"/>
          </w:tcPr>
          <w:p w:rsidR="008505EA" w:rsidRPr="00A33320" w:rsidRDefault="008505EA" w:rsidP="008C3F84">
            <w:pPr>
              <w:jc w:val="center"/>
              <w:rPr>
                <w:rFonts w:eastAsia="Calibri"/>
                <w:b/>
                <w:lang w:eastAsia="en-US"/>
              </w:rPr>
            </w:pPr>
            <w:r w:rsidRPr="00A33320">
              <w:rPr>
                <w:rFonts w:eastAsia="Calibri"/>
                <w:b/>
                <w:lang w:eastAsia="en-US"/>
              </w:rPr>
              <w:t>1</w:t>
            </w:r>
            <w:r w:rsidR="0051489A" w:rsidRPr="00A33320">
              <w:rPr>
                <w:rFonts w:eastAsia="Calibri"/>
                <w:b/>
                <w:lang w:eastAsia="en-US"/>
              </w:rPr>
              <w:t>2</w:t>
            </w:r>
          </w:p>
        </w:tc>
        <w:tc>
          <w:tcPr>
            <w:tcW w:w="879" w:type="dxa"/>
            <w:shd w:val="clear" w:color="auto" w:fill="DAEEF3" w:themeFill="accent5" w:themeFillTint="33"/>
          </w:tcPr>
          <w:p w:rsidR="008505EA" w:rsidRPr="00A33320" w:rsidRDefault="0051489A" w:rsidP="008C3F84">
            <w:pPr>
              <w:jc w:val="center"/>
              <w:rPr>
                <w:rFonts w:eastAsia="Calibri"/>
                <w:b/>
                <w:lang w:eastAsia="en-US"/>
              </w:rPr>
            </w:pPr>
            <w:r w:rsidRPr="00A33320">
              <w:rPr>
                <w:rFonts w:eastAsia="Calibri"/>
                <w:b/>
                <w:lang w:eastAsia="en-US"/>
              </w:rPr>
              <w:t>40</w:t>
            </w:r>
          </w:p>
        </w:tc>
        <w:tc>
          <w:tcPr>
            <w:tcW w:w="1276" w:type="dxa"/>
            <w:shd w:val="clear" w:color="auto" w:fill="DAEEF3" w:themeFill="accent5" w:themeFillTint="33"/>
          </w:tcPr>
          <w:p w:rsidR="008505EA" w:rsidRPr="00A33320" w:rsidRDefault="008505EA" w:rsidP="008C3F84">
            <w:pPr>
              <w:jc w:val="center"/>
              <w:rPr>
                <w:rFonts w:eastAsia="Calibri"/>
                <w:b/>
                <w:lang w:eastAsia="en-US"/>
              </w:rPr>
            </w:pPr>
            <w:r w:rsidRPr="00A33320">
              <w:rPr>
                <w:rFonts w:eastAsia="Calibri"/>
                <w:b/>
                <w:lang w:eastAsia="en-US"/>
              </w:rPr>
              <w:t>7</w:t>
            </w:r>
          </w:p>
        </w:tc>
        <w:tc>
          <w:tcPr>
            <w:tcW w:w="708" w:type="dxa"/>
            <w:shd w:val="clear" w:color="auto" w:fill="DAEEF3" w:themeFill="accent5" w:themeFillTint="33"/>
          </w:tcPr>
          <w:p w:rsidR="008505EA" w:rsidRPr="00A33320" w:rsidRDefault="008505EA" w:rsidP="008C3F84">
            <w:pPr>
              <w:jc w:val="center"/>
              <w:rPr>
                <w:rFonts w:eastAsia="Calibri"/>
                <w:b/>
                <w:lang w:eastAsia="en-US"/>
              </w:rPr>
            </w:pPr>
            <w:r w:rsidRPr="00A33320">
              <w:rPr>
                <w:rFonts w:eastAsia="Calibri"/>
                <w:b/>
                <w:lang w:eastAsia="en-US"/>
              </w:rPr>
              <w:t>0</w:t>
            </w:r>
          </w:p>
        </w:tc>
        <w:tc>
          <w:tcPr>
            <w:tcW w:w="851" w:type="dxa"/>
            <w:shd w:val="clear" w:color="auto" w:fill="DAEEF3" w:themeFill="accent5" w:themeFillTint="33"/>
          </w:tcPr>
          <w:p w:rsidR="008505EA" w:rsidRPr="00A33320" w:rsidRDefault="008505EA" w:rsidP="008C3F84">
            <w:pPr>
              <w:jc w:val="center"/>
              <w:rPr>
                <w:rFonts w:eastAsia="Calibri"/>
                <w:b/>
                <w:lang w:eastAsia="en-US"/>
              </w:rPr>
            </w:pPr>
            <w:r w:rsidRPr="00A33320">
              <w:rPr>
                <w:rFonts w:eastAsia="Calibri"/>
                <w:b/>
                <w:lang w:eastAsia="en-US"/>
              </w:rPr>
              <w:t>100%</w:t>
            </w:r>
          </w:p>
        </w:tc>
        <w:tc>
          <w:tcPr>
            <w:tcW w:w="1105" w:type="dxa"/>
            <w:shd w:val="clear" w:color="auto" w:fill="DAEEF3" w:themeFill="accent5" w:themeFillTint="33"/>
          </w:tcPr>
          <w:p w:rsidR="008505EA" w:rsidRPr="00A33320" w:rsidRDefault="008505EA" w:rsidP="008C3F84">
            <w:pPr>
              <w:jc w:val="center"/>
              <w:rPr>
                <w:rFonts w:eastAsia="Calibri"/>
                <w:b/>
                <w:lang w:eastAsia="en-US"/>
              </w:rPr>
            </w:pPr>
          </w:p>
        </w:tc>
      </w:tr>
    </w:tbl>
    <w:p w:rsidR="008505EA" w:rsidRPr="00082C2D" w:rsidRDefault="008505EA" w:rsidP="008505EA">
      <w:pPr>
        <w:keepNext/>
        <w:jc w:val="both"/>
        <w:rPr>
          <w:b/>
          <w:bCs/>
          <w:i/>
        </w:rPr>
      </w:pPr>
    </w:p>
    <w:p w:rsidR="008505EA" w:rsidRPr="00850E46" w:rsidRDefault="008505EA" w:rsidP="008505EA">
      <w:pPr>
        <w:tabs>
          <w:tab w:val="right" w:pos="10063"/>
        </w:tabs>
        <w:spacing w:line="276" w:lineRule="auto"/>
        <w:rPr>
          <w:rFonts w:eastAsia="Calibri"/>
          <w:lang w:eastAsia="en-US"/>
        </w:rPr>
      </w:pPr>
      <w:r w:rsidRPr="00850E46">
        <w:rPr>
          <w:rFonts w:eastAsia="Calibri"/>
          <w:lang w:eastAsia="en-US"/>
        </w:rPr>
        <w:t>Из данных таблицы видно, что самые высокое качество знаний:</w:t>
      </w:r>
      <w:r w:rsidRPr="00850E46">
        <w:rPr>
          <w:rFonts w:eastAsia="Calibri"/>
          <w:lang w:eastAsia="en-US"/>
        </w:rPr>
        <w:tab/>
      </w:r>
    </w:p>
    <w:p w:rsidR="008505EA" w:rsidRPr="00850E46" w:rsidRDefault="00C32BD6" w:rsidP="008505EA">
      <w:pPr>
        <w:spacing w:line="276" w:lineRule="auto"/>
        <w:rPr>
          <w:rFonts w:eastAsia="Calibri"/>
          <w:u w:val="single"/>
          <w:lang w:eastAsia="en-US"/>
        </w:rPr>
      </w:pPr>
      <w:r w:rsidRPr="00850E46">
        <w:rPr>
          <w:rFonts w:eastAsia="Calibri"/>
          <w:u w:val="single"/>
          <w:lang w:eastAsia="en-US"/>
        </w:rPr>
        <w:t>Начальное общее образование</w:t>
      </w:r>
      <w:r w:rsidR="008505EA" w:rsidRPr="00850E46">
        <w:rPr>
          <w:rFonts w:eastAsia="Calibri"/>
          <w:u w:val="single"/>
          <w:lang w:eastAsia="en-US"/>
        </w:rPr>
        <w:t>:</w:t>
      </w:r>
    </w:p>
    <w:p w:rsidR="008505EA" w:rsidRPr="00850E46" w:rsidRDefault="00A33320" w:rsidP="008505EA">
      <w:pPr>
        <w:spacing w:line="276" w:lineRule="auto"/>
        <w:rPr>
          <w:rFonts w:eastAsia="Calibri"/>
          <w:lang w:eastAsia="en-US"/>
        </w:rPr>
      </w:pPr>
      <w:r w:rsidRPr="00850E46">
        <w:rPr>
          <w:rFonts w:eastAsia="Calibri"/>
          <w:lang w:eastAsia="en-US"/>
        </w:rPr>
        <w:t>2 Б класс – 7</w:t>
      </w:r>
      <w:r w:rsidR="008505EA" w:rsidRPr="00850E46">
        <w:rPr>
          <w:rFonts w:eastAsia="Calibri"/>
          <w:lang w:eastAsia="en-US"/>
        </w:rPr>
        <w:t xml:space="preserve">0 % (классный руководитель   </w:t>
      </w:r>
      <w:r w:rsidRPr="00850E46">
        <w:rPr>
          <w:rFonts w:eastAsia="Calibri"/>
          <w:lang w:eastAsia="en-US"/>
        </w:rPr>
        <w:t>Тарасова А</w:t>
      </w:r>
      <w:r w:rsidR="00947921" w:rsidRPr="00850E46">
        <w:rPr>
          <w:rFonts w:eastAsia="Calibri"/>
          <w:lang w:eastAsia="en-US"/>
        </w:rPr>
        <w:t>.</w:t>
      </w:r>
      <w:r w:rsidRPr="00850E46">
        <w:rPr>
          <w:rFonts w:eastAsia="Calibri"/>
          <w:lang w:eastAsia="en-US"/>
        </w:rPr>
        <w:t>Н.</w:t>
      </w:r>
      <w:r w:rsidR="008505EA" w:rsidRPr="00850E46">
        <w:rPr>
          <w:rFonts w:eastAsia="Calibri"/>
          <w:lang w:eastAsia="en-US"/>
        </w:rPr>
        <w:t>)</w:t>
      </w:r>
    </w:p>
    <w:p w:rsidR="008505EA" w:rsidRPr="00850E46" w:rsidRDefault="00A33320" w:rsidP="008505EA">
      <w:pPr>
        <w:spacing w:line="276" w:lineRule="auto"/>
        <w:rPr>
          <w:rFonts w:eastAsia="Calibri"/>
          <w:lang w:eastAsia="en-US"/>
        </w:rPr>
      </w:pPr>
      <w:r w:rsidRPr="00850E46">
        <w:rPr>
          <w:rFonts w:eastAsia="Calibri"/>
          <w:lang w:eastAsia="en-US"/>
        </w:rPr>
        <w:t xml:space="preserve">3 </w:t>
      </w:r>
      <w:proofErr w:type="gramStart"/>
      <w:r w:rsidRPr="00850E46">
        <w:rPr>
          <w:rFonts w:eastAsia="Calibri"/>
          <w:lang w:eastAsia="en-US"/>
        </w:rPr>
        <w:t>А</w:t>
      </w:r>
      <w:proofErr w:type="gramEnd"/>
      <w:r w:rsidRPr="00850E46">
        <w:rPr>
          <w:rFonts w:eastAsia="Calibri"/>
          <w:lang w:eastAsia="en-US"/>
        </w:rPr>
        <w:t xml:space="preserve"> класс – 85</w:t>
      </w:r>
      <w:r w:rsidR="008505EA" w:rsidRPr="00850E46">
        <w:rPr>
          <w:rFonts w:eastAsia="Calibri"/>
          <w:lang w:eastAsia="en-US"/>
        </w:rPr>
        <w:t xml:space="preserve"> % (классный руководитель   </w:t>
      </w:r>
      <w:r w:rsidRPr="00850E46">
        <w:rPr>
          <w:rFonts w:eastAsia="Calibri"/>
          <w:lang w:eastAsia="en-US"/>
        </w:rPr>
        <w:t>Юрченко Т.В.)</w:t>
      </w:r>
    </w:p>
    <w:p w:rsidR="00C32BD6" w:rsidRPr="00850E46" w:rsidRDefault="00730E07" w:rsidP="00C32BD6">
      <w:pPr>
        <w:spacing w:after="200" w:line="276" w:lineRule="auto"/>
        <w:rPr>
          <w:rFonts w:eastAsia="Calibri"/>
          <w:lang w:eastAsia="en-US"/>
        </w:rPr>
      </w:pPr>
      <w:r w:rsidRPr="00850E46">
        <w:rPr>
          <w:rFonts w:eastAsia="Calibri"/>
          <w:lang w:eastAsia="en-US"/>
        </w:rPr>
        <w:t>4 Г</w:t>
      </w:r>
      <w:r w:rsidR="008505EA" w:rsidRPr="00850E46">
        <w:rPr>
          <w:rFonts w:eastAsia="Calibri"/>
          <w:lang w:eastAsia="en-US"/>
        </w:rPr>
        <w:t xml:space="preserve"> класс </w:t>
      </w:r>
      <w:r w:rsidRPr="00850E46">
        <w:rPr>
          <w:rFonts w:eastAsia="Calibri"/>
          <w:lang w:eastAsia="en-US"/>
        </w:rPr>
        <w:t>– 61</w:t>
      </w:r>
      <w:r w:rsidR="008505EA" w:rsidRPr="00850E46">
        <w:rPr>
          <w:rFonts w:eastAsia="Calibri"/>
          <w:lang w:eastAsia="en-US"/>
        </w:rPr>
        <w:t xml:space="preserve"> % (классный руководитель   </w:t>
      </w:r>
      <w:r w:rsidRPr="00850E46">
        <w:rPr>
          <w:rFonts w:eastAsia="Calibri"/>
          <w:lang w:eastAsia="en-US"/>
        </w:rPr>
        <w:t>Симакова Е</w:t>
      </w:r>
      <w:r w:rsidR="008505EA" w:rsidRPr="00850E46">
        <w:rPr>
          <w:rFonts w:eastAsia="Calibri"/>
          <w:lang w:eastAsia="en-US"/>
        </w:rPr>
        <w:t>.</w:t>
      </w:r>
      <w:r w:rsidRPr="00850E46">
        <w:rPr>
          <w:rFonts w:eastAsia="Calibri"/>
          <w:lang w:eastAsia="en-US"/>
        </w:rPr>
        <w:t>А.</w:t>
      </w:r>
      <w:r w:rsidR="008505EA" w:rsidRPr="00850E46">
        <w:rPr>
          <w:rFonts w:eastAsia="Calibri"/>
          <w:lang w:eastAsia="en-US"/>
        </w:rPr>
        <w:t>)</w:t>
      </w:r>
    </w:p>
    <w:p w:rsidR="008505EA" w:rsidRPr="00850E46" w:rsidRDefault="00C32BD6" w:rsidP="00C32BD6">
      <w:pPr>
        <w:spacing w:after="200" w:line="276" w:lineRule="auto"/>
        <w:rPr>
          <w:rFonts w:eastAsia="Calibri"/>
          <w:lang w:eastAsia="en-US"/>
        </w:rPr>
      </w:pPr>
      <w:r w:rsidRPr="00850E46">
        <w:rPr>
          <w:rFonts w:eastAsia="Calibri"/>
          <w:u w:val="single"/>
          <w:lang w:eastAsia="en-US"/>
        </w:rPr>
        <w:t>Основное общее образование</w:t>
      </w:r>
      <w:r w:rsidR="008505EA" w:rsidRPr="00850E46">
        <w:rPr>
          <w:rFonts w:eastAsia="Calibri"/>
          <w:lang w:eastAsia="en-US"/>
        </w:rPr>
        <w:t>:</w:t>
      </w:r>
    </w:p>
    <w:p w:rsidR="008505EA" w:rsidRPr="00850E46" w:rsidRDefault="00850E46" w:rsidP="008505EA">
      <w:pPr>
        <w:spacing w:line="276" w:lineRule="auto"/>
        <w:rPr>
          <w:rFonts w:eastAsia="Calibri"/>
          <w:lang w:eastAsia="en-US"/>
        </w:rPr>
      </w:pPr>
      <w:r w:rsidRPr="00850E46">
        <w:rPr>
          <w:rFonts w:eastAsia="Calibri"/>
          <w:lang w:eastAsia="en-US"/>
        </w:rPr>
        <w:t xml:space="preserve">5 </w:t>
      </w:r>
      <w:proofErr w:type="gramStart"/>
      <w:r w:rsidRPr="00850E46">
        <w:rPr>
          <w:rFonts w:eastAsia="Calibri"/>
          <w:lang w:eastAsia="en-US"/>
        </w:rPr>
        <w:t>В</w:t>
      </w:r>
      <w:proofErr w:type="gramEnd"/>
      <w:r w:rsidRPr="00850E46">
        <w:rPr>
          <w:rFonts w:eastAsia="Calibri"/>
          <w:lang w:eastAsia="en-US"/>
        </w:rPr>
        <w:t xml:space="preserve"> класс – 67</w:t>
      </w:r>
      <w:r w:rsidR="008505EA" w:rsidRPr="00850E46">
        <w:rPr>
          <w:rFonts w:eastAsia="Calibri"/>
          <w:lang w:eastAsia="en-US"/>
        </w:rPr>
        <w:t xml:space="preserve"> % (классный руководитель   </w:t>
      </w:r>
      <w:r w:rsidRPr="00850E46">
        <w:rPr>
          <w:rFonts w:eastAsia="Calibri"/>
          <w:lang w:eastAsia="en-US"/>
        </w:rPr>
        <w:t>Старкова Е.А</w:t>
      </w:r>
      <w:r w:rsidR="008505EA" w:rsidRPr="00850E46">
        <w:rPr>
          <w:rFonts w:eastAsia="Calibri"/>
          <w:lang w:eastAsia="en-US"/>
        </w:rPr>
        <w:t>.)</w:t>
      </w:r>
    </w:p>
    <w:p w:rsidR="008505EA" w:rsidRPr="00850E46" w:rsidRDefault="00850E46" w:rsidP="008505EA">
      <w:pPr>
        <w:spacing w:line="276" w:lineRule="auto"/>
        <w:rPr>
          <w:rFonts w:eastAsia="Calibri"/>
          <w:lang w:eastAsia="en-US"/>
        </w:rPr>
      </w:pPr>
      <w:r w:rsidRPr="00850E46">
        <w:rPr>
          <w:rFonts w:eastAsia="Calibri"/>
          <w:lang w:eastAsia="en-US"/>
        </w:rPr>
        <w:t>6 Б класс – 53</w:t>
      </w:r>
      <w:r w:rsidR="008505EA" w:rsidRPr="00850E46">
        <w:rPr>
          <w:rFonts w:eastAsia="Calibri"/>
          <w:lang w:eastAsia="en-US"/>
        </w:rPr>
        <w:t xml:space="preserve"> % (классны</w:t>
      </w:r>
      <w:r w:rsidRPr="00850E46">
        <w:rPr>
          <w:rFonts w:eastAsia="Calibri"/>
          <w:lang w:eastAsia="en-US"/>
        </w:rPr>
        <w:t>й руководитель   Тарасова А.Н.</w:t>
      </w:r>
      <w:r w:rsidR="008505EA" w:rsidRPr="00850E46">
        <w:rPr>
          <w:rFonts w:eastAsia="Calibri"/>
          <w:lang w:eastAsia="en-US"/>
        </w:rPr>
        <w:t>)</w:t>
      </w:r>
    </w:p>
    <w:p w:rsidR="008505EA" w:rsidRPr="00850E46" w:rsidRDefault="00850E46" w:rsidP="008505EA">
      <w:pPr>
        <w:spacing w:line="276" w:lineRule="auto"/>
        <w:rPr>
          <w:rFonts w:eastAsia="Calibri"/>
          <w:lang w:eastAsia="en-US"/>
        </w:rPr>
      </w:pPr>
      <w:r w:rsidRPr="00850E46">
        <w:rPr>
          <w:rFonts w:eastAsia="Calibri"/>
          <w:lang w:eastAsia="en-US"/>
        </w:rPr>
        <w:t>7 А класс – 45</w:t>
      </w:r>
      <w:r w:rsidR="008505EA" w:rsidRPr="00850E46">
        <w:rPr>
          <w:rFonts w:eastAsia="Calibri"/>
          <w:lang w:eastAsia="en-US"/>
        </w:rPr>
        <w:t xml:space="preserve"> % (классный руководитель   </w:t>
      </w:r>
      <w:proofErr w:type="spellStart"/>
      <w:r w:rsidRPr="00850E46">
        <w:rPr>
          <w:rFonts w:eastAsia="Calibri"/>
          <w:lang w:eastAsia="en-US"/>
        </w:rPr>
        <w:t>Шиповалова</w:t>
      </w:r>
      <w:proofErr w:type="spellEnd"/>
      <w:r w:rsidRPr="00850E46">
        <w:rPr>
          <w:rFonts w:eastAsia="Calibri"/>
          <w:lang w:eastAsia="en-US"/>
        </w:rPr>
        <w:t xml:space="preserve"> </w:t>
      </w:r>
      <w:proofErr w:type="gramStart"/>
      <w:r w:rsidRPr="00850E46">
        <w:rPr>
          <w:rFonts w:eastAsia="Calibri"/>
          <w:lang w:eastAsia="en-US"/>
        </w:rPr>
        <w:t>Т</w:t>
      </w:r>
      <w:r w:rsidR="008505EA" w:rsidRPr="00850E46">
        <w:rPr>
          <w:rFonts w:eastAsia="Calibri"/>
          <w:lang w:eastAsia="en-US"/>
        </w:rPr>
        <w:t>.</w:t>
      </w:r>
      <w:r w:rsidRPr="00850E46">
        <w:rPr>
          <w:rFonts w:eastAsia="Calibri"/>
          <w:lang w:eastAsia="en-US"/>
        </w:rPr>
        <w:t xml:space="preserve">В. </w:t>
      </w:r>
      <w:r w:rsidR="008505EA" w:rsidRPr="00850E46">
        <w:rPr>
          <w:rFonts w:eastAsia="Calibri"/>
          <w:lang w:eastAsia="en-US"/>
        </w:rPr>
        <w:t>)</w:t>
      </w:r>
      <w:proofErr w:type="gramEnd"/>
    </w:p>
    <w:p w:rsidR="008505EA" w:rsidRPr="00850E46" w:rsidRDefault="00850E46" w:rsidP="008505EA">
      <w:pPr>
        <w:spacing w:line="276" w:lineRule="auto"/>
        <w:rPr>
          <w:rFonts w:eastAsia="Calibri"/>
          <w:lang w:eastAsia="en-US"/>
        </w:rPr>
      </w:pPr>
      <w:r w:rsidRPr="00850E46">
        <w:rPr>
          <w:rFonts w:eastAsia="Calibri"/>
          <w:lang w:eastAsia="en-US"/>
        </w:rPr>
        <w:t xml:space="preserve">8 </w:t>
      </w:r>
      <w:proofErr w:type="gramStart"/>
      <w:r w:rsidRPr="00850E46">
        <w:rPr>
          <w:rFonts w:eastAsia="Calibri"/>
          <w:lang w:eastAsia="en-US"/>
        </w:rPr>
        <w:t>А</w:t>
      </w:r>
      <w:proofErr w:type="gramEnd"/>
      <w:r w:rsidR="008505EA" w:rsidRPr="00850E46">
        <w:rPr>
          <w:rFonts w:eastAsia="Calibri"/>
          <w:lang w:eastAsia="en-US"/>
        </w:rPr>
        <w:t xml:space="preserve"> класс –</w:t>
      </w:r>
      <w:r w:rsidRPr="00850E46">
        <w:rPr>
          <w:rFonts w:eastAsia="Calibri"/>
          <w:lang w:eastAsia="en-US"/>
        </w:rPr>
        <w:t xml:space="preserve"> 34</w:t>
      </w:r>
      <w:r w:rsidR="008505EA" w:rsidRPr="00850E46">
        <w:rPr>
          <w:rFonts w:eastAsia="Calibri"/>
          <w:lang w:eastAsia="en-US"/>
        </w:rPr>
        <w:t xml:space="preserve"> % (классный руководитель </w:t>
      </w:r>
      <w:proofErr w:type="spellStart"/>
      <w:r w:rsidRPr="00850E46">
        <w:rPr>
          <w:rFonts w:eastAsia="Calibri"/>
          <w:lang w:eastAsia="en-US"/>
        </w:rPr>
        <w:t>Дадочкина</w:t>
      </w:r>
      <w:proofErr w:type="spellEnd"/>
      <w:r w:rsidRPr="00850E46">
        <w:rPr>
          <w:rFonts w:eastAsia="Calibri"/>
          <w:lang w:eastAsia="en-US"/>
        </w:rPr>
        <w:t xml:space="preserve"> Т.Н</w:t>
      </w:r>
      <w:r w:rsidR="008505EA" w:rsidRPr="00850E46">
        <w:rPr>
          <w:rFonts w:eastAsia="Calibri"/>
          <w:lang w:eastAsia="en-US"/>
        </w:rPr>
        <w:t>.)</w:t>
      </w:r>
    </w:p>
    <w:p w:rsidR="00850E46" w:rsidRPr="00850E46" w:rsidRDefault="00850E46" w:rsidP="008505EA">
      <w:pPr>
        <w:spacing w:line="276" w:lineRule="auto"/>
        <w:rPr>
          <w:rFonts w:eastAsia="Calibri"/>
          <w:u w:val="single"/>
          <w:lang w:eastAsia="en-US"/>
        </w:rPr>
      </w:pPr>
    </w:p>
    <w:p w:rsidR="008505EA" w:rsidRPr="00850E46" w:rsidRDefault="00947921" w:rsidP="008505EA">
      <w:pPr>
        <w:spacing w:after="200" w:line="276" w:lineRule="auto"/>
        <w:rPr>
          <w:rFonts w:eastAsia="Calibri"/>
          <w:lang w:eastAsia="en-US"/>
        </w:rPr>
      </w:pPr>
      <w:r w:rsidRPr="00850E46">
        <w:rPr>
          <w:rFonts w:eastAsia="Calibri"/>
          <w:lang w:eastAsia="en-US"/>
        </w:rPr>
        <w:tab/>
      </w:r>
      <w:r w:rsidR="008505EA" w:rsidRPr="00850E46">
        <w:rPr>
          <w:rFonts w:eastAsia="Calibri"/>
          <w:lang w:eastAsia="en-US"/>
        </w:rPr>
        <w:t>В целом, качество знаний п</w:t>
      </w:r>
      <w:r w:rsidR="00850E46" w:rsidRPr="00850E46">
        <w:rPr>
          <w:rFonts w:eastAsia="Calibri"/>
          <w:lang w:eastAsia="en-US"/>
        </w:rPr>
        <w:t>о ОО на конец года составило: 44</w:t>
      </w:r>
      <w:r w:rsidR="008505EA" w:rsidRPr="00850E46">
        <w:rPr>
          <w:rFonts w:eastAsia="Calibri"/>
          <w:lang w:eastAsia="en-US"/>
        </w:rPr>
        <w:t xml:space="preserve"> </w:t>
      </w:r>
      <w:r w:rsidR="008505EA" w:rsidRPr="00850E46">
        <w:rPr>
          <w:rFonts w:eastAsia="Calibri"/>
          <w:b/>
          <w:lang w:eastAsia="en-US"/>
        </w:rPr>
        <w:t>%, что</w:t>
      </w:r>
      <w:r w:rsidR="008505EA" w:rsidRPr="00850E46">
        <w:rPr>
          <w:rFonts w:eastAsia="Calibri"/>
          <w:lang w:eastAsia="en-US"/>
        </w:rPr>
        <w:t xml:space="preserve"> н</w:t>
      </w:r>
      <w:r w:rsidR="00850E46" w:rsidRPr="00850E46">
        <w:rPr>
          <w:rFonts w:eastAsia="Calibri"/>
          <w:lang w:eastAsia="en-US"/>
        </w:rPr>
        <w:t>а 1</w:t>
      </w:r>
      <w:r w:rsidR="008505EA" w:rsidRPr="00850E46">
        <w:rPr>
          <w:rFonts w:eastAsia="Calibri"/>
          <w:lang w:eastAsia="en-US"/>
        </w:rPr>
        <w:t xml:space="preserve"> % </w:t>
      </w:r>
      <w:r w:rsidR="00850E46" w:rsidRPr="00850E46">
        <w:rPr>
          <w:rFonts w:eastAsia="Calibri"/>
          <w:lang w:eastAsia="en-US"/>
        </w:rPr>
        <w:t>выше</w:t>
      </w:r>
      <w:r w:rsidR="008505EA" w:rsidRPr="00850E46">
        <w:rPr>
          <w:rFonts w:eastAsia="Calibri"/>
          <w:lang w:eastAsia="en-US"/>
        </w:rPr>
        <w:t xml:space="preserve"> результатов прошлого учебного года.</w:t>
      </w:r>
    </w:p>
    <w:p w:rsidR="008505EA" w:rsidRPr="00850E46" w:rsidRDefault="008505EA" w:rsidP="008505EA">
      <w:pPr>
        <w:spacing w:before="100" w:beforeAutospacing="1" w:after="100" w:afterAutospacing="1"/>
        <w:jc w:val="center"/>
        <w:rPr>
          <w:b/>
        </w:rPr>
      </w:pPr>
      <w:r w:rsidRPr="00850E46">
        <w:rPr>
          <w:b/>
        </w:rPr>
        <w:t>Причины снижения качества:</w:t>
      </w:r>
    </w:p>
    <w:p w:rsidR="008505EA" w:rsidRPr="00850E46" w:rsidRDefault="008505EA" w:rsidP="005914CD">
      <w:pPr>
        <w:pStyle w:val="a3"/>
        <w:numPr>
          <w:ilvl w:val="0"/>
          <w:numId w:val="2"/>
        </w:numPr>
        <w:spacing w:before="100" w:beforeAutospacing="1" w:after="100" w:afterAutospacing="1" w:line="276" w:lineRule="auto"/>
      </w:pPr>
      <w:r w:rsidRPr="00850E46">
        <w:t>Пропуски занятий, как по болезни, так и без уважительных причин;</w:t>
      </w:r>
    </w:p>
    <w:p w:rsidR="008505EA" w:rsidRPr="00850E46" w:rsidRDefault="008505EA" w:rsidP="005914CD">
      <w:pPr>
        <w:pStyle w:val="a3"/>
        <w:numPr>
          <w:ilvl w:val="0"/>
          <w:numId w:val="2"/>
        </w:numPr>
        <w:spacing w:before="100" w:beforeAutospacing="1" w:after="100" w:afterAutospacing="1" w:line="276" w:lineRule="auto"/>
        <w:ind w:left="0" w:firstLine="360"/>
        <w:jc w:val="both"/>
      </w:pPr>
      <w:r w:rsidRPr="00850E46">
        <w:t xml:space="preserve">Слабый контроль за посещаемостью и со стороны родителей, и со стороны классных руководителей; </w:t>
      </w:r>
    </w:p>
    <w:p w:rsidR="008505EA" w:rsidRPr="00850E46" w:rsidRDefault="008505EA" w:rsidP="005914CD">
      <w:pPr>
        <w:numPr>
          <w:ilvl w:val="0"/>
          <w:numId w:val="2"/>
        </w:numPr>
        <w:spacing w:before="100" w:beforeAutospacing="1" w:after="100" w:afterAutospacing="1" w:line="276" w:lineRule="auto"/>
        <w:ind w:left="0" w:firstLine="360"/>
        <w:contextualSpacing/>
        <w:jc w:val="both"/>
      </w:pPr>
      <w:r w:rsidRPr="00850E46">
        <w:rPr>
          <w:rFonts w:eastAsia="Calibri"/>
          <w:color w:val="000000"/>
          <w:sz w:val="23"/>
          <w:szCs w:val="23"/>
          <w:shd w:val="clear" w:color="auto" w:fill="FFFFFF"/>
          <w:lang w:eastAsia="en-US"/>
        </w:rPr>
        <w:t>Недостаточная работа классных руководителей и учителей-предметников по предупреждению снижения качества знаний обучающихся, несвоевременное информирование учащихся и родителей о текущей успеваемости;</w:t>
      </w:r>
    </w:p>
    <w:p w:rsidR="008505EA" w:rsidRPr="00850E46" w:rsidRDefault="008505EA" w:rsidP="005914CD">
      <w:pPr>
        <w:numPr>
          <w:ilvl w:val="0"/>
          <w:numId w:val="2"/>
        </w:numPr>
        <w:spacing w:before="100" w:beforeAutospacing="1" w:after="100" w:afterAutospacing="1" w:line="276" w:lineRule="auto"/>
        <w:ind w:left="0" w:firstLine="360"/>
        <w:contextualSpacing/>
        <w:jc w:val="both"/>
      </w:pPr>
      <w:r w:rsidRPr="00850E46">
        <w:rPr>
          <w:rFonts w:eastAsia="Calibri"/>
          <w:color w:val="000000"/>
          <w:sz w:val="23"/>
          <w:szCs w:val="23"/>
          <w:shd w:val="clear" w:color="auto" w:fill="FFFFFF"/>
          <w:lang w:eastAsia="en-US"/>
        </w:rPr>
        <w:t xml:space="preserve">Несвоевременное выставление оценок в </w:t>
      </w:r>
      <w:proofErr w:type="spellStart"/>
      <w:r w:rsidR="00C32BD6" w:rsidRPr="00850E46">
        <w:rPr>
          <w:rFonts w:eastAsia="Calibri"/>
          <w:color w:val="000000"/>
          <w:sz w:val="23"/>
          <w:szCs w:val="23"/>
          <w:shd w:val="clear" w:color="auto" w:fill="FFFFFF"/>
          <w:lang w:eastAsia="en-US"/>
        </w:rPr>
        <w:t>Д</w:t>
      </w:r>
      <w:r w:rsidRPr="00850E46">
        <w:rPr>
          <w:rFonts w:eastAsia="Calibri"/>
          <w:color w:val="000000"/>
          <w:sz w:val="23"/>
          <w:szCs w:val="23"/>
          <w:shd w:val="clear" w:color="auto" w:fill="FFFFFF"/>
          <w:lang w:eastAsia="en-US"/>
        </w:rPr>
        <w:t>невник.ру</w:t>
      </w:r>
      <w:proofErr w:type="spellEnd"/>
      <w:r w:rsidRPr="00850E46">
        <w:rPr>
          <w:rFonts w:eastAsia="Calibri"/>
          <w:color w:val="000000"/>
          <w:sz w:val="23"/>
          <w:szCs w:val="23"/>
          <w:shd w:val="clear" w:color="auto" w:fill="FFFFFF"/>
          <w:lang w:eastAsia="en-US"/>
        </w:rPr>
        <w:t>, несвоевременное проведение промежуточной аттестации;</w:t>
      </w:r>
    </w:p>
    <w:p w:rsidR="008505EA" w:rsidRPr="00850E46" w:rsidRDefault="008505EA" w:rsidP="005914CD">
      <w:pPr>
        <w:numPr>
          <w:ilvl w:val="0"/>
          <w:numId w:val="2"/>
        </w:numPr>
        <w:spacing w:before="100" w:beforeAutospacing="1" w:after="100" w:afterAutospacing="1" w:line="276" w:lineRule="auto"/>
        <w:ind w:left="0" w:firstLine="360"/>
        <w:contextualSpacing/>
        <w:jc w:val="both"/>
      </w:pPr>
      <w:r w:rsidRPr="00850E46">
        <w:rPr>
          <w:rFonts w:eastAsia="Calibri"/>
          <w:color w:val="000000"/>
          <w:sz w:val="23"/>
          <w:szCs w:val="23"/>
          <w:shd w:val="clear" w:color="auto" w:fill="FFFFFF"/>
          <w:lang w:eastAsia="en-US"/>
        </w:rPr>
        <w:t>Недостаточная работа учителей-предметников по предупреждению качества знаний (индивидуальная работа, консультации, разнообразие форм и методов работы на уроках);</w:t>
      </w:r>
    </w:p>
    <w:p w:rsidR="008505EA" w:rsidRPr="00850E46" w:rsidRDefault="008505EA" w:rsidP="005914CD">
      <w:pPr>
        <w:numPr>
          <w:ilvl w:val="0"/>
          <w:numId w:val="2"/>
        </w:numPr>
        <w:spacing w:before="100" w:beforeAutospacing="1" w:after="100" w:afterAutospacing="1" w:line="276" w:lineRule="auto"/>
        <w:ind w:left="0" w:firstLine="360"/>
        <w:contextualSpacing/>
        <w:jc w:val="both"/>
        <w:rPr>
          <w:rFonts w:eastAsia="Calibri"/>
          <w:color w:val="000000"/>
          <w:sz w:val="23"/>
          <w:szCs w:val="23"/>
          <w:shd w:val="clear" w:color="auto" w:fill="FFFFFF"/>
          <w:lang w:eastAsia="en-US"/>
        </w:rPr>
      </w:pPr>
      <w:r w:rsidRPr="00850E46">
        <w:lastRenderedPageBreak/>
        <w:t xml:space="preserve">Отсутствие единства требований к ответу </w:t>
      </w:r>
      <w:r w:rsidR="00C32BD6" w:rsidRPr="00850E46">
        <w:t>обучающихся</w:t>
      </w:r>
      <w:r w:rsidRPr="00850E46">
        <w:t xml:space="preserve"> со стороны учительского состава;</w:t>
      </w:r>
    </w:p>
    <w:p w:rsidR="0001617B" w:rsidRPr="00850E46" w:rsidRDefault="008505EA" w:rsidP="005914CD">
      <w:pPr>
        <w:numPr>
          <w:ilvl w:val="0"/>
          <w:numId w:val="2"/>
        </w:numPr>
        <w:spacing w:before="100" w:beforeAutospacing="1" w:after="100" w:afterAutospacing="1" w:line="276" w:lineRule="auto"/>
        <w:ind w:left="0" w:firstLine="360"/>
        <w:contextualSpacing/>
      </w:pPr>
      <w:r w:rsidRPr="00850E46">
        <w:t>Преобладание пассивных форм (фронтальная, коллективная) обучения ребят над активными (групповая, проектная, системно- деятельностная, лабораторная работа на предметах гуманитарного цикла, дискуссия, интерактивное и интегрированное обучение).</w:t>
      </w:r>
    </w:p>
    <w:p w:rsidR="00947921" w:rsidRPr="00850E46" w:rsidRDefault="00947921" w:rsidP="00947921">
      <w:pPr>
        <w:spacing w:before="100" w:beforeAutospacing="1" w:after="100" w:afterAutospacing="1" w:line="276" w:lineRule="auto"/>
        <w:ind w:left="360"/>
        <w:contextualSpacing/>
      </w:pPr>
    </w:p>
    <w:p w:rsidR="0001617B" w:rsidRPr="00850E46" w:rsidRDefault="0001617B" w:rsidP="00947921">
      <w:pPr>
        <w:spacing w:line="276" w:lineRule="auto"/>
        <w:jc w:val="center"/>
        <w:rPr>
          <w:b/>
          <w:bCs/>
        </w:rPr>
      </w:pPr>
      <w:r w:rsidRPr="00850E46">
        <w:rPr>
          <w:b/>
          <w:bCs/>
        </w:rPr>
        <w:t>Перспективные задачи на новый 202</w:t>
      </w:r>
      <w:r w:rsidR="00F408F4">
        <w:rPr>
          <w:b/>
          <w:bCs/>
        </w:rPr>
        <w:t>4</w:t>
      </w:r>
      <w:r w:rsidRPr="00850E46">
        <w:rPr>
          <w:b/>
          <w:bCs/>
        </w:rPr>
        <w:t>-202</w:t>
      </w:r>
      <w:r w:rsidR="00F408F4">
        <w:rPr>
          <w:b/>
          <w:bCs/>
        </w:rPr>
        <w:t>5</w:t>
      </w:r>
      <w:r w:rsidRPr="00850E46">
        <w:rPr>
          <w:b/>
          <w:bCs/>
        </w:rPr>
        <w:t xml:space="preserve"> учебный год:</w:t>
      </w:r>
    </w:p>
    <w:p w:rsidR="0001617B" w:rsidRPr="00850E46" w:rsidRDefault="0001617B" w:rsidP="0001617B">
      <w:pPr>
        <w:spacing w:before="100" w:beforeAutospacing="1" w:after="100" w:afterAutospacing="1" w:line="276" w:lineRule="auto"/>
        <w:ind w:left="720"/>
        <w:contextualSpacing/>
      </w:pPr>
    </w:p>
    <w:p w:rsidR="008505EA" w:rsidRPr="00850E46" w:rsidRDefault="008505EA" w:rsidP="0001617B">
      <w:pPr>
        <w:spacing w:before="100" w:beforeAutospacing="1" w:line="276" w:lineRule="auto"/>
        <w:ind w:left="720"/>
        <w:contextualSpacing/>
      </w:pPr>
      <w:r w:rsidRPr="00850E46">
        <w:rPr>
          <w:u w:val="single"/>
        </w:rPr>
        <w:t>Учителям-предметникам</w:t>
      </w:r>
      <w:r w:rsidRPr="00850E46">
        <w:t>:</w:t>
      </w:r>
    </w:p>
    <w:p w:rsidR="008505EA" w:rsidRPr="00850E46" w:rsidRDefault="008505EA" w:rsidP="005914CD">
      <w:pPr>
        <w:pStyle w:val="a7"/>
        <w:numPr>
          <w:ilvl w:val="0"/>
          <w:numId w:val="3"/>
        </w:numPr>
        <w:spacing w:line="276" w:lineRule="auto"/>
        <w:ind w:left="0" w:firstLine="360"/>
        <w:rPr>
          <w:rFonts w:ascii="Times New Roman" w:hAnsi="Times New Roman"/>
          <w:sz w:val="24"/>
          <w:szCs w:val="24"/>
        </w:rPr>
      </w:pPr>
      <w:r w:rsidRPr="00850E46">
        <w:rPr>
          <w:rFonts w:ascii="Times New Roman" w:eastAsia="+mn-ea" w:hAnsi="Times New Roman"/>
          <w:color w:val="000000"/>
          <w:kern w:val="24"/>
          <w:sz w:val="24"/>
          <w:szCs w:val="24"/>
        </w:rPr>
        <w:t xml:space="preserve">Усилить работу с одаренными и высокомотивированными детьми: привлекать их к участию в олимпиадах, предметных неделях, работе над проектами. </w:t>
      </w:r>
    </w:p>
    <w:p w:rsidR="008505EA" w:rsidRPr="00850E46" w:rsidRDefault="008505EA" w:rsidP="005914CD">
      <w:pPr>
        <w:pStyle w:val="a7"/>
        <w:numPr>
          <w:ilvl w:val="0"/>
          <w:numId w:val="3"/>
        </w:numPr>
        <w:spacing w:line="276" w:lineRule="auto"/>
        <w:ind w:left="0" w:firstLine="360"/>
        <w:rPr>
          <w:rFonts w:ascii="Times New Roman" w:hAnsi="Times New Roman"/>
          <w:sz w:val="24"/>
          <w:szCs w:val="24"/>
        </w:rPr>
      </w:pPr>
      <w:r w:rsidRPr="00850E46">
        <w:rPr>
          <w:rFonts w:ascii="Times New Roman" w:eastAsia="+mn-ea" w:hAnsi="Times New Roman"/>
          <w:color w:val="000000"/>
          <w:kern w:val="24"/>
          <w:sz w:val="24"/>
          <w:szCs w:val="24"/>
        </w:rPr>
        <w:t>Усилить индивидуальную и консультативную работу с обучающимися, имеющими одну «3», а также имеющим трудности в освоении учебного материала.</w:t>
      </w:r>
    </w:p>
    <w:p w:rsidR="008505EA" w:rsidRPr="00850E46" w:rsidRDefault="008505EA" w:rsidP="005914CD">
      <w:pPr>
        <w:pStyle w:val="a7"/>
        <w:numPr>
          <w:ilvl w:val="0"/>
          <w:numId w:val="3"/>
        </w:numPr>
        <w:spacing w:line="276" w:lineRule="auto"/>
        <w:ind w:left="0" w:firstLine="360"/>
        <w:rPr>
          <w:rFonts w:ascii="Times New Roman" w:eastAsia="+mn-ea" w:hAnsi="Times New Roman"/>
          <w:color w:val="000000"/>
          <w:kern w:val="24"/>
          <w:sz w:val="24"/>
          <w:szCs w:val="24"/>
        </w:rPr>
      </w:pPr>
      <w:r w:rsidRPr="00850E46">
        <w:rPr>
          <w:rFonts w:ascii="Times New Roman" w:eastAsia="+mn-ea" w:hAnsi="Times New Roman"/>
          <w:color w:val="000000"/>
          <w:kern w:val="24"/>
          <w:sz w:val="24"/>
          <w:szCs w:val="24"/>
        </w:rPr>
        <w:t>Проводить консультаций для учащихся, имеющих пробелы и испытывающих трудности в освоении отдельных тем, в том числе и по новым предметам.</w:t>
      </w:r>
    </w:p>
    <w:p w:rsidR="008505EA" w:rsidRPr="00850E46" w:rsidRDefault="008505EA" w:rsidP="005914CD">
      <w:pPr>
        <w:pStyle w:val="a7"/>
        <w:numPr>
          <w:ilvl w:val="0"/>
          <w:numId w:val="3"/>
        </w:numPr>
        <w:spacing w:line="276" w:lineRule="auto"/>
        <w:ind w:left="0" w:firstLine="360"/>
        <w:rPr>
          <w:rFonts w:ascii="Times New Roman" w:hAnsi="Times New Roman"/>
          <w:sz w:val="24"/>
          <w:szCs w:val="24"/>
        </w:rPr>
      </w:pPr>
      <w:r w:rsidRPr="00850E46">
        <w:rPr>
          <w:rFonts w:ascii="Times New Roman" w:eastAsia="+mn-ea" w:hAnsi="Times New Roman"/>
          <w:color w:val="000000"/>
          <w:kern w:val="24"/>
          <w:sz w:val="24"/>
          <w:szCs w:val="24"/>
        </w:rPr>
        <w:t>А</w:t>
      </w:r>
      <w:r w:rsidRPr="00850E46">
        <w:rPr>
          <w:rFonts w:ascii="Times New Roman" w:hAnsi="Times New Roman"/>
          <w:sz w:val="24"/>
          <w:szCs w:val="24"/>
        </w:rPr>
        <w:t>ктивизировать работу над повышением качества обучения и степени обученности учащихся, грамотно строить методическую работу по предупреждению различных ошибок, учащихся с целью повышения качества обучения, проводить постоянный тренинг по предупреждению ошибок, продолжать внедрение в практику приемов преподавания, способствующих развитию логического мышления, уделять особое внимание целенаправленному повторению ключевых тем курса, предусмотренных государственной программой.</w:t>
      </w:r>
    </w:p>
    <w:p w:rsidR="008505EA" w:rsidRPr="00850E46" w:rsidRDefault="008505EA" w:rsidP="008505EA">
      <w:pPr>
        <w:pStyle w:val="a7"/>
        <w:rPr>
          <w:rFonts w:ascii="Times New Roman" w:hAnsi="Times New Roman"/>
          <w:sz w:val="24"/>
          <w:szCs w:val="24"/>
        </w:rPr>
      </w:pPr>
    </w:p>
    <w:p w:rsidR="008505EA" w:rsidRPr="00850E46" w:rsidRDefault="008505EA" w:rsidP="0001617B">
      <w:pPr>
        <w:pStyle w:val="a7"/>
        <w:rPr>
          <w:rFonts w:ascii="Times New Roman" w:hAnsi="Times New Roman"/>
          <w:sz w:val="24"/>
          <w:szCs w:val="24"/>
        </w:rPr>
      </w:pPr>
      <w:r w:rsidRPr="00850E46">
        <w:rPr>
          <w:rFonts w:ascii="Times New Roman" w:hAnsi="Times New Roman"/>
          <w:sz w:val="24"/>
          <w:szCs w:val="24"/>
          <w:u w:val="single"/>
        </w:rPr>
        <w:t>Классным руководителям</w:t>
      </w:r>
      <w:r w:rsidRPr="00850E46">
        <w:rPr>
          <w:rFonts w:ascii="Times New Roman" w:hAnsi="Times New Roman"/>
          <w:sz w:val="24"/>
          <w:szCs w:val="24"/>
        </w:rPr>
        <w:t>:</w:t>
      </w:r>
    </w:p>
    <w:p w:rsidR="008505EA" w:rsidRPr="00850E46" w:rsidRDefault="008505EA" w:rsidP="005914CD">
      <w:pPr>
        <w:pStyle w:val="a7"/>
        <w:numPr>
          <w:ilvl w:val="0"/>
          <w:numId w:val="4"/>
        </w:numPr>
        <w:spacing w:line="276" w:lineRule="auto"/>
        <w:ind w:left="0" w:firstLine="360"/>
        <w:rPr>
          <w:rFonts w:ascii="Times New Roman" w:hAnsi="Times New Roman"/>
          <w:sz w:val="24"/>
          <w:szCs w:val="24"/>
        </w:rPr>
      </w:pPr>
      <w:r w:rsidRPr="00850E46">
        <w:rPr>
          <w:rFonts w:ascii="Times New Roman" w:hAnsi="Times New Roman"/>
          <w:sz w:val="24"/>
          <w:szCs w:val="24"/>
        </w:rPr>
        <w:t>Вести разъяснительную, просветительскую или профилактическую работу с обучающимися и родителями с целью повышения мотивации к обучению.</w:t>
      </w:r>
    </w:p>
    <w:p w:rsidR="008505EA" w:rsidRPr="00850E46" w:rsidRDefault="008505EA" w:rsidP="005914CD">
      <w:pPr>
        <w:pStyle w:val="a7"/>
        <w:numPr>
          <w:ilvl w:val="0"/>
          <w:numId w:val="4"/>
        </w:numPr>
        <w:spacing w:line="276" w:lineRule="auto"/>
        <w:ind w:left="0" w:firstLine="360"/>
        <w:rPr>
          <w:rFonts w:ascii="Times New Roman" w:hAnsi="Times New Roman"/>
          <w:sz w:val="24"/>
          <w:szCs w:val="24"/>
        </w:rPr>
      </w:pPr>
      <w:r w:rsidRPr="00850E46">
        <w:rPr>
          <w:rFonts w:ascii="Times New Roman" w:hAnsi="Times New Roman"/>
          <w:sz w:val="24"/>
          <w:szCs w:val="24"/>
        </w:rPr>
        <w:t>Проводить систематическую профилактическую работу с обучающимися, склонными к пропускам уроков без уважительной причины.</w:t>
      </w:r>
    </w:p>
    <w:p w:rsidR="008505EA" w:rsidRPr="00850E46" w:rsidRDefault="008505EA" w:rsidP="005914CD">
      <w:pPr>
        <w:pStyle w:val="a7"/>
        <w:numPr>
          <w:ilvl w:val="0"/>
          <w:numId w:val="4"/>
        </w:numPr>
        <w:spacing w:line="276" w:lineRule="auto"/>
        <w:ind w:left="0" w:firstLine="360"/>
        <w:rPr>
          <w:rFonts w:ascii="Times New Roman" w:hAnsi="Times New Roman"/>
          <w:sz w:val="24"/>
          <w:szCs w:val="24"/>
        </w:rPr>
      </w:pPr>
      <w:r w:rsidRPr="00850E46">
        <w:rPr>
          <w:rFonts w:ascii="Times New Roman" w:hAnsi="Times New Roman"/>
          <w:sz w:val="24"/>
          <w:szCs w:val="24"/>
        </w:rPr>
        <w:t>Совместно с учителями- предметниками вести работу по построению индивидуального графика ликвидации пробелов обучающимися, имеющими пропуски.</w:t>
      </w:r>
    </w:p>
    <w:p w:rsidR="008505EA" w:rsidRPr="00850E46" w:rsidRDefault="008505EA" w:rsidP="005914CD">
      <w:pPr>
        <w:pStyle w:val="a7"/>
        <w:numPr>
          <w:ilvl w:val="0"/>
          <w:numId w:val="4"/>
        </w:numPr>
        <w:spacing w:line="276" w:lineRule="auto"/>
        <w:ind w:left="0" w:firstLine="360"/>
        <w:rPr>
          <w:rFonts w:ascii="Times New Roman" w:hAnsi="Times New Roman"/>
          <w:sz w:val="24"/>
          <w:szCs w:val="24"/>
        </w:rPr>
      </w:pPr>
      <w:r w:rsidRPr="00850E46">
        <w:rPr>
          <w:rFonts w:ascii="Times New Roman" w:hAnsi="Times New Roman"/>
          <w:sz w:val="24"/>
          <w:szCs w:val="24"/>
        </w:rPr>
        <w:t xml:space="preserve">Проводить предварительный анализ успеваемости учащихся, прилагать в журналы списки учащихся, претендующих на оценки «4» и «5» по итогам текущей четверти для предотвращения снижения качества обучения и наличия учащихся, имеющих по итогам четверти одну «4» или «3». </w:t>
      </w:r>
    </w:p>
    <w:p w:rsidR="008505EA" w:rsidRPr="00850E46" w:rsidRDefault="008505EA" w:rsidP="00C22854">
      <w:pPr>
        <w:suppressAutoHyphens/>
        <w:jc w:val="both"/>
        <w:rPr>
          <w:b/>
          <w:bCs/>
          <w:sz w:val="22"/>
          <w:szCs w:val="22"/>
        </w:rPr>
      </w:pPr>
    </w:p>
    <w:p w:rsidR="004314B6" w:rsidRPr="00F408F4" w:rsidRDefault="00C32BD6" w:rsidP="004B3F28">
      <w:pPr>
        <w:spacing w:line="276" w:lineRule="auto"/>
        <w:jc w:val="center"/>
        <w:rPr>
          <w:b/>
        </w:rPr>
      </w:pPr>
      <w:r w:rsidRPr="00F408F4">
        <w:rPr>
          <w:b/>
        </w:rPr>
        <w:t>АНАЛИЗ</w:t>
      </w:r>
      <w:r w:rsidR="00C22854" w:rsidRPr="00F408F4">
        <w:rPr>
          <w:b/>
        </w:rPr>
        <w:t xml:space="preserve"> </w:t>
      </w:r>
      <w:r w:rsidRPr="00F408F4">
        <w:rPr>
          <w:b/>
        </w:rPr>
        <w:t xml:space="preserve">КАДРОВОГО </w:t>
      </w:r>
      <w:r w:rsidR="005B3F57" w:rsidRPr="00F408F4">
        <w:rPr>
          <w:b/>
        </w:rPr>
        <w:t>ПОТЕНЦИАЛА</w:t>
      </w:r>
    </w:p>
    <w:p w:rsidR="004314B6" w:rsidRPr="00F408F4" w:rsidRDefault="004314B6" w:rsidP="004314B6">
      <w:pPr>
        <w:spacing w:line="276" w:lineRule="auto"/>
        <w:ind w:left="-142"/>
        <w:rPr>
          <w:b/>
        </w:rPr>
      </w:pPr>
      <w:r w:rsidRPr="00F408F4">
        <w:rPr>
          <w:b/>
          <w:bCs/>
        </w:rPr>
        <w:t>Кадровое обеспечение учебного образовательного процесса:</w:t>
      </w:r>
    </w:p>
    <w:p w:rsidR="004314B6" w:rsidRPr="00F408F4" w:rsidRDefault="004314B6" w:rsidP="004314B6">
      <w:pPr>
        <w:spacing w:line="276" w:lineRule="auto"/>
        <w:ind w:firstLine="480"/>
        <w:jc w:val="both"/>
        <w:rPr>
          <w:bCs/>
        </w:rPr>
      </w:pPr>
      <w:r w:rsidRPr="00F408F4">
        <w:rPr>
          <w:bCs/>
        </w:rPr>
        <w:t>Педагогический коллектив состоит из 49 человек:</w:t>
      </w:r>
    </w:p>
    <w:p w:rsidR="004314B6" w:rsidRPr="00F408F4" w:rsidRDefault="004314B6" w:rsidP="005914CD">
      <w:pPr>
        <w:pStyle w:val="a3"/>
        <w:numPr>
          <w:ilvl w:val="0"/>
          <w:numId w:val="13"/>
        </w:numPr>
        <w:spacing w:line="276" w:lineRule="auto"/>
        <w:jc w:val="both"/>
        <w:rPr>
          <w:bCs/>
        </w:rPr>
      </w:pPr>
      <w:r w:rsidRPr="00F408F4">
        <w:rPr>
          <w:bCs/>
          <w:lang w:val="en-US"/>
        </w:rPr>
        <w:t>40</w:t>
      </w:r>
      <w:r w:rsidRPr="00F408F4">
        <w:rPr>
          <w:bCs/>
        </w:rPr>
        <w:t xml:space="preserve"> учителя - предметники;</w:t>
      </w:r>
    </w:p>
    <w:p w:rsidR="004314B6" w:rsidRPr="00F408F4" w:rsidRDefault="004314B6" w:rsidP="005914CD">
      <w:pPr>
        <w:pStyle w:val="a3"/>
        <w:numPr>
          <w:ilvl w:val="0"/>
          <w:numId w:val="13"/>
        </w:numPr>
        <w:spacing w:line="276" w:lineRule="auto"/>
        <w:jc w:val="both"/>
        <w:rPr>
          <w:bCs/>
        </w:rPr>
      </w:pPr>
      <w:r w:rsidRPr="00F408F4">
        <w:rPr>
          <w:bCs/>
        </w:rPr>
        <w:t>6 человек – администрация (директор школы и 5 заместителей)</w:t>
      </w:r>
    </w:p>
    <w:p w:rsidR="00947921" w:rsidRPr="00F408F4" w:rsidRDefault="004314B6" w:rsidP="005914CD">
      <w:pPr>
        <w:pStyle w:val="a3"/>
        <w:numPr>
          <w:ilvl w:val="0"/>
          <w:numId w:val="13"/>
        </w:numPr>
        <w:spacing w:line="276" w:lineRule="auto"/>
        <w:ind w:left="0" w:firstLine="360"/>
        <w:jc w:val="both"/>
        <w:rPr>
          <w:bCs/>
        </w:rPr>
      </w:pPr>
      <w:r w:rsidRPr="00F408F4">
        <w:rPr>
          <w:bCs/>
        </w:rPr>
        <w:t>3 человека – учебно-вспомогательный персонал (педагог-психолог, социальный педагог, библиотекарь)</w:t>
      </w:r>
      <w:r w:rsidR="00947921" w:rsidRPr="00F408F4">
        <w:rPr>
          <w:bCs/>
        </w:rPr>
        <w:t>.</w:t>
      </w:r>
    </w:p>
    <w:p w:rsidR="009F3F2F" w:rsidRPr="00F408F4" w:rsidRDefault="009F3F2F" w:rsidP="009F3F2F">
      <w:pPr>
        <w:pStyle w:val="a3"/>
        <w:spacing w:line="276" w:lineRule="auto"/>
        <w:ind w:left="360"/>
        <w:jc w:val="both"/>
        <w:rPr>
          <w:bCs/>
        </w:rPr>
      </w:pPr>
    </w:p>
    <w:p w:rsidR="004314B6" w:rsidRPr="00F408F4" w:rsidRDefault="004B3F28" w:rsidP="004314B6">
      <w:pPr>
        <w:spacing w:line="276" w:lineRule="auto"/>
        <w:jc w:val="both"/>
        <w:rPr>
          <w:b/>
          <w:bCs/>
        </w:rPr>
      </w:pPr>
      <w:r w:rsidRPr="00F408F4">
        <w:rPr>
          <w:bCs/>
        </w:rPr>
        <w:t xml:space="preserve"> </w:t>
      </w:r>
      <w:r w:rsidRPr="00F408F4">
        <w:rPr>
          <w:b/>
          <w:bCs/>
        </w:rPr>
        <w:t xml:space="preserve">Таблица 8. </w:t>
      </w:r>
      <w:r w:rsidR="004314B6" w:rsidRPr="00F408F4">
        <w:rPr>
          <w:b/>
          <w:bCs/>
        </w:rPr>
        <w:t>Сравнительный анализ кадрового обеспечения за 3 года:</w:t>
      </w:r>
    </w:p>
    <w:p w:rsidR="00947921" w:rsidRPr="00F408F4" w:rsidRDefault="00947921" w:rsidP="004314B6">
      <w:pPr>
        <w:spacing w:line="276" w:lineRule="auto"/>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2320"/>
        <w:gridCol w:w="1581"/>
        <w:gridCol w:w="1581"/>
        <w:gridCol w:w="1579"/>
      </w:tblGrid>
      <w:tr w:rsidR="004314B6" w:rsidRPr="00F408F4" w:rsidTr="0092036B">
        <w:tc>
          <w:tcPr>
            <w:tcW w:w="2523" w:type="pct"/>
            <w:gridSpan w:val="2"/>
            <w:shd w:val="clear" w:color="auto" w:fill="C6D9F1" w:themeFill="text2" w:themeFillTint="33"/>
          </w:tcPr>
          <w:p w:rsidR="004314B6" w:rsidRPr="00F408F4" w:rsidRDefault="004314B6" w:rsidP="004314B6">
            <w:pPr>
              <w:spacing w:line="276" w:lineRule="auto"/>
              <w:jc w:val="both"/>
            </w:pPr>
            <w:r w:rsidRPr="00F408F4">
              <w:lastRenderedPageBreak/>
              <w:t xml:space="preserve">                          Показатели</w:t>
            </w:r>
          </w:p>
        </w:tc>
        <w:tc>
          <w:tcPr>
            <w:tcW w:w="826" w:type="pct"/>
            <w:shd w:val="clear" w:color="auto" w:fill="C6D9F1" w:themeFill="text2" w:themeFillTint="33"/>
          </w:tcPr>
          <w:p w:rsidR="004314B6" w:rsidRPr="00F408F4" w:rsidRDefault="004314B6" w:rsidP="004314B6">
            <w:pPr>
              <w:spacing w:line="276" w:lineRule="auto"/>
              <w:jc w:val="both"/>
            </w:pPr>
            <w:r w:rsidRPr="00F408F4">
              <w:t>202</w:t>
            </w:r>
            <w:r w:rsidR="00CF1458" w:rsidRPr="00F408F4">
              <w:t>1</w:t>
            </w:r>
            <w:r w:rsidRPr="00F408F4">
              <w:rPr>
                <w:lang w:val="en-US"/>
              </w:rPr>
              <w:t>/202</w:t>
            </w:r>
            <w:r w:rsidR="00CF1458" w:rsidRPr="00F408F4">
              <w:t>2</w:t>
            </w:r>
          </w:p>
        </w:tc>
        <w:tc>
          <w:tcPr>
            <w:tcW w:w="826" w:type="pct"/>
            <w:shd w:val="clear" w:color="auto" w:fill="C6D9F1" w:themeFill="text2" w:themeFillTint="33"/>
          </w:tcPr>
          <w:p w:rsidR="004314B6" w:rsidRPr="00F408F4" w:rsidRDefault="004314B6" w:rsidP="004314B6">
            <w:pPr>
              <w:spacing w:line="276" w:lineRule="auto"/>
              <w:jc w:val="both"/>
            </w:pPr>
            <w:r w:rsidRPr="00F408F4">
              <w:t>20</w:t>
            </w:r>
            <w:r w:rsidRPr="00F408F4">
              <w:rPr>
                <w:lang w:val="en-US"/>
              </w:rPr>
              <w:t>2</w:t>
            </w:r>
            <w:r w:rsidR="00CF1458" w:rsidRPr="00F408F4">
              <w:t>2</w:t>
            </w:r>
            <w:r w:rsidRPr="00F408F4">
              <w:t>/20</w:t>
            </w:r>
            <w:r w:rsidRPr="00F408F4">
              <w:rPr>
                <w:lang w:val="en-US"/>
              </w:rPr>
              <w:t>2</w:t>
            </w:r>
            <w:r w:rsidR="00CF1458" w:rsidRPr="00F408F4">
              <w:t>3</w:t>
            </w:r>
          </w:p>
        </w:tc>
        <w:tc>
          <w:tcPr>
            <w:tcW w:w="825" w:type="pct"/>
            <w:shd w:val="clear" w:color="auto" w:fill="C6D9F1" w:themeFill="text2" w:themeFillTint="33"/>
          </w:tcPr>
          <w:p w:rsidR="004314B6" w:rsidRPr="00F408F4" w:rsidRDefault="004314B6" w:rsidP="004314B6">
            <w:pPr>
              <w:spacing w:line="276" w:lineRule="auto"/>
              <w:jc w:val="both"/>
            </w:pPr>
            <w:r w:rsidRPr="00F408F4">
              <w:t>20</w:t>
            </w:r>
            <w:r w:rsidRPr="00F408F4">
              <w:rPr>
                <w:lang w:val="en-US"/>
              </w:rPr>
              <w:t>2</w:t>
            </w:r>
            <w:r w:rsidR="00CF1458" w:rsidRPr="00F408F4">
              <w:t>3</w:t>
            </w:r>
            <w:r w:rsidRPr="00F408F4">
              <w:t>/20</w:t>
            </w:r>
            <w:r w:rsidRPr="00F408F4">
              <w:rPr>
                <w:lang w:val="en-US"/>
              </w:rPr>
              <w:t>2</w:t>
            </w:r>
            <w:r w:rsidR="00CF1458" w:rsidRPr="00F408F4">
              <w:t>4</w:t>
            </w:r>
          </w:p>
        </w:tc>
      </w:tr>
      <w:tr w:rsidR="004314B6" w:rsidRPr="00F408F4" w:rsidTr="008C517A">
        <w:tc>
          <w:tcPr>
            <w:tcW w:w="2523" w:type="pct"/>
            <w:gridSpan w:val="2"/>
            <w:shd w:val="clear" w:color="auto" w:fill="DAEEF3" w:themeFill="accent5" w:themeFillTint="33"/>
          </w:tcPr>
          <w:p w:rsidR="004314B6" w:rsidRPr="00F408F4" w:rsidRDefault="004314B6" w:rsidP="004314B6">
            <w:pPr>
              <w:spacing w:line="276" w:lineRule="auto"/>
              <w:jc w:val="both"/>
            </w:pPr>
            <w:r w:rsidRPr="00F408F4">
              <w:t>Всего педагогов</w:t>
            </w:r>
          </w:p>
        </w:tc>
        <w:tc>
          <w:tcPr>
            <w:tcW w:w="826" w:type="pct"/>
            <w:shd w:val="clear" w:color="auto" w:fill="DAEEF3" w:themeFill="accent5" w:themeFillTint="33"/>
          </w:tcPr>
          <w:p w:rsidR="004314B6" w:rsidRPr="00F408F4" w:rsidRDefault="004314B6" w:rsidP="004314B6">
            <w:pPr>
              <w:spacing w:line="276" w:lineRule="auto"/>
              <w:jc w:val="both"/>
            </w:pPr>
            <w:r w:rsidRPr="00F408F4">
              <w:rPr>
                <w:lang w:val="en-US"/>
              </w:rPr>
              <w:t>4</w:t>
            </w:r>
            <w:r w:rsidR="00CF1458" w:rsidRPr="00F408F4">
              <w:t>6</w:t>
            </w:r>
          </w:p>
        </w:tc>
        <w:tc>
          <w:tcPr>
            <w:tcW w:w="826" w:type="pct"/>
            <w:shd w:val="clear" w:color="auto" w:fill="DAEEF3" w:themeFill="accent5" w:themeFillTint="33"/>
          </w:tcPr>
          <w:p w:rsidR="004314B6" w:rsidRPr="00F408F4" w:rsidRDefault="004314B6" w:rsidP="004314B6">
            <w:pPr>
              <w:spacing w:line="276" w:lineRule="auto"/>
              <w:jc w:val="both"/>
            </w:pPr>
            <w:r w:rsidRPr="00F408F4">
              <w:t>4</w:t>
            </w:r>
            <w:r w:rsidR="00CF1458" w:rsidRPr="00F408F4">
              <w:t>9</w:t>
            </w:r>
          </w:p>
        </w:tc>
        <w:tc>
          <w:tcPr>
            <w:tcW w:w="825" w:type="pct"/>
            <w:shd w:val="clear" w:color="auto" w:fill="DAEEF3" w:themeFill="accent5" w:themeFillTint="33"/>
          </w:tcPr>
          <w:p w:rsidR="004314B6" w:rsidRPr="00F408F4" w:rsidRDefault="004314B6" w:rsidP="004314B6">
            <w:pPr>
              <w:spacing w:line="276" w:lineRule="auto"/>
              <w:jc w:val="both"/>
              <w:rPr>
                <w:lang w:val="en-US"/>
              </w:rPr>
            </w:pPr>
            <w:r w:rsidRPr="00F408F4">
              <w:rPr>
                <w:lang w:val="en-US"/>
              </w:rPr>
              <w:t>49</w:t>
            </w:r>
          </w:p>
        </w:tc>
      </w:tr>
      <w:tr w:rsidR="004314B6" w:rsidRPr="00F408F4" w:rsidTr="008C517A">
        <w:tc>
          <w:tcPr>
            <w:tcW w:w="2523" w:type="pct"/>
            <w:gridSpan w:val="2"/>
            <w:shd w:val="clear" w:color="auto" w:fill="DAEEF3" w:themeFill="accent5" w:themeFillTint="33"/>
          </w:tcPr>
          <w:p w:rsidR="004314B6" w:rsidRPr="00F408F4" w:rsidRDefault="004314B6" w:rsidP="004314B6">
            <w:pPr>
              <w:spacing w:line="276" w:lineRule="auto"/>
              <w:jc w:val="both"/>
            </w:pPr>
            <w:r w:rsidRPr="00F408F4">
              <w:t>Совместители</w:t>
            </w:r>
          </w:p>
        </w:tc>
        <w:tc>
          <w:tcPr>
            <w:tcW w:w="826" w:type="pct"/>
            <w:shd w:val="clear" w:color="auto" w:fill="DAEEF3" w:themeFill="accent5" w:themeFillTint="33"/>
          </w:tcPr>
          <w:p w:rsidR="004314B6" w:rsidRPr="00F408F4" w:rsidRDefault="00CF1458" w:rsidP="004314B6">
            <w:pPr>
              <w:spacing w:line="276" w:lineRule="auto"/>
              <w:jc w:val="both"/>
            </w:pPr>
            <w:r w:rsidRPr="00F408F4">
              <w:t>2</w:t>
            </w:r>
          </w:p>
        </w:tc>
        <w:tc>
          <w:tcPr>
            <w:tcW w:w="826" w:type="pct"/>
            <w:shd w:val="clear" w:color="auto" w:fill="DAEEF3" w:themeFill="accent5" w:themeFillTint="33"/>
          </w:tcPr>
          <w:p w:rsidR="004314B6" w:rsidRPr="00F408F4" w:rsidRDefault="004314B6" w:rsidP="004314B6">
            <w:pPr>
              <w:spacing w:line="276" w:lineRule="auto"/>
              <w:jc w:val="both"/>
            </w:pPr>
            <w:r w:rsidRPr="00F408F4">
              <w:t>2</w:t>
            </w:r>
          </w:p>
        </w:tc>
        <w:tc>
          <w:tcPr>
            <w:tcW w:w="825" w:type="pct"/>
            <w:shd w:val="clear" w:color="auto" w:fill="DAEEF3" w:themeFill="accent5" w:themeFillTint="33"/>
          </w:tcPr>
          <w:p w:rsidR="004314B6" w:rsidRPr="00F408F4" w:rsidRDefault="004314B6" w:rsidP="004314B6">
            <w:pPr>
              <w:spacing w:line="276" w:lineRule="auto"/>
              <w:jc w:val="both"/>
            </w:pPr>
            <w:r w:rsidRPr="00F408F4">
              <w:t>2</w:t>
            </w:r>
          </w:p>
        </w:tc>
      </w:tr>
      <w:tr w:rsidR="004314B6" w:rsidRPr="00F408F4" w:rsidTr="008C517A">
        <w:tc>
          <w:tcPr>
            <w:tcW w:w="2523" w:type="pct"/>
            <w:gridSpan w:val="2"/>
            <w:shd w:val="clear" w:color="auto" w:fill="DAEEF3" w:themeFill="accent5" w:themeFillTint="33"/>
          </w:tcPr>
          <w:p w:rsidR="004314B6" w:rsidRPr="00F408F4" w:rsidRDefault="004314B6" w:rsidP="004314B6">
            <w:pPr>
              <w:spacing w:line="276" w:lineRule="auto"/>
              <w:jc w:val="both"/>
            </w:pPr>
            <w:r w:rsidRPr="00F408F4">
              <w:t>Укомплектованность штатов (%)</w:t>
            </w:r>
          </w:p>
        </w:tc>
        <w:tc>
          <w:tcPr>
            <w:tcW w:w="826" w:type="pct"/>
            <w:shd w:val="clear" w:color="auto" w:fill="DAEEF3" w:themeFill="accent5" w:themeFillTint="33"/>
          </w:tcPr>
          <w:p w:rsidR="004314B6" w:rsidRPr="00F408F4" w:rsidRDefault="004314B6" w:rsidP="004314B6">
            <w:pPr>
              <w:spacing w:line="276" w:lineRule="auto"/>
              <w:jc w:val="both"/>
            </w:pPr>
            <w:r w:rsidRPr="00F408F4">
              <w:t>100%</w:t>
            </w:r>
          </w:p>
        </w:tc>
        <w:tc>
          <w:tcPr>
            <w:tcW w:w="826" w:type="pct"/>
            <w:shd w:val="clear" w:color="auto" w:fill="DAEEF3" w:themeFill="accent5" w:themeFillTint="33"/>
          </w:tcPr>
          <w:p w:rsidR="004314B6" w:rsidRPr="00F408F4" w:rsidRDefault="004314B6" w:rsidP="004314B6">
            <w:pPr>
              <w:spacing w:line="276" w:lineRule="auto"/>
              <w:jc w:val="both"/>
            </w:pPr>
            <w:r w:rsidRPr="00F408F4">
              <w:t>100%</w:t>
            </w:r>
          </w:p>
        </w:tc>
        <w:tc>
          <w:tcPr>
            <w:tcW w:w="825" w:type="pct"/>
            <w:shd w:val="clear" w:color="auto" w:fill="DAEEF3" w:themeFill="accent5" w:themeFillTint="33"/>
          </w:tcPr>
          <w:p w:rsidR="004314B6" w:rsidRPr="00F408F4" w:rsidRDefault="004314B6" w:rsidP="004314B6">
            <w:pPr>
              <w:spacing w:line="276" w:lineRule="auto"/>
              <w:jc w:val="both"/>
            </w:pPr>
            <w:r w:rsidRPr="00F408F4">
              <w:t>100%</w:t>
            </w:r>
          </w:p>
        </w:tc>
      </w:tr>
      <w:tr w:rsidR="004314B6" w:rsidRPr="00F408F4" w:rsidTr="008C517A">
        <w:tc>
          <w:tcPr>
            <w:tcW w:w="1311" w:type="pct"/>
            <w:vMerge w:val="restart"/>
            <w:shd w:val="clear" w:color="auto" w:fill="DAEEF3" w:themeFill="accent5" w:themeFillTint="33"/>
          </w:tcPr>
          <w:p w:rsidR="004314B6" w:rsidRPr="00F408F4" w:rsidRDefault="004314B6" w:rsidP="004314B6">
            <w:pPr>
              <w:spacing w:line="276" w:lineRule="auto"/>
              <w:jc w:val="both"/>
            </w:pPr>
            <w:r w:rsidRPr="00F408F4">
              <w:t>Образование (чел./% от общего числа)</w:t>
            </w:r>
          </w:p>
        </w:tc>
        <w:tc>
          <w:tcPr>
            <w:tcW w:w="1212" w:type="pct"/>
            <w:shd w:val="clear" w:color="auto" w:fill="DAEEF3" w:themeFill="accent5" w:themeFillTint="33"/>
          </w:tcPr>
          <w:p w:rsidR="004314B6" w:rsidRPr="00F408F4" w:rsidRDefault="004314B6" w:rsidP="004314B6">
            <w:pPr>
              <w:spacing w:line="276" w:lineRule="auto"/>
              <w:jc w:val="both"/>
            </w:pPr>
            <w:r w:rsidRPr="00F408F4">
              <w:t>Высшее</w:t>
            </w:r>
          </w:p>
        </w:tc>
        <w:tc>
          <w:tcPr>
            <w:tcW w:w="826" w:type="pct"/>
            <w:shd w:val="clear" w:color="auto" w:fill="DAEEF3" w:themeFill="accent5" w:themeFillTint="33"/>
          </w:tcPr>
          <w:p w:rsidR="004314B6" w:rsidRPr="00F408F4" w:rsidRDefault="004314B6" w:rsidP="004314B6">
            <w:pPr>
              <w:spacing w:line="276" w:lineRule="auto"/>
              <w:jc w:val="both"/>
              <w:rPr>
                <w:lang w:val="en-US"/>
              </w:rPr>
            </w:pPr>
            <w:r w:rsidRPr="00F408F4">
              <w:t>4</w:t>
            </w:r>
            <w:r w:rsidR="00CF1458" w:rsidRPr="00F408F4">
              <w:t>1</w:t>
            </w:r>
            <w:r w:rsidRPr="00F408F4">
              <w:t xml:space="preserve"> /</w:t>
            </w:r>
            <w:r w:rsidRPr="00F408F4">
              <w:rPr>
                <w:lang w:val="en-US"/>
              </w:rPr>
              <w:t>8</w:t>
            </w:r>
            <w:r w:rsidR="00CF1458" w:rsidRPr="00F408F4">
              <w:t>8</w:t>
            </w:r>
            <w:r w:rsidRPr="00F408F4">
              <w:rPr>
                <w:lang w:val="en-US"/>
              </w:rPr>
              <w:t>%</w:t>
            </w:r>
          </w:p>
        </w:tc>
        <w:tc>
          <w:tcPr>
            <w:tcW w:w="826" w:type="pct"/>
            <w:shd w:val="clear" w:color="auto" w:fill="DAEEF3" w:themeFill="accent5" w:themeFillTint="33"/>
          </w:tcPr>
          <w:p w:rsidR="004314B6" w:rsidRPr="00F408F4" w:rsidRDefault="004314B6" w:rsidP="004314B6">
            <w:pPr>
              <w:spacing w:line="276" w:lineRule="auto"/>
              <w:jc w:val="both"/>
              <w:rPr>
                <w:lang w:val="en-US"/>
              </w:rPr>
            </w:pPr>
            <w:r w:rsidRPr="00F408F4">
              <w:t>4</w:t>
            </w:r>
            <w:r w:rsidR="00CF1458" w:rsidRPr="00F408F4">
              <w:t>3</w:t>
            </w:r>
            <w:r w:rsidRPr="00F408F4">
              <w:t>/</w:t>
            </w:r>
            <w:r w:rsidRPr="00F408F4">
              <w:rPr>
                <w:lang w:val="en-US"/>
              </w:rPr>
              <w:t>8</w:t>
            </w:r>
            <w:r w:rsidR="00CF1458" w:rsidRPr="00F408F4">
              <w:t>4</w:t>
            </w:r>
            <w:r w:rsidRPr="00F408F4">
              <w:rPr>
                <w:lang w:val="en-US"/>
              </w:rPr>
              <w:t>%</w:t>
            </w:r>
          </w:p>
        </w:tc>
        <w:tc>
          <w:tcPr>
            <w:tcW w:w="825" w:type="pct"/>
            <w:shd w:val="clear" w:color="auto" w:fill="DAEEF3" w:themeFill="accent5" w:themeFillTint="33"/>
          </w:tcPr>
          <w:p w:rsidR="004314B6" w:rsidRPr="00F408F4" w:rsidRDefault="004314B6" w:rsidP="004314B6">
            <w:pPr>
              <w:spacing w:line="276" w:lineRule="auto"/>
              <w:jc w:val="both"/>
              <w:rPr>
                <w:lang w:val="en-US"/>
              </w:rPr>
            </w:pPr>
            <w:r w:rsidRPr="00F408F4">
              <w:t>43/84</w:t>
            </w:r>
            <w:r w:rsidRPr="00F408F4">
              <w:rPr>
                <w:lang w:val="en-US"/>
              </w:rPr>
              <w:t>%</w:t>
            </w:r>
          </w:p>
        </w:tc>
      </w:tr>
      <w:tr w:rsidR="004314B6" w:rsidRPr="00F408F4" w:rsidTr="008C517A">
        <w:tc>
          <w:tcPr>
            <w:tcW w:w="1311" w:type="pct"/>
            <w:vMerge/>
            <w:shd w:val="clear" w:color="auto" w:fill="DAEEF3" w:themeFill="accent5" w:themeFillTint="33"/>
          </w:tcPr>
          <w:p w:rsidR="004314B6" w:rsidRPr="00F408F4" w:rsidRDefault="004314B6" w:rsidP="004314B6">
            <w:pPr>
              <w:spacing w:line="276" w:lineRule="auto"/>
              <w:jc w:val="both"/>
            </w:pPr>
          </w:p>
        </w:tc>
        <w:tc>
          <w:tcPr>
            <w:tcW w:w="1212" w:type="pct"/>
            <w:shd w:val="clear" w:color="auto" w:fill="DAEEF3" w:themeFill="accent5" w:themeFillTint="33"/>
          </w:tcPr>
          <w:p w:rsidR="004314B6" w:rsidRPr="00F408F4" w:rsidRDefault="004314B6" w:rsidP="004314B6">
            <w:pPr>
              <w:spacing w:line="276" w:lineRule="auto"/>
              <w:jc w:val="both"/>
            </w:pPr>
            <w:r w:rsidRPr="00F408F4">
              <w:t>Среднее профессиональное</w:t>
            </w:r>
          </w:p>
        </w:tc>
        <w:tc>
          <w:tcPr>
            <w:tcW w:w="826" w:type="pct"/>
            <w:shd w:val="clear" w:color="auto" w:fill="DAEEF3" w:themeFill="accent5" w:themeFillTint="33"/>
          </w:tcPr>
          <w:p w:rsidR="004314B6" w:rsidRPr="00F408F4" w:rsidRDefault="004314B6" w:rsidP="004314B6">
            <w:pPr>
              <w:spacing w:line="276" w:lineRule="auto"/>
              <w:jc w:val="both"/>
              <w:rPr>
                <w:lang w:val="en-US"/>
              </w:rPr>
            </w:pPr>
            <w:r w:rsidRPr="00F408F4">
              <w:rPr>
                <w:lang w:val="en-US"/>
              </w:rPr>
              <w:t>7</w:t>
            </w:r>
            <w:r w:rsidRPr="00F408F4">
              <w:t xml:space="preserve"> /</w:t>
            </w:r>
            <w:r w:rsidRPr="00F408F4">
              <w:rPr>
                <w:lang w:val="en-US"/>
              </w:rPr>
              <w:t>1</w:t>
            </w:r>
            <w:r w:rsidR="00CF1458" w:rsidRPr="00F408F4">
              <w:t>2</w:t>
            </w:r>
            <w:r w:rsidRPr="00F408F4">
              <w:rPr>
                <w:lang w:val="en-US"/>
              </w:rPr>
              <w:t>%</w:t>
            </w:r>
          </w:p>
        </w:tc>
        <w:tc>
          <w:tcPr>
            <w:tcW w:w="826" w:type="pct"/>
            <w:shd w:val="clear" w:color="auto" w:fill="DAEEF3" w:themeFill="accent5" w:themeFillTint="33"/>
          </w:tcPr>
          <w:p w:rsidR="004314B6" w:rsidRPr="00F408F4" w:rsidRDefault="00CF1458" w:rsidP="004314B6">
            <w:pPr>
              <w:spacing w:line="276" w:lineRule="auto"/>
              <w:jc w:val="both"/>
              <w:rPr>
                <w:lang w:val="en-US"/>
              </w:rPr>
            </w:pPr>
            <w:r w:rsidRPr="00F408F4">
              <w:t>8</w:t>
            </w:r>
            <w:r w:rsidR="004314B6" w:rsidRPr="00F408F4">
              <w:t xml:space="preserve"> /</w:t>
            </w:r>
            <w:r w:rsidR="004314B6" w:rsidRPr="00F408F4">
              <w:rPr>
                <w:lang w:val="en-US"/>
              </w:rPr>
              <w:t>1</w:t>
            </w:r>
            <w:r w:rsidRPr="00F408F4">
              <w:t>6</w:t>
            </w:r>
            <w:r w:rsidR="004314B6" w:rsidRPr="00F408F4">
              <w:rPr>
                <w:lang w:val="en-US"/>
              </w:rPr>
              <w:t>%</w:t>
            </w:r>
          </w:p>
        </w:tc>
        <w:tc>
          <w:tcPr>
            <w:tcW w:w="825" w:type="pct"/>
            <w:shd w:val="clear" w:color="auto" w:fill="DAEEF3" w:themeFill="accent5" w:themeFillTint="33"/>
          </w:tcPr>
          <w:p w:rsidR="004314B6" w:rsidRPr="00F408F4" w:rsidRDefault="004314B6" w:rsidP="004314B6">
            <w:pPr>
              <w:spacing w:line="276" w:lineRule="auto"/>
              <w:jc w:val="both"/>
              <w:rPr>
                <w:lang w:val="en-US"/>
              </w:rPr>
            </w:pPr>
            <w:r w:rsidRPr="00F408F4">
              <w:rPr>
                <w:lang w:val="en-US"/>
              </w:rPr>
              <w:t>8</w:t>
            </w:r>
            <w:r w:rsidRPr="00F408F4">
              <w:t xml:space="preserve"> /</w:t>
            </w:r>
            <w:r w:rsidRPr="00F408F4">
              <w:rPr>
                <w:lang w:val="en-US"/>
              </w:rPr>
              <w:t>16%</w:t>
            </w:r>
          </w:p>
        </w:tc>
      </w:tr>
      <w:tr w:rsidR="004314B6" w:rsidRPr="00F408F4" w:rsidTr="00F93649">
        <w:tc>
          <w:tcPr>
            <w:tcW w:w="1311" w:type="pct"/>
            <w:vMerge w:val="restart"/>
            <w:shd w:val="clear" w:color="auto" w:fill="DAEEF3" w:themeFill="accent5" w:themeFillTint="33"/>
          </w:tcPr>
          <w:p w:rsidR="004314B6" w:rsidRPr="00F408F4" w:rsidRDefault="004314B6" w:rsidP="004314B6">
            <w:pPr>
              <w:spacing w:line="276" w:lineRule="auto"/>
              <w:jc w:val="both"/>
            </w:pPr>
            <w:r w:rsidRPr="00F408F4">
              <w:t>Имеют звание, награды, ученую степень</w:t>
            </w:r>
          </w:p>
        </w:tc>
        <w:tc>
          <w:tcPr>
            <w:tcW w:w="1212" w:type="pct"/>
            <w:shd w:val="clear" w:color="auto" w:fill="DAEEF3" w:themeFill="accent5" w:themeFillTint="33"/>
          </w:tcPr>
          <w:p w:rsidR="004314B6" w:rsidRPr="00F408F4" w:rsidRDefault="004314B6" w:rsidP="004314B6">
            <w:pPr>
              <w:spacing w:line="276" w:lineRule="auto"/>
              <w:jc w:val="both"/>
            </w:pPr>
            <w:r w:rsidRPr="00F408F4">
              <w:t>Почетный работник общего образования</w:t>
            </w:r>
          </w:p>
        </w:tc>
        <w:tc>
          <w:tcPr>
            <w:tcW w:w="826" w:type="pct"/>
            <w:shd w:val="clear" w:color="auto" w:fill="DAEEF3" w:themeFill="accent5" w:themeFillTint="33"/>
          </w:tcPr>
          <w:p w:rsidR="004314B6" w:rsidRPr="00F408F4" w:rsidRDefault="004314B6" w:rsidP="004314B6">
            <w:pPr>
              <w:spacing w:line="276" w:lineRule="auto"/>
              <w:jc w:val="both"/>
            </w:pPr>
            <w:r w:rsidRPr="00F408F4">
              <w:t>1</w:t>
            </w:r>
          </w:p>
        </w:tc>
        <w:tc>
          <w:tcPr>
            <w:tcW w:w="826" w:type="pct"/>
            <w:shd w:val="clear" w:color="auto" w:fill="DAEEF3" w:themeFill="accent5" w:themeFillTint="33"/>
          </w:tcPr>
          <w:p w:rsidR="004314B6" w:rsidRPr="00F408F4" w:rsidRDefault="004314B6" w:rsidP="004314B6">
            <w:pPr>
              <w:spacing w:line="276" w:lineRule="auto"/>
              <w:jc w:val="both"/>
            </w:pPr>
            <w:r w:rsidRPr="00F408F4">
              <w:t>1</w:t>
            </w:r>
          </w:p>
        </w:tc>
        <w:tc>
          <w:tcPr>
            <w:tcW w:w="825" w:type="pct"/>
            <w:shd w:val="clear" w:color="auto" w:fill="DAEEF3" w:themeFill="accent5" w:themeFillTint="33"/>
          </w:tcPr>
          <w:p w:rsidR="004314B6" w:rsidRPr="00F408F4" w:rsidRDefault="00CF1458" w:rsidP="004314B6">
            <w:pPr>
              <w:spacing w:line="276" w:lineRule="auto"/>
              <w:jc w:val="both"/>
            </w:pPr>
            <w:r w:rsidRPr="00F408F4">
              <w:t>0</w:t>
            </w:r>
          </w:p>
        </w:tc>
      </w:tr>
      <w:tr w:rsidR="004314B6" w:rsidRPr="00F408F4" w:rsidTr="00CD69FC">
        <w:tc>
          <w:tcPr>
            <w:tcW w:w="1311" w:type="pct"/>
            <w:vMerge/>
            <w:shd w:val="clear" w:color="auto" w:fill="auto"/>
          </w:tcPr>
          <w:p w:rsidR="004314B6" w:rsidRPr="00F408F4" w:rsidRDefault="004314B6" w:rsidP="004314B6">
            <w:pPr>
              <w:spacing w:line="276" w:lineRule="auto"/>
              <w:jc w:val="both"/>
            </w:pPr>
          </w:p>
        </w:tc>
        <w:tc>
          <w:tcPr>
            <w:tcW w:w="1212" w:type="pct"/>
            <w:shd w:val="clear" w:color="auto" w:fill="DAEEF3" w:themeFill="accent5" w:themeFillTint="33"/>
          </w:tcPr>
          <w:p w:rsidR="004314B6" w:rsidRPr="00F408F4" w:rsidRDefault="004314B6" w:rsidP="004314B6">
            <w:pPr>
              <w:spacing w:line="276" w:lineRule="auto"/>
              <w:jc w:val="both"/>
            </w:pPr>
            <w:r w:rsidRPr="00F408F4">
              <w:t>Отличник общего образования</w:t>
            </w:r>
          </w:p>
        </w:tc>
        <w:tc>
          <w:tcPr>
            <w:tcW w:w="826" w:type="pct"/>
            <w:shd w:val="clear" w:color="auto" w:fill="DAEEF3" w:themeFill="accent5" w:themeFillTint="33"/>
          </w:tcPr>
          <w:p w:rsidR="004314B6" w:rsidRPr="00F408F4" w:rsidRDefault="004314B6" w:rsidP="004314B6">
            <w:pPr>
              <w:spacing w:line="276" w:lineRule="auto"/>
              <w:jc w:val="both"/>
            </w:pPr>
            <w:r w:rsidRPr="00F408F4">
              <w:t>4</w:t>
            </w:r>
          </w:p>
        </w:tc>
        <w:tc>
          <w:tcPr>
            <w:tcW w:w="826" w:type="pct"/>
            <w:shd w:val="clear" w:color="auto" w:fill="DAEEF3" w:themeFill="accent5" w:themeFillTint="33"/>
          </w:tcPr>
          <w:p w:rsidR="004314B6" w:rsidRPr="00F408F4" w:rsidRDefault="004314B6" w:rsidP="004314B6">
            <w:pPr>
              <w:spacing w:line="276" w:lineRule="auto"/>
              <w:jc w:val="both"/>
            </w:pPr>
            <w:r w:rsidRPr="00F408F4">
              <w:t>4</w:t>
            </w:r>
          </w:p>
        </w:tc>
        <w:tc>
          <w:tcPr>
            <w:tcW w:w="825" w:type="pct"/>
            <w:shd w:val="clear" w:color="auto" w:fill="DAEEF3" w:themeFill="accent5" w:themeFillTint="33"/>
          </w:tcPr>
          <w:p w:rsidR="004314B6" w:rsidRPr="00F408F4" w:rsidRDefault="004314B6" w:rsidP="004314B6">
            <w:pPr>
              <w:spacing w:line="276" w:lineRule="auto"/>
              <w:jc w:val="both"/>
            </w:pPr>
            <w:r w:rsidRPr="00F408F4">
              <w:t>4</w:t>
            </w:r>
          </w:p>
        </w:tc>
      </w:tr>
      <w:tr w:rsidR="004314B6" w:rsidRPr="00F408F4" w:rsidTr="00CD69FC">
        <w:tc>
          <w:tcPr>
            <w:tcW w:w="1311" w:type="pct"/>
            <w:vMerge/>
            <w:shd w:val="clear" w:color="auto" w:fill="auto"/>
          </w:tcPr>
          <w:p w:rsidR="004314B6" w:rsidRPr="00F408F4" w:rsidRDefault="004314B6" w:rsidP="004314B6">
            <w:pPr>
              <w:spacing w:line="276" w:lineRule="auto"/>
              <w:jc w:val="both"/>
            </w:pPr>
          </w:p>
        </w:tc>
        <w:tc>
          <w:tcPr>
            <w:tcW w:w="1212" w:type="pct"/>
            <w:shd w:val="clear" w:color="auto" w:fill="DAEEF3" w:themeFill="accent5" w:themeFillTint="33"/>
          </w:tcPr>
          <w:p w:rsidR="004314B6" w:rsidRPr="00F408F4" w:rsidRDefault="004314B6" w:rsidP="004314B6">
            <w:pPr>
              <w:spacing w:line="276" w:lineRule="auto"/>
              <w:jc w:val="both"/>
            </w:pPr>
            <w:r w:rsidRPr="00F408F4">
              <w:t>Почетная грамота Министерства образования</w:t>
            </w:r>
          </w:p>
        </w:tc>
        <w:tc>
          <w:tcPr>
            <w:tcW w:w="826" w:type="pct"/>
            <w:shd w:val="clear" w:color="auto" w:fill="DAEEF3" w:themeFill="accent5" w:themeFillTint="33"/>
          </w:tcPr>
          <w:p w:rsidR="004314B6" w:rsidRPr="00F408F4" w:rsidRDefault="004314B6" w:rsidP="004314B6">
            <w:pPr>
              <w:spacing w:line="276" w:lineRule="auto"/>
              <w:jc w:val="both"/>
            </w:pPr>
            <w:r w:rsidRPr="00F408F4">
              <w:t>2</w:t>
            </w:r>
          </w:p>
        </w:tc>
        <w:tc>
          <w:tcPr>
            <w:tcW w:w="826" w:type="pct"/>
            <w:shd w:val="clear" w:color="auto" w:fill="DAEEF3" w:themeFill="accent5" w:themeFillTint="33"/>
          </w:tcPr>
          <w:p w:rsidR="004314B6" w:rsidRPr="00F408F4" w:rsidRDefault="004314B6" w:rsidP="004314B6">
            <w:pPr>
              <w:spacing w:line="276" w:lineRule="auto"/>
              <w:jc w:val="both"/>
            </w:pPr>
            <w:r w:rsidRPr="00F408F4">
              <w:t>2</w:t>
            </w:r>
          </w:p>
        </w:tc>
        <w:tc>
          <w:tcPr>
            <w:tcW w:w="825" w:type="pct"/>
            <w:shd w:val="clear" w:color="auto" w:fill="DAEEF3" w:themeFill="accent5" w:themeFillTint="33"/>
          </w:tcPr>
          <w:p w:rsidR="004314B6" w:rsidRPr="00F408F4" w:rsidRDefault="004314B6" w:rsidP="004314B6">
            <w:pPr>
              <w:spacing w:line="276" w:lineRule="auto"/>
              <w:jc w:val="both"/>
            </w:pPr>
            <w:r w:rsidRPr="00F408F4">
              <w:t>2</w:t>
            </w:r>
          </w:p>
        </w:tc>
      </w:tr>
    </w:tbl>
    <w:p w:rsidR="00947921" w:rsidRPr="00F408F4" w:rsidRDefault="00947921" w:rsidP="004314B6">
      <w:pPr>
        <w:spacing w:line="276" w:lineRule="auto"/>
        <w:ind w:firstLine="709"/>
        <w:jc w:val="both"/>
      </w:pPr>
    </w:p>
    <w:p w:rsidR="00947921" w:rsidRPr="00F408F4" w:rsidRDefault="004314B6" w:rsidP="00CF1458">
      <w:pPr>
        <w:spacing w:line="276" w:lineRule="auto"/>
        <w:ind w:firstLine="709"/>
        <w:jc w:val="both"/>
      </w:pPr>
      <w:r w:rsidRPr="00F408F4">
        <w:t xml:space="preserve">Как свидетельствует таблица, состав педагогических кадров позволяет осуществлять образовательную деятельность в образовательном учреждении, давать качественное образование по всем уровням образования. Школа имеет высококвалифицированный кадровый состав, но нуждается в специалистах. Распределение педагогических работников по возрасту представлено в таблице.  </w:t>
      </w:r>
    </w:p>
    <w:p w:rsidR="00D80720" w:rsidRDefault="00D80720" w:rsidP="004314B6">
      <w:pPr>
        <w:spacing w:line="276" w:lineRule="auto"/>
        <w:jc w:val="both"/>
        <w:rPr>
          <w:b/>
          <w:bCs/>
        </w:rPr>
      </w:pPr>
    </w:p>
    <w:p w:rsidR="00947921" w:rsidRDefault="004314B6" w:rsidP="004314B6">
      <w:pPr>
        <w:spacing w:line="276" w:lineRule="auto"/>
        <w:jc w:val="both"/>
        <w:rPr>
          <w:b/>
        </w:rPr>
      </w:pPr>
      <w:r w:rsidRPr="00F408F4">
        <w:rPr>
          <w:b/>
          <w:bCs/>
        </w:rPr>
        <w:t>Таблица</w:t>
      </w:r>
      <w:r w:rsidR="004B3F28" w:rsidRPr="00F408F4">
        <w:rPr>
          <w:b/>
          <w:bCs/>
        </w:rPr>
        <w:t xml:space="preserve"> 9</w:t>
      </w:r>
      <w:r w:rsidRPr="00F408F4">
        <w:rPr>
          <w:b/>
          <w:bCs/>
        </w:rPr>
        <w:t>. Возрастная структура педагогического коллектива</w:t>
      </w:r>
      <w:r w:rsidRPr="00F408F4">
        <w:rPr>
          <w:b/>
        </w:rPr>
        <w:t xml:space="preserve"> </w:t>
      </w:r>
    </w:p>
    <w:p w:rsidR="00D80720" w:rsidRDefault="00D80720" w:rsidP="004314B6">
      <w:pPr>
        <w:spacing w:line="276" w:lineRule="auto"/>
        <w:jc w:val="both"/>
        <w:rPr>
          <w:b/>
        </w:rPr>
      </w:pPr>
    </w:p>
    <w:tbl>
      <w:tblPr>
        <w:tblStyle w:val="ac"/>
        <w:tblW w:w="0" w:type="auto"/>
        <w:tblLook w:val="04A0" w:firstRow="1" w:lastRow="0" w:firstColumn="1" w:lastColumn="0" w:noHBand="0" w:noVBand="1"/>
      </w:tblPr>
      <w:tblGrid>
        <w:gridCol w:w="1335"/>
        <w:gridCol w:w="1335"/>
        <w:gridCol w:w="1335"/>
        <w:gridCol w:w="1335"/>
        <w:gridCol w:w="1335"/>
        <w:gridCol w:w="1335"/>
        <w:gridCol w:w="1335"/>
      </w:tblGrid>
      <w:tr w:rsidR="00957AF5" w:rsidTr="00957AF5">
        <w:tc>
          <w:tcPr>
            <w:tcW w:w="1335" w:type="dxa"/>
            <w:vMerge w:val="restart"/>
            <w:shd w:val="clear" w:color="auto" w:fill="C6D9F1" w:themeFill="text2" w:themeFillTint="33"/>
          </w:tcPr>
          <w:p w:rsidR="00957AF5" w:rsidRPr="008745F4" w:rsidRDefault="00957AF5" w:rsidP="00957AF5">
            <w:pPr>
              <w:jc w:val="center"/>
            </w:pPr>
            <w:r w:rsidRPr="008745F4">
              <w:t>Возраст, лет</w:t>
            </w:r>
          </w:p>
        </w:tc>
        <w:tc>
          <w:tcPr>
            <w:tcW w:w="2670" w:type="dxa"/>
            <w:gridSpan w:val="2"/>
            <w:vMerge w:val="restart"/>
            <w:shd w:val="clear" w:color="auto" w:fill="C6D9F1" w:themeFill="text2" w:themeFillTint="33"/>
          </w:tcPr>
          <w:p w:rsidR="00957AF5" w:rsidRPr="008745F4" w:rsidRDefault="00957AF5" w:rsidP="00957AF5">
            <w:pPr>
              <w:jc w:val="center"/>
            </w:pPr>
            <w:r w:rsidRPr="008745F4">
              <w:t>Всего</w:t>
            </w:r>
          </w:p>
        </w:tc>
        <w:tc>
          <w:tcPr>
            <w:tcW w:w="5340" w:type="dxa"/>
            <w:gridSpan w:val="4"/>
            <w:shd w:val="clear" w:color="auto" w:fill="C6D9F1" w:themeFill="text2" w:themeFillTint="33"/>
          </w:tcPr>
          <w:p w:rsidR="00957AF5" w:rsidRPr="008745F4" w:rsidRDefault="00957AF5" w:rsidP="00957AF5">
            <w:pPr>
              <w:jc w:val="center"/>
            </w:pPr>
            <w:r w:rsidRPr="008745F4">
              <w:t>В том числе</w:t>
            </w:r>
          </w:p>
        </w:tc>
      </w:tr>
      <w:tr w:rsidR="00957AF5" w:rsidTr="00957AF5">
        <w:tc>
          <w:tcPr>
            <w:tcW w:w="1335" w:type="dxa"/>
            <w:vMerge/>
            <w:shd w:val="clear" w:color="auto" w:fill="C6D9F1" w:themeFill="text2" w:themeFillTint="33"/>
          </w:tcPr>
          <w:p w:rsidR="00957AF5" w:rsidRPr="008745F4" w:rsidRDefault="00957AF5" w:rsidP="00957AF5">
            <w:pPr>
              <w:jc w:val="center"/>
            </w:pPr>
          </w:p>
        </w:tc>
        <w:tc>
          <w:tcPr>
            <w:tcW w:w="2670" w:type="dxa"/>
            <w:gridSpan w:val="2"/>
            <w:vMerge/>
            <w:shd w:val="clear" w:color="auto" w:fill="C6D9F1" w:themeFill="text2" w:themeFillTint="33"/>
          </w:tcPr>
          <w:p w:rsidR="00957AF5" w:rsidRPr="008745F4" w:rsidRDefault="00957AF5" w:rsidP="00957AF5">
            <w:pPr>
              <w:jc w:val="center"/>
            </w:pPr>
          </w:p>
        </w:tc>
        <w:tc>
          <w:tcPr>
            <w:tcW w:w="2670" w:type="dxa"/>
            <w:gridSpan w:val="2"/>
            <w:shd w:val="clear" w:color="auto" w:fill="C6D9F1" w:themeFill="text2" w:themeFillTint="33"/>
          </w:tcPr>
          <w:p w:rsidR="00957AF5" w:rsidRPr="008745F4" w:rsidRDefault="00957AF5" w:rsidP="00957AF5">
            <w:pPr>
              <w:jc w:val="center"/>
            </w:pPr>
            <w:r w:rsidRPr="008745F4">
              <w:t>Начальное общее образование</w:t>
            </w:r>
          </w:p>
        </w:tc>
        <w:tc>
          <w:tcPr>
            <w:tcW w:w="2670" w:type="dxa"/>
            <w:gridSpan w:val="2"/>
            <w:shd w:val="clear" w:color="auto" w:fill="C6D9F1" w:themeFill="text2" w:themeFillTint="33"/>
          </w:tcPr>
          <w:p w:rsidR="00957AF5" w:rsidRPr="008745F4" w:rsidRDefault="00957AF5" w:rsidP="00957AF5">
            <w:pPr>
              <w:jc w:val="center"/>
            </w:pPr>
            <w:r w:rsidRPr="008745F4">
              <w:t>Основное общее и среднее общее образование</w:t>
            </w:r>
          </w:p>
        </w:tc>
      </w:tr>
      <w:tr w:rsidR="00957AF5" w:rsidTr="00957AF5">
        <w:tc>
          <w:tcPr>
            <w:tcW w:w="1335" w:type="dxa"/>
            <w:vMerge/>
            <w:shd w:val="clear" w:color="auto" w:fill="C6D9F1" w:themeFill="text2" w:themeFillTint="33"/>
          </w:tcPr>
          <w:p w:rsidR="00957AF5" w:rsidRPr="008745F4" w:rsidRDefault="00957AF5" w:rsidP="00957AF5">
            <w:pPr>
              <w:jc w:val="center"/>
            </w:pPr>
          </w:p>
        </w:tc>
        <w:tc>
          <w:tcPr>
            <w:tcW w:w="1335" w:type="dxa"/>
            <w:shd w:val="clear" w:color="auto" w:fill="C6D9F1" w:themeFill="text2" w:themeFillTint="33"/>
          </w:tcPr>
          <w:p w:rsidR="00957AF5" w:rsidRPr="008745F4" w:rsidRDefault="00957AF5" w:rsidP="00957AF5">
            <w:pPr>
              <w:jc w:val="center"/>
            </w:pPr>
            <w:r w:rsidRPr="008745F4">
              <w:t>Число учителей, чел</w:t>
            </w:r>
          </w:p>
        </w:tc>
        <w:tc>
          <w:tcPr>
            <w:tcW w:w="1335" w:type="dxa"/>
            <w:shd w:val="clear" w:color="auto" w:fill="C6D9F1" w:themeFill="text2" w:themeFillTint="33"/>
          </w:tcPr>
          <w:p w:rsidR="00957AF5" w:rsidRPr="008745F4" w:rsidRDefault="00957AF5" w:rsidP="00957AF5">
            <w:pPr>
              <w:jc w:val="center"/>
            </w:pPr>
            <w:r w:rsidRPr="008745F4">
              <w:t>Доля %</w:t>
            </w:r>
          </w:p>
        </w:tc>
        <w:tc>
          <w:tcPr>
            <w:tcW w:w="1335" w:type="dxa"/>
            <w:shd w:val="clear" w:color="auto" w:fill="C6D9F1" w:themeFill="text2" w:themeFillTint="33"/>
          </w:tcPr>
          <w:p w:rsidR="00957AF5" w:rsidRPr="008745F4" w:rsidRDefault="00957AF5" w:rsidP="00957AF5">
            <w:pPr>
              <w:jc w:val="center"/>
            </w:pPr>
            <w:r w:rsidRPr="008745F4">
              <w:t>Число учителей, чел</w:t>
            </w:r>
          </w:p>
        </w:tc>
        <w:tc>
          <w:tcPr>
            <w:tcW w:w="1335" w:type="dxa"/>
            <w:shd w:val="clear" w:color="auto" w:fill="C6D9F1" w:themeFill="text2" w:themeFillTint="33"/>
          </w:tcPr>
          <w:p w:rsidR="00957AF5" w:rsidRPr="008745F4" w:rsidRDefault="00957AF5" w:rsidP="00957AF5">
            <w:pPr>
              <w:jc w:val="center"/>
            </w:pPr>
            <w:r w:rsidRPr="008745F4">
              <w:t>Доля %</w:t>
            </w:r>
          </w:p>
        </w:tc>
        <w:tc>
          <w:tcPr>
            <w:tcW w:w="1335" w:type="dxa"/>
            <w:shd w:val="clear" w:color="auto" w:fill="C6D9F1" w:themeFill="text2" w:themeFillTint="33"/>
          </w:tcPr>
          <w:p w:rsidR="00957AF5" w:rsidRPr="008745F4" w:rsidRDefault="00957AF5" w:rsidP="00957AF5">
            <w:pPr>
              <w:jc w:val="center"/>
            </w:pPr>
            <w:r w:rsidRPr="008745F4">
              <w:t>Число учителей, чел</w:t>
            </w:r>
          </w:p>
        </w:tc>
        <w:tc>
          <w:tcPr>
            <w:tcW w:w="1335" w:type="dxa"/>
            <w:shd w:val="clear" w:color="auto" w:fill="C6D9F1" w:themeFill="text2" w:themeFillTint="33"/>
          </w:tcPr>
          <w:p w:rsidR="00957AF5" w:rsidRPr="008745F4" w:rsidRDefault="00957AF5" w:rsidP="00957AF5">
            <w:pPr>
              <w:jc w:val="center"/>
            </w:pPr>
            <w:r w:rsidRPr="008745F4">
              <w:t>Доля %</w:t>
            </w:r>
          </w:p>
        </w:tc>
      </w:tr>
      <w:tr w:rsidR="00957AF5" w:rsidTr="00957AF5">
        <w:tc>
          <w:tcPr>
            <w:tcW w:w="1335" w:type="dxa"/>
            <w:shd w:val="clear" w:color="auto" w:fill="DAEEF3" w:themeFill="accent5" w:themeFillTint="33"/>
          </w:tcPr>
          <w:p w:rsidR="00957AF5" w:rsidRPr="008745F4" w:rsidRDefault="00957AF5" w:rsidP="00957AF5">
            <w:pPr>
              <w:jc w:val="center"/>
            </w:pPr>
            <w:r w:rsidRPr="008745F4">
              <w:t>До 25</w:t>
            </w:r>
          </w:p>
        </w:tc>
        <w:tc>
          <w:tcPr>
            <w:tcW w:w="1335" w:type="dxa"/>
            <w:shd w:val="clear" w:color="auto" w:fill="DAEEF3" w:themeFill="accent5" w:themeFillTint="33"/>
          </w:tcPr>
          <w:p w:rsidR="00957AF5" w:rsidRPr="008745F4" w:rsidRDefault="00957AF5" w:rsidP="00957AF5">
            <w:pPr>
              <w:jc w:val="center"/>
            </w:pPr>
            <w:r w:rsidRPr="008745F4">
              <w:t>3</w:t>
            </w:r>
          </w:p>
        </w:tc>
        <w:tc>
          <w:tcPr>
            <w:tcW w:w="1335" w:type="dxa"/>
            <w:shd w:val="clear" w:color="auto" w:fill="DAEEF3" w:themeFill="accent5" w:themeFillTint="33"/>
          </w:tcPr>
          <w:p w:rsidR="00957AF5" w:rsidRPr="008745F4" w:rsidRDefault="00957AF5" w:rsidP="00957AF5">
            <w:pPr>
              <w:jc w:val="center"/>
            </w:pPr>
            <w:r w:rsidRPr="008745F4">
              <w:t>6%</w:t>
            </w:r>
          </w:p>
        </w:tc>
        <w:tc>
          <w:tcPr>
            <w:tcW w:w="1335" w:type="dxa"/>
            <w:shd w:val="clear" w:color="auto" w:fill="DAEEF3" w:themeFill="accent5" w:themeFillTint="33"/>
          </w:tcPr>
          <w:p w:rsidR="00957AF5" w:rsidRPr="008745F4" w:rsidRDefault="00957AF5" w:rsidP="00957AF5">
            <w:pPr>
              <w:jc w:val="center"/>
            </w:pPr>
            <w:r w:rsidRPr="008745F4">
              <w:t>2</w:t>
            </w:r>
          </w:p>
        </w:tc>
        <w:tc>
          <w:tcPr>
            <w:tcW w:w="1335" w:type="dxa"/>
            <w:shd w:val="clear" w:color="auto" w:fill="DAEEF3" w:themeFill="accent5" w:themeFillTint="33"/>
          </w:tcPr>
          <w:p w:rsidR="00957AF5" w:rsidRPr="008745F4" w:rsidRDefault="00957AF5" w:rsidP="00957AF5">
            <w:pPr>
              <w:jc w:val="center"/>
            </w:pPr>
            <w:r w:rsidRPr="008745F4">
              <w:t>4%</w:t>
            </w:r>
          </w:p>
        </w:tc>
        <w:tc>
          <w:tcPr>
            <w:tcW w:w="1335" w:type="dxa"/>
            <w:shd w:val="clear" w:color="auto" w:fill="DAEEF3" w:themeFill="accent5" w:themeFillTint="33"/>
          </w:tcPr>
          <w:p w:rsidR="00957AF5" w:rsidRPr="008745F4" w:rsidRDefault="00957AF5" w:rsidP="00957AF5">
            <w:pPr>
              <w:jc w:val="center"/>
            </w:pPr>
            <w:r w:rsidRPr="008745F4">
              <w:t>1</w:t>
            </w:r>
          </w:p>
        </w:tc>
        <w:tc>
          <w:tcPr>
            <w:tcW w:w="1335" w:type="dxa"/>
            <w:shd w:val="clear" w:color="auto" w:fill="DAEEF3" w:themeFill="accent5" w:themeFillTint="33"/>
          </w:tcPr>
          <w:p w:rsidR="00957AF5" w:rsidRPr="008745F4" w:rsidRDefault="00957AF5" w:rsidP="00957AF5">
            <w:pPr>
              <w:jc w:val="center"/>
            </w:pPr>
            <w:r w:rsidRPr="008745F4">
              <w:t>2%</w:t>
            </w:r>
          </w:p>
        </w:tc>
      </w:tr>
      <w:tr w:rsidR="00957AF5" w:rsidTr="00957AF5">
        <w:tc>
          <w:tcPr>
            <w:tcW w:w="1335" w:type="dxa"/>
            <w:shd w:val="clear" w:color="auto" w:fill="DAEEF3" w:themeFill="accent5" w:themeFillTint="33"/>
          </w:tcPr>
          <w:p w:rsidR="00957AF5" w:rsidRPr="008745F4" w:rsidRDefault="00957AF5" w:rsidP="00957AF5">
            <w:pPr>
              <w:jc w:val="center"/>
            </w:pPr>
            <w:r w:rsidRPr="008745F4">
              <w:t>26-29</w:t>
            </w:r>
          </w:p>
        </w:tc>
        <w:tc>
          <w:tcPr>
            <w:tcW w:w="1335" w:type="dxa"/>
            <w:shd w:val="clear" w:color="auto" w:fill="DAEEF3" w:themeFill="accent5" w:themeFillTint="33"/>
          </w:tcPr>
          <w:p w:rsidR="00957AF5" w:rsidRPr="008745F4" w:rsidRDefault="00957AF5" w:rsidP="00957AF5">
            <w:pPr>
              <w:jc w:val="center"/>
            </w:pPr>
            <w:r w:rsidRPr="008745F4">
              <w:t>0</w:t>
            </w:r>
          </w:p>
        </w:tc>
        <w:tc>
          <w:tcPr>
            <w:tcW w:w="1335" w:type="dxa"/>
            <w:shd w:val="clear" w:color="auto" w:fill="DAEEF3" w:themeFill="accent5" w:themeFillTint="33"/>
          </w:tcPr>
          <w:p w:rsidR="00957AF5" w:rsidRPr="008745F4" w:rsidRDefault="00957AF5" w:rsidP="00957AF5">
            <w:pPr>
              <w:jc w:val="center"/>
            </w:pPr>
            <w:r w:rsidRPr="008745F4">
              <w:t>0%</w:t>
            </w:r>
          </w:p>
        </w:tc>
        <w:tc>
          <w:tcPr>
            <w:tcW w:w="1335" w:type="dxa"/>
            <w:shd w:val="clear" w:color="auto" w:fill="DAEEF3" w:themeFill="accent5" w:themeFillTint="33"/>
          </w:tcPr>
          <w:p w:rsidR="00957AF5" w:rsidRPr="008745F4" w:rsidRDefault="00957AF5" w:rsidP="00957AF5">
            <w:pPr>
              <w:jc w:val="center"/>
            </w:pPr>
            <w:r w:rsidRPr="008745F4">
              <w:t>0</w:t>
            </w:r>
          </w:p>
        </w:tc>
        <w:tc>
          <w:tcPr>
            <w:tcW w:w="1335" w:type="dxa"/>
            <w:shd w:val="clear" w:color="auto" w:fill="DAEEF3" w:themeFill="accent5" w:themeFillTint="33"/>
          </w:tcPr>
          <w:p w:rsidR="00957AF5" w:rsidRPr="008745F4" w:rsidRDefault="00957AF5" w:rsidP="00957AF5">
            <w:pPr>
              <w:jc w:val="center"/>
            </w:pPr>
            <w:r w:rsidRPr="008745F4">
              <w:t>0%</w:t>
            </w:r>
          </w:p>
        </w:tc>
        <w:tc>
          <w:tcPr>
            <w:tcW w:w="1335" w:type="dxa"/>
            <w:shd w:val="clear" w:color="auto" w:fill="DAEEF3" w:themeFill="accent5" w:themeFillTint="33"/>
          </w:tcPr>
          <w:p w:rsidR="00957AF5" w:rsidRPr="008745F4" w:rsidRDefault="00957AF5" w:rsidP="00957AF5">
            <w:pPr>
              <w:jc w:val="center"/>
            </w:pPr>
            <w:r w:rsidRPr="008745F4">
              <w:t>0</w:t>
            </w:r>
          </w:p>
        </w:tc>
        <w:tc>
          <w:tcPr>
            <w:tcW w:w="1335" w:type="dxa"/>
            <w:shd w:val="clear" w:color="auto" w:fill="DAEEF3" w:themeFill="accent5" w:themeFillTint="33"/>
          </w:tcPr>
          <w:p w:rsidR="00957AF5" w:rsidRPr="008745F4" w:rsidRDefault="00957AF5" w:rsidP="00957AF5">
            <w:pPr>
              <w:jc w:val="center"/>
            </w:pPr>
            <w:r w:rsidRPr="008745F4">
              <w:t>0%</w:t>
            </w:r>
          </w:p>
        </w:tc>
      </w:tr>
      <w:tr w:rsidR="00957AF5" w:rsidTr="00957AF5">
        <w:tc>
          <w:tcPr>
            <w:tcW w:w="1335" w:type="dxa"/>
            <w:shd w:val="clear" w:color="auto" w:fill="DAEEF3" w:themeFill="accent5" w:themeFillTint="33"/>
          </w:tcPr>
          <w:p w:rsidR="00957AF5" w:rsidRPr="008745F4" w:rsidRDefault="00957AF5" w:rsidP="00957AF5">
            <w:pPr>
              <w:jc w:val="center"/>
            </w:pPr>
            <w:r w:rsidRPr="008745F4">
              <w:t>30-40</w:t>
            </w:r>
          </w:p>
        </w:tc>
        <w:tc>
          <w:tcPr>
            <w:tcW w:w="1335" w:type="dxa"/>
            <w:shd w:val="clear" w:color="auto" w:fill="DAEEF3" w:themeFill="accent5" w:themeFillTint="33"/>
          </w:tcPr>
          <w:p w:rsidR="00957AF5" w:rsidRPr="008745F4" w:rsidRDefault="00957AF5" w:rsidP="00957AF5">
            <w:pPr>
              <w:jc w:val="center"/>
            </w:pPr>
            <w:r w:rsidRPr="008745F4">
              <w:t>5</w:t>
            </w:r>
          </w:p>
        </w:tc>
        <w:tc>
          <w:tcPr>
            <w:tcW w:w="1335" w:type="dxa"/>
            <w:shd w:val="clear" w:color="auto" w:fill="DAEEF3" w:themeFill="accent5" w:themeFillTint="33"/>
          </w:tcPr>
          <w:p w:rsidR="00957AF5" w:rsidRPr="008745F4" w:rsidRDefault="00957AF5" w:rsidP="00957AF5">
            <w:pPr>
              <w:jc w:val="center"/>
            </w:pPr>
            <w:r w:rsidRPr="008745F4">
              <w:t>12%</w:t>
            </w:r>
          </w:p>
        </w:tc>
        <w:tc>
          <w:tcPr>
            <w:tcW w:w="1335" w:type="dxa"/>
            <w:shd w:val="clear" w:color="auto" w:fill="DAEEF3" w:themeFill="accent5" w:themeFillTint="33"/>
          </w:tcPr>
          <w:p w:rsidR="00957AF5" w:rsidRPr="008745F4" w:rsidRDefault="00957AF5" w:rsidP="00957AF5">
            <w:pPr>
              <w:jc w:val="center"/>
            </w:pPr>
            <w:r w:rsidRPr="008745F4">
              <w:t>0</w:t>
            </w:r>
          </w:p>
        </w:tc>
        <w:tc>
          <w:tcPr>
            <w:tcW w:w="1335" w:type="dxa"/>
            <w:shd w:val="clear" w:color="auto" w:fill="DAEEF3" w:themeFill="accent5" w:themeFillTint="33"/>
          </w:tcPr>
          <w:p w:rsidR="00957AF5" w:rsidRPr="008745F4" w:rsidRDefault="00957AF5" w:rsidP="00957AF5">
            <w:pPr>
              <w:jc w:val="center"/>
            </w:pPr>
            <w:r w:rsidRPr="008745F4">
              <w:t>0%</w:t>
            </w:r>
          </w:p>
        </w:tc>
        <w:tc>
          <w:tcPr>
            <w:tcW w:w="1335" w:type="dxa"/>
            <w:shd w:val="clear" w:color="auto" w:fill="DAEEF3" w:themeFill="accent5" w:themeFillTint="33"/>
          </w:tcPr>
          <w:p w:rsidR="00957AF5" w:rsidRPr="008745F4" w:rsidRDefault="00957AF5" w:rsidP="00957AF5">
            <w:pPr>
              <w:jc w:val="center"/>
            </w:pPr>
            <w:r w:rsidRPr="008745F4">
              <w:t>5</w:t>
            </w:r>
          </w:p>
        </w:tc>
        <w:tc>
          <w:tcPr>
            <w:tcW w:w="1335" w:type="dxa"/>
            <w:shd w:val="clear" w:color="auto" w:fill="DAEEF3" w:themeFill="accent5" w:themeFillTint="33"/>
          </w:tcPr>
          <w:p w:rsidR="00957AF5" w:rsidRPr="008745F4" w:rsidRDefault="00957AF5" w:rsidP="00957AF5">
            <w:pPr>
              <w:jc w:val="center"/>
            </w:pPr>
            <w:r w:rsidRPr="008745F4">
              <w:t>12%</w:t>
            </w:r>
          </w:p>
        </w:tc>
      </w:tr>
      <w:tr w:rsidR="00957AF5" w:rsidTr="00957AF5">
        <w:tc>
          <w:tcPr>
            <w:tcW w:w="1335" w:type="dxa"/>
            <w:shd w:val="clear" w:color="auto" w:fill="DAEEF3" w:themeFill="accent5" w:themeFillTint="33"/>
          </w:tcPr>
          <w:p w:rsidR="00957AF5" w:rsidRPr="008745F4" w:rsidRDefault="00957AF5" w:rsidP="00957AF5">
            <w:pPr>
              <w:jc w:val="center"/>
            </w:pPr>
            <w:r w:rsidRPr="008745F4">
              <w:t>41-49</w:t>
            </w:r>
          </w:p>
        </w:tc>
        <w:tc>
          <w:tcPr>
            <w:tcW w:w="1335" w:type="dxa"/>
            <w:shd w:val="clear" w:color="auto" w:fill="DAEEF3" w:themeFill="accent5" w:themeFillTint="33"/>
          </w:tcPr>
          <w:p w:rsidR="00957AF5" w:rsidRPr="008745F4" w:rsidRDefault="00957AF5" w:rsidP="00957AF5">
            <w:pPr>
              <w:jc w:val="center"/>
            </w:pPr>
            <w:r w:rsidRPr="008745F4">
              <w:t>16</w:t>
            </w:r>
          </w:p>
        </w:tc>
        <w:tc>
          <w:tcPr>
            <w:tcW w:w="1335" w:type="dxa"/>
            <w:shd w:val="clear" w:color="auto" w:fill="DAEEF3" w:themeFill="accent5" w:themeFillTint="33"/>
          </w:tcPr>
          <w:p w:rsidR="00957AF5" w:rsidRPr="008745F4" w:rsidRDefault="00957AF5" w:rsidP="00957AF5">
            <w:pPr>
              <w:jc w:val="center"/>
            </w:pPr>
            <w:r w:rsidRPr="008745F4">
              <w:t>33%</w:t>
            </w:r>
          </w:p>
        </w:tc>
        <w:tc>
          <w:tcPr>
            <w:tcW w:w="1335" w:type="dxa"/>
            <w:shd w:val="clear" w:color="auto" w:fill="DAEEF3" w:themeFill="accent5" w:themeFillTint="33"/>
          </w:tcPr>
          <w:p w:rsidR="00957AF5" w:rsidRPr="008745F4" w:rsidRDefault="00957AF5" w:rsidP="00957AF5">
            <w:pPr>
              <w:jc w:val="center"/>
            </w:pPr>
            <w:r w:rsidRPr="008745F4">
              <w:t>6</w:t>
            </w:r>
          </w:p>
        </w:tc>
        <w:tc>
          <w:tcPr>
            <w:tcW w:w="1335" w:type="dxa"/>
            <w:shd w:val="clear" w:color="auto" w:fill="DAEEF3" w:themeFill="accent5" w:themeFillTint="33"/>
          </w:tcPr>
          <w:p w:rsidR="00957AF5" w:rsidRPr="008745F4" w:rsidRDefault="00957AF5" w:rsidP="00957AF5">
            <w:pPr>
              <w:jc w:val="center"/>
            </w:pPr>
            <w:r w:rsidRPr="008745F4">
              <w:t>14%</w:t>
            </w:r>
          </w:p>
        </w:tc>
        <w:tc>
          <w:tcPr>
            <w:tcW w:w="1335" w:type="dxa"/>
            <w:shd w:val="clear" w:color="auto" w:fill="DAEEF3" w:themeFill="accent5" w:themeFillTint="33"/>
          </w:tcPr>
          <w:p w:rsidR="00957AF5" w:rsidRPr="008745F4" w:rsidRDefault="00957AF5" w:rsidP="00957AF5">
            <w:pPr>
              <w:jc w:val="center"/>
            </w:pPr>
            <w:r w:rsidRPr="008745F4">
              <w:t>10</w:t>
            </w:r>
          </w:p>
        </w:tc>
        <w:tc>
          <w:tcPr>
            <w:tcW w:w="1335" w:type="dxa"/>
            <w:shd w:val="clear" w:color="auto" w:fill="DAEEF3" w:themeFill="accent5" w:themeFillTint="33"/>
          </w:tcPr>
          <w:p w:rsidR="00957AF5" w:rsidRPr="008745F4" w:rsidRDefault="00957AF5" w:rsidP="00957AF5">
            <w:pPr>
              <w:jc w:val="center"/>
            </w:pPr>
            <w:r w:rsidRPr="008745F4">
              <w:t>19%</w:t>
            </w:r>
          </w:p>
        </w:tc>
      </w:tr>
      <w:tr w:rsidR="00957AF5" w:rsidTr="00957AF5">
        <w:tc>
          <w:tcPr>
            <w:tcW w:w="1335" w:type="dxa"/>
            <w:shd w:val="clear" w:color="auto" w:fill="DAEEF3" w:themeFill="accent5" w:themeFillTint="33"/>
          </w:tcPr>
          <w:p w:rsidR="00957AF5" w:rsidRPr="008745F4" w:rsidRDefault="00957AF5" w:rsidP="00957AF5">
            <w:pPr>
              <w:jc w:val="center"/>
            </w:pPr>
            <w:r w:rsidRPr="008745F4">
              <w:t>50-59</w:t>
            </w:r>
          </w:p>
        </w:tc>
        <w:tc>
          <w:tcPr>
            <w:tcW w:w="1335" w:type="dxa"/>
            <w:shd w:val="clear" w:color="auto" w:fill="DAEEF3" w:themeFill="accent5" w:themeFillTint="33"/>
          </w:tcPr>
          <w:p w:rsidR="00957AF5" w:rsidRPr="008745F4" w:rsidRDefault="00957AF5" w:rsidP="00957AF5">
            <w:pPr>
              <w:jc w:val="center"/>
            </w:pPr>
            <w:r w:rsidRPr="008745F4">
              <w:t>12</w:t>
            </w:r>
          </w:p>
        </w:tc>
        <w:tc>
          <w:tcPr>
            <w:tcW w:w="1335" w:type="dxa"/>
            <w:shd w:val="clear" w:color="auto" w:fill="DAEEF3" w:themeFill="accent5" w:themeFillTint="33"/>
          </w:tcPr>
          <w:p w:rsidR="00957AF5" w:rsidRPr="008745F4" w:rsidRDefault="00957AF5" w:rsidP="00957AF5">
            <w:pPr>
              <w:jc w:val="center"/>
            </w:pPr>
            <w:r w:rsidRPr="008745F4">
              <w:t>24%</w:t>
            </w:r>
          </w:p>
        </w:tc>
        <w:tc>
          <w:tcPr>
            <w:tcW w:w="1335" w:type="dxa"/>
            <w:shd w:val="clear" w:color="auto" w:fill="DAEEF3" w:themeFill="accent5" w:themeFillTint="33"/>
          </w:tcPr>
          <w:p w:rsidR="00957AF5" w:rsidRPr="008745F4" w:rsidRDefault="00957AF5" w:rsidP="00957AF5">
            <w:pPr>
              <w:jc w:val="center"/>
            </w:pPr>
            <w:r w:rsidRPr="008745F4">
              <w:t>4</w:t>
            </w:r>
          </w:p>
        </w:tc>
        <w:tc>
          <w:tcPr>
            <w:tcW w:w="1335" w:type="dxa"/>
            <w:shd w:val="clear" w:color="auto" w:fill="DAEEF3" w:themeFill="accent5" w:themeFillTint="33"/>
          </w:tcPr>
          <w:p w:rsidR="00957AF5" w:rsidRPr="008745F4" w:rsidRDefault="00957AF5" w:rsidP="00957AF5">
            <w:pPr>
              <w:jc w:val="center"/>
            </w:pPr>
            <w:r w:rsidRPr="008745F4">
              <w:t>8%</w:t>
            </w:r>
          </w:p>
        </w:tc>
        <w:tc>
          <w:tcPr>
            <w:tcW w:w="1335" w:type="dxa"/>
            <w:shd w:val="clear" w:color="auto" w:fill="DAEEF3" w:themeFill="accent5" w:themeFillTint="33"/>
          </w:tcPr>
          <w:p w:rsidR="00957AF5" w:rsidRPr="008745F4" w:rsidRDefault="00957AF5" w:rsidP="00957AF5">
            <w:pPr>
              <w:jc w:val="center"/>
            </w:pPr>
            <w:r w:rsidRPr="008745F4">
              <w:t>8</w:t>
            </w:r>
          </w:p>
        </w:tc>
        <w:tc>
          <w:tcPr>
            <w:tcW w:w="1335" w:type="dxa"/>
            <w:shd w:val="clear" w:color="auto" w:fill="DAEEF3" w:themeFill="accent5" w:themeFillTint="33"/>
          </w:tcPr>
          <w:p w:rsidR="00957AF5" w:rsidRPr="008745F4" w:rsidRDefault="00957AF5" w:rsidP="00957AF5">
            <w:pPr>
              <w:jc w:val="center"/>
            </w:pPr>
            <w:r w:rsidRPr="008745F4">
              <w:t>13%</w:t>
            </w:r>
          </w:p>
        </w:tc>
      </w:tr>
      <w:tr w:rsidR="00957AF5" w:rsidTr="00957AF5">
        <w:tc>
          <w:tcPr>
            <w:tcW w:w="1335" w:type="dxa"/>
            <w:shd w:val="clear" w:color="auto" w:fill="DAEEF3" w:themeFill="accent5" w:themeFillTint="33"/>
          </w:tcPr>
          <w:p w:rsidR="00957AF5" w:rsidRPr="008745F4" w:rsidRDefault="00957AF5" w:rsidP="00957AF5">
            <w:pPr>
              <w:jc w:val="center"/>
            </w:pPr>
            <w:r w:rsidRPr="008745F4">
              <w:t>60-65</w:t>
            </w:r>
          </w:p>
        </w:tc>
        <w:tc>
          <w:tcPr>
            <w:tcW w:w="1335" w:type="dxa"/>
            <w:shd w:val="clear" w:color="auto" w:fill="DAEEF3" w:themeFill="accent5" w:themeFillTint="33"/>
          </w:tcPr>
          <w:p w:rsidR="00957AF5" w:rsidRPr="008745F4" w:rsidRDefault="00957AF5" w:rsidP="00957AF5">
            <w:pPr>
              <w:jc w:val="center"/>
            </w:pPr>
            <w:r w:rsidRPr="008745F4">
              <w:t>3</w:t>
            </w:r>
          </w:p>
        </w:tc>
        <w:tc>
          <w:tcPr>
            <w:tcW w:w="1335" w:type="dxa"/>
            <w:shd w:val="clear" w:color="auto" w:fill="DAEEF3" w:themeFill="accent5" w:themeFillTint="33"/>
          </w:tcPr>
          <w:p w:rsidR="00957AF5" w:rsidRPr="008745F4" w:rsidRDefault="00957AF5" w:rsidP="00957AF5">
            <w:pPr>
              <w:jc w:val="center"/>
            </w:pPr>
            <w:r w:rsidRPr="008745F4">
              <w:t>6%</w:t>
            </w:r>
          </w:p>
        </w:tc>
        <w:tc>
          <w:tcPr>
            <w:tcW w:w="1335" w:type="dxa"/>
            <w:shd w:val="clear" w:color="auto" w:fill="DAEEF3" w:themeFill="accent5" w:themeFillTint="33"/>
          </w:tcPr>
          <w:p w:rsidR="00957AF5" w:rsidRPr="008745F4" w:rsidRDefault="00957AF5" w:rsidP="00957AF5">
            <w:pPr>
              <w:jc w:val="center"/>
            </w:pPr>
            <w:r w:rsidRPr="008745F4">
              <w:t>0</w:t>
            </w:r>
          </w:p>
        </w:tc>
        <w:tc>
          <w:tcPr>
            <w:tcW w:w="1335" w:type="dxa"/>
            <w:shd w:val="clear" w:color="auto" w:fill="DAEEF3" w:themeFill="accent5" w:themeFillTint="33"/>
          </w:tcPr>
          <w:p w:rsidR="00957AF5" w:rsidRPr="008745F4" w:rsidRDefault="00957AF5" w:rsidP="00957AF5">
            <w:pPr>
              <w:jc w:val="center"/>
            </w:pPr>
            <w:r w:rsidRPr="008745F4">
              <w:t>0%</w:t>
            </w:r>
          </w:p>
        </w:tc>
        <w:tc>
          <w:tcPr>
            <w:tcW w:w="1335" w:type="dxa"/>
            <w:shd w:val="clear" w:color="auto" w:fill="DAEEF3" w:themeFill="accent5" w:themeFillTint="33"/>
          </w:tcPr>
          <w:p w:rsidR="00957AF5" w:rsidRPr="008745F4" w:rsidRDefault="00957AF5" w:rsidP="00957AF5">
            <w:pPr>
              <w:jc w:val="center"/>
            </w:pPr>
            <w:r w:rsidRPr="008745F4">
              <w:t>3</w:t>
            </w:r>
          </w:p>
        </w:tc>
        <w:tc>
          <w:tcPr>
            <w:tcW w:w="1335" w:type="dxa"/>
            <w:shd w:val="clear" w:color="auto" w:fill="DAEEF3" w:themeFill="accent5" w:themeFillTint="33"/>
          </w:tcPr>
          <w:p w:rsidR="00957AF5" w:rsidRPr="008745F4" w:rsidRDefault="00957AF5" w:rsidP="00957AF5">
            <w:pPr>
              <w:jc w:val="center"/>
            </w:pPr>
            <w:r w:rsidRPr="008745F4">
              <w:t>6%</w:t>
            </w:r>
          </w:p>
        </w:tc>
      </w:tr>
      <w:tr w:rsidR="00957AF5" w:rsidTr="00957AF5">
        <w:tc>
          <w:tcPr>
            <w:tcW w:w="1335" w:type="dxa"/>
            <w:shd w:val="clear" w:color="auto" w:fill="DAEEF3" w:themeFill="accent5" w:themeFillTint="33"/>
          </w:tcPr>
          <w:p w:rsidR="00957AF5" w:rsidRPr="008745F4" w:rsidRDefault="00957AF5" w:rsidP="00957AF5">
            <w:pPr>
              <w:jc w:val="center"/>
            </w:pPr>
            <w:r w:rsidRPr="008745F4">
              <w:t>Свыше 65</w:t>
            </w:r>
          </w:p>
        </w:tc>
        <w:tc>
          <w:tcPr>
            <w:tcW w:w="1335" w:type="dxa"/>
            <w:shd w:val="clear" w:color="auto" w:fill="DAEEF3" w:themeFill="accent5" w:themeFillTint="33"/>
          </w:tcPr>
          <w:p w:rsidR="00957AF5" w:rsidRPr="008745F4" w:rsidRDefault="00957AF5" w:rsidP="00957AF5">
            <w:pPr>
              <w:jc w:val="center"/>
            </w:pPr>
            <w:r w:rsidRPr="008745F4">
              <w:t>10</w:t>
            </w:r>
          </w:p>
        </w:tc>
        <w:tc>
          <w:tcPr>
            <w:tcW w:w="1335" w:type="dxa"/>
            <w:shd w:val="clear" w:color="auto" w:fill="DAEEF3" w:themeFill="accent5" w:themeFillTint="33"/>
          </w:tcPr>
          <w:p w:rsidR="00957AF5" w:rsidRPr="008745F4" w:rsidRDefault="00957AF5" w:rsidP="00957AF5">
            <w:pPr>
              <w:jc w:val="center"/>
            </w:pPr>
            <w:r w:rsidRPr="008745F4">
              <w:t>19%</w:t>
            </w:r>
          </w:p>
        </w:tc>
        <w:tc>
          <w:tcPr>
            <w:tcW w:w="1335" w:type="dxa"/>
            <w:shd w:val="clear" w:color="auto" w:fill="DAEEF3" w:themeFill="accent5" w:themeFillTint="33"/>
          </w:tcPr>
          <w:p w:rsidR="00957AF5" w:rsidRPr="008745F4" w:rsidRDefault="00957AF5" w:rsidP="00957AF5">
            <w:pPr>
              <w:jc w:val="center"/>
            </w:pPr>
            <w:r w:rsidRPr="008745F4">
              <w:t>0</w:t>
            </w:r>
          </w:p>
        </w:tc>
        <w:tc>
          <w:tcPr>
            <w:tcW w:w="1335" w:type="dxa"/>
            <w:shd w:val="clear" w:color="auto" w:fill="DAEEF3" w:themeFill="accent5" w:themeFillTint="33"/>
          </w:tcPr>
          <w:p w:rsidR="00957AF5" w:rsidRPr="008745F4" w:rsidRDefault="00957AF5" w:rsidP="00957AF5">
            <w:pPr>
              <w:jc w:val="center"/>
            </w:pPr>
            <w:r w:rsidRPr="008745F4">
              <w:t>0%</w:t>
            </w:r>
          </w:p>
        </w:tc>
        <w:tc>
          <w:tcPr>
            <w:tcW w:w="1335" w:type="dxa"/>
            <w:shd w:val="clear" w:color="auto" w:fill="DAEEF3" w:themeFill="accent5" w:themeFillTint="33"/>
          </w:tcPr>
          <w:p w:rsidR="00957AF5" w:rsidRPr="008745F4" w:rsidRDefault="00957AF5" w:rsidP="00957AF5">
            <w:pPr>
              <w:jc w:val="center"/>
            </w:pPr>
            <w:r w:rsidRPr="008745F4">
              <w:t>10</w:t>
            </w:r>
          </w:p>
        </w:tc>
        <w:tc>
          <w:tcPr>
            <w:tcW w:w="1335" w:type="dxa"/>
            <w:shd w:val="clear" w:color="auto" w:fill="DAEEF3" w:themeFill="accent5" w:themeFillTint="33"/>
          </w:tcPr>
          <w:p w:rsidR="00957AF5" w:rsidRPr="008745F4" w:rsidRDefault="00957AF5" w:rsidP="00957AF5">
            <w:pPr>
              <w:jc w:val="center"/>
            </w:pPr>
            <w:r w:rsidRPr="008745F4">
              <w:t>19%</w:t>
            </w:r>
          </w:p>
        </w:tc>
      </w:tr>
      <w:tr w:rsidR="00957AF5" w:rsidTr="00957AF5">
        <w:tc>
          <w:tcPr>
            <w:tcW w:w="1335" w:type="dxa"/>
            <w:shd w:val="clear" w:color="auto" w:fill="DAEEF3" w:themeFill="accent5" w:themeFillTint="33"/>
          </w:tcPr>
          <w:p w:rsidR="00957AF5" w:rsidRPr="008745F4" w:rsidRDefault="00957AF5" w:rsidP="00957AF5">
            <w:pPr>
              <w:jc w:val="center"/>
            </w:pPr>
            <w:r w:rsidRPr="008745F4">
              <w:t>Итого:</w:t>
            </w:r>
          </w:p>
        </w:tc>
        <w:tc>
          <w:tcPr>
            <w:tcW w:w="1335" w:type="dxa"/>
            <w:shd w:val="clear" w:color="auto" w:fill="DAEEF3" w:themeFill="accent5" w:themeFillTint="33"/>
          </w:tcPr>
          <w:p w:rsidR="00957AF5" w:rsidRPr="008745F4" w:rsidRDefault="00957AF5" w:rsidP="00957AF5">
            <w:pPr>
              <w:jc w:val="center"/>
            </w:pPr>
            <w:r w:rsidRPr="008745F4">
              <w:t>49</w:t>
            </w:r>
          </w:p>
        </w:tc>
        <w:tc>
          <w:tcPr>
            <w:tcW w:w="1335" w:type="dxa"/>
            <w:shd w:val="clear" w:color="auto" w:fill="DAEEF3" w:themeFill="accent5" w:themeFillTint="33"/>
          </w:tcPr>
          <w:p w:rsidR="00957AF5" w:rsidRPr="008745F4" w:rsidRDefault="00957AF5" w:rsidP="00957AF5">
            <w:pPr>
              <w:jc w:val="center"/>
            </w:pPr>
            <w:r w:rsidRPr="008745F4">
              <w:t>100%</w:t>
            </w:r>
          </w:p>
        </w:tc>
        <w:tc>
          <w:tcPr>
            <w:tcW w:w="1335" w:type="dxa"/>
            <w:shd w:val="clear" w:color="auto" w:fill="DAEEF3" w:themeFill="accent5" w:themeFillTint="33"/>
          </w:tcPr>
          <w:p w:rsidR="00957AF5" w:rsidRPr="008745F4" w:rsidRDefault="00957AF5" w:rsidP="00957AF5">
            <w:pPr>
              <w:jc w:val="center"/>
            </w:pPr>
            <w:r w:rsidRPr="008745F4">
              <w:t>12</w:t>
            </w:r>
          </w:p>
        </w:tc>
        <w:tc>
          <w:tcPr>
            <w:tcW w:w="1335" w:type="dxa"/>
            <w:shd w:val="clear" w:color="auto" w:fill="DAEEF3" w:themeFill="accent5" w:themeFillTint="33"/>
          </w:tcPr>
          <w:p w:rsidR="00957AF5" w:rsidRPr="008745F4" w:rsidRDefault="00957AF5" w:rsidP="00957AF5">
            <w:pPr>
              <w:jc w:val="center"/>
            </w:pPr>
            <w:r w:rsidRPr="008745F4">
              <w:t>26%</w:t>
            </w:r>
          </w:p>
        </w:tc>
        <w:tc>
          <w:tcPr>
            <w:tcW w:w="1335" w:type="dxa"/>
            <w:shd w:val="clear" w:color="auto" w:fill="DAEEF3" w:themeFill="accent5" w:themeFillTint="33"/>
          </w:tcPr>
          <w:p w:rsidR="00957AF5" w:rsidRPr="008745F4" w:rsidRDefault="00957AF5" w:rsidP="00957AF5">
            <w:pPr>
              <w:jc w:val="center"/>
            </w:pPr>
            <w:r w:rsidRPr="008745F4">
              <w:t>37</w:t>
            </w:r>
          </w:p>
        </w:tc>
        <w:tc>
          <w:tcPr>
            <w:tcW w:w="1335" w:type="dxa"/>
            <w:shd w:val="clear" w:color="auto" w:fill="DAEEF3" w:themeFill="accent5" w:themeFillTint="33"/>
          </w:tcPr>
          <w:p w:rsidR="00957AF5" w:rsidRPr="008745F4" w:rsidRDefault="00957AF5" w:rsidP="00957AF5">
            <w:pPr>
              <w:jc w:val="center"/>
            </w:pPr>
            <w:r w:rsidRPr="008745F4">
              <w:t>74%</w:t>
            </w:r>
          </w:p>
        </w:tc>
      </w:tr>
    </w:tbl>
    <w:p w:rsidR="00957AF5" w:rsidRPr="00F408F4" w:rsidRDefault="00957AF5" w:rsidP="004314B6">
      <w:pPr>
        <w:spacing w:line="276" w:lineRule="auto"/>
        <w:jc w:val="both"/>
        <w:rPr>
          <w:b/>
        </w:rPr>
      </w:pPr>
    </w:p>
    <w:p w:rsidR="004314B6" w:rsidRPr="00F408F4" w:rsidRDefault="004314B6" w:rsidP="004314B6">
      <w:pPr>
        <w:spacing w:line="276" w:lineRule="auto"/>
        <w:jc w:val="both"/>
      </w:pPr>
      <w:r w:rsidRPr="00F408F4">
        <w:t>По данным таблицы  видно, что</w:t>
      </w:r>
    </w:p>
    <w:p w:rsidR="004314B6" w:rsidRPr="00F408F4" w:rsidRDefault="004314B6" w:rsidP="004314B6">
      <w:pPr>
        <w:spacing w:line="276" w:lineRule="auto"/>
        <w:jc w:val="both"/>
      </w:pPr>
      <w:r w:rsidRPr="00F408F4">
        <w:t>•</w:t>
      </w:r>
      <w:r w:rsidRPr="00F408F4">
        <w:tab/>
        <w:t xml:space="preserve">В школе три педагога в возрасте до 30 лет (6 %); </w:t>
      </w:r>
    </w:p>
    <w:p w:rsidR="004314B6" w:rsidRPr="00F408F4" w:rsidRDefault="004314B6" w:rsidP="004314B6">
      <w:pPr>
        <w:spacing w:line="276" w:lineRule="auto"/>
        <w:jc w:val="both"/>
      </w:pPr>
      <w:r w:rsidRPr="00F408F4">
        <w:t>Следует отметить, что за последний год в школу пришел работать 1 молодой (до 30 лет) педагог, выпускники педагогического колледжа;</w:t>
      </w:r>
    </w:p>
    <w:p w:rsidR="004314B6" w:rsidRPr="00F408F4" w:rsidRDefault="004314B6" w:rsidP="004314B6">
      <w:pPr>
        <w:spacing w:line="276" w:lineRule="auto"/>
        <w:jc w:val="both"/>
      </w:pPr>
      <w:r w:rsidRPr="00F408F4">
        <w:t>•</w:t>
      </w:r>
      <w:r w:rsidRPr="00F408F4">
        <w:tab/>
        <w:t>Двадцать пять учителей пенсионного возраста (49 %); из них шесть педагогов (10 %) в возрасте от 65 лет;</w:t>
      </w:r>
    </w:p>
    <w:p w:rsidR="004314B6" w:rsidRPr="00F408F4" w:rsidRDefault="004314B6" w:rsidP="004314B6">
      <w:pPr>
        <w:spacing w:line="276" w:lineRule="auto"/>
        <w:jc w:val="both"/>
      </w:pPr>
      <w:r w:rsidRPr="00F408F4">
        <w:t>•</w:t>
      </w:r>
      <w:r w:rsidRPr="00F408F4">
        <w:tab/>
        <w:t>23 человека (45 % коллектива) - педагоги среднего возраста.</w:t>
      </w:r>
    </w:p>
    <w:p w:rsidR="000265CC" w:rsidRPr="00F408F4" w:rsidRDefault="004B3F28" w:rsidP="004314B6">
      <w:pPr>
        <w:spacing w:line="276" w:lineRule="auto"/>
        <w:rPr>
          <w:b/>
        </w:rPr>
      </w:pPr>
      <w:r w:rsidRPr="00F408F4">
        <w:rPr>
          <w:b/>
        </w:rPr>
        <w:t xml:space="preserve"> Таблица 10. </w:t>
      </w:r>
      <w:r w:rsidR="004314B6" w:rsidRPr="00F408F4">
        <w:rPr>
          <w:b/>
        </w:rPr>
        <w:t xml:space="preserve">Стаж педагогической работы: </w:t>
      </w:r>
    </w:p>
    <w:tbl>
      <w:tblPr>
        <w:tblStyle w:val="ac"/>
        <w:tblW w:w="0" w:type="auto"/>
        <w:tblLook w:val="04A0" w:firstRow="1" w:lastRow="0" w:firstColumn="1" w:lastColumn="0" w:noHBand="0" w:noVBand="1"/>
      </w:tblPr>
      <w:tblGrid>
        <w:gridCol w:w="1541"/>
        <w:gridCol w:w="1003"/>
        <w:gridCol w:w="948"/>
        <w:gridCol w:w="946"/>
        <w:gridCol w:w="948"/>
        <w:gridCol w:w="948"/>
        <w:gridCol w:w="948"/>
        <w:gridCol w:w="1986"/>
      </w:tblGrid>
      <w:tr w:rsidR="004314B6" w:rsidRPr="00F408F4" w:rsidTr="0092036B">
        <w:trPr>
          <w:trHeight w:val="288"/>
        </w:trPr>
        <w:tc>
          <w:tcPr>
            <w:tcW w:w="1541" w:type="dxa"/>
            <w:vMerge w:val="restart"/>
            <w:shd w:val="clear" w:color="auto" w:fill="C6D9F1" w:themeFill="text2" w:themeFillTint="33"/>
          </w:tcPr>
          <w:p w:rsidR="004314B6" w:rsidRPr="00F408F4" w:rsidRDefault="004314B6" w:rsidP="004314B6">
            <w:pPr>
              <w:spacing w:line="276" w:lineRule="auto"/>
              <w:rPr>
                <w:bCs/>
              </w:rPr>
            </w:pPr>
            <w:r w:rsidRPr="00F408F4">
              <w:rPr>
                <w:bCs/>
              </w:rPr>
              <w:lastRenderedPageBreak/>
              <w:t>Категория работников</w:t>
            </w:r>
          </w:p>
        </w:tc>
        <w:tc>
          <w:tcPr>
            <w:tcW w:w="1003" w:type="dxa"/>
            <w:vMerge w:val="restart"/>
            <w:shd w:val="clear" w:color="auto" w:fill="C6D9F1" w:themeFill="text2" w:themeFillTint="33"/>
          </w:tcPr>
          <w:p w:rsidR="004314B6" w:rsidRPr="00F408F4" w:rsidRDefault="004314B6" w:rsidP="004314B6">
            <w:pPr>
              <w:spacing w:line="276" w:lineRule="auto"/>
              <w:rPr>
                <w:b/>
              </w:rPr>
            </w:pPr>
            <w:r w:rsidRPr="00F408F4">
              <w:rPr>
                <w:bCs/>
              </w:rPr>
              <w:t>Общее кол-во 202</w:t>
            </w:r>
            <w:r w:rsidR="009F3F2F" w:rsidRPr="00F408F4">
              <w:rPr>
                <w:bCs/>
              </w:rPr>
              <w:t>3</w:t>
            </w:r>
            <w:r w:rsidRPr="00F408F4">
              <w:rPr>
                <w:bCs/>
              </w:rPr>
              <w:t>–202</w:t>
            </w:r>
            <w:r w:rsidR="009F3F2F" w:rsidRPr="00F408F4">
              <w:rPr>
                <w:bCs/>
              </w:rPr>
              <w:t>4</w:t>
            </w:r>
          </w:p>
        </w:tc>
        <w:tc>
          <w:tcPr>
            <w:tcW w:w="6724" w:type="dxa"/>
            <w:gridSpan w:val="6"/>
            <w:shd w:val="clear" w:color="auto" w:fill="C6D9F1" w:themeFill="text2" w:themeFillTint="33"/>
          </w:tcPr>
          <w:p w:rsidR="004314B6" w:rsidRPr="00F408F4" w:rsidRDefault="004314B6" w:rsidP="004314B6">
            <w:pPr>
              <w:spacing w:line="276" w:lineRule="auto"/>
              <w:jc w:val="center"/>
              <w:rPr>
                <w:bCs/>
              </w:rPr>
            </w:pPr>
            <w:r w:rsidRPr="00F408F4">
              <w:rPr>
                <w:bCs/>
              </w:rPr>
              <w:t>Педагогический стаж 202</w:t>
            </w:r>
            <w:r w:rsidR="009F3F2F" w:rsidRPr="00F408F4">
              <w:rPr>
                <w:bCs/>
              </w:rPr>
              <w:t>3</w:t>
            </w:r>
            <w:r w:rsidRPr="00F408F4">
              <w:rPr>
                <w:bCs/>
              </w:rPr>
              <w:t>-202</w:t>
            </w:r>
            <w:r w:rsidR="009F3F2F" w:rsidRPr="00F408F4">
              <w:rPr>
                <w:bCs/>
              </w:rPr>
              <w:t>4</w:t>
            </w:r>
            <w:r w:rsidRPr="00F408F4">
              <w:rPr>
                <w:bCs/>
              </w:rPr>
              <w:t>г.</w:t>
            </w:r>
          </w:p>
        </w:tc>
      </w:tr>
      <w:tr w:rsidR="004314B6" w:rsidRPr="00F408F4" w:rsidTr="0092036B">
        <w:trPr>
          <w:trHeight w:val="148"/>
        </w:trPr>
        <w:tc>
          <w:tcPr>
            <w:tcW w:w="1541" w:type="dxa"/>
            <w:vMerge/>
            <w:shd w:val="clear" w:color="auto" w:fill="C6D9F1" w:themeFill="text2" w:themeFillTint="33"/>
          </w:tcPr>
          <w:p w:rsidR="004314B6" w:rsidRPr="00F408F4" w:rsidRDefault="004314B6" w:rsidP="004314B6">
            <w:pPr>
              <w:spacing w:line="276" w:lineRule="auto"/>
              <w:rPr>
                <w:b/>
              </w:rPr>
            </w:pPr>
          </w:p>
        </w:tc>
        <w:tc>
          <w:tcPr>
            <w:tcW w:w="1003" w:type="dxa"/>
            <w:vMerge/>
            <w:shd w:val="clear" w:color="auto" w:fill="C6D9F1" w:themeFill="text2" w:themeFillTint="33"/>
          </w:tcPr>
          <w:p w:rsidR="004314B6" w:rsidRPr="00F408F4" w:rsidRDefault="004314B6" w:rsidP="004314B6">
            <w:pPr>
              <w:spacing w:line="276" w:lineRule="auto"/>
              <w:rPr>
                <w:b/>
              </w:rPr>
            </w:pPr>
          </w:p>
        </w:tc>
        <w:tc>
          <w:tcPr>
            <w:tcW w:w="948" w:type="dxa"/>
            <w:shd w:val="clear" w:color="auto" w:fill="C6D9F1" w:themeFill="text2" w:themeFillTint="33"/>
          </w:tcPr>
          <w:p w:rsidR="004314B6" w:rsidRPr="00F408F4" w:rsidRDefault="004314B6" w:rsidP="004314B6">
            <w:pPr>
              <w:spacing w:line="276" w:lineRule="auto"/>
              <w:rPr>
                <w:bCs/>
              </w:rPr>
            </w:pPr>
            <w:r w:rsidRPr="00F408F4">
              <w:rPr>
                <w:bCs/>
              </w:rPr>
              <w:t>До 3 лет</w:t>
            </w:r>
          </w:p>
        </w:tc>
        <w:tc>
          <w:tcPr>
            <w:tcW w:w="946" w:type="dxa"/>
            <w:shd w:val="clear" w:color="auto" w:fill="C6D9F1" w:themeFill="text2" w:themeFillTint="33"/>
          </w:tcPr>
          <w:p w:rsidR="004314B6" w:rsidRPr="00F408F4" w:rsidRDefault="004314B6" w:rsidP="004314B6">
            <w:pPr>
              <w:spacing w:line="276" w:lineRule="auto"/>
              <w:rPr>
                <w:bCs/>
              </w:rPr>
            </w:pPr>
            <w:r w:rsidRPr="00F408F4">
              <w:rPr>
                <w:bCs/>
              </w:rPr>
              <w:t>3-5 лет</w:t>
            </w:r>
          </w:p>
        </w:tc>
        <w:tc>
          <w:tcPr>
            <w:tcW w:w="948" w:type="dxa"/>
            <w:shd w:val="clear" w:color="auto" w:fill="C6D9F1" w:themeFill="text2" w:themeFillTint="33"/>
          </w:tcPr>
          <w:p w:rsidR="004314B6" w:rsidRPr="00F408F4" w:rsidRDefault="004314B6" w:rsidP="004314B6">
            <w:pPr>
              <w:spacing w:line="276" w:lineRule="auto"/>
              <w:rPr>
                <w:bCs/>
              </w:rPr>
            </w:pPr>
            <w:r w:rsidRPr="00F408F4">
              <w:rPr>
                <w:bCs/>
              </w:rPr>
              <w:t>6-10 лет</w:t>
            </w:r>
          </w:p>
        </w:tc>
        <w:tc>
          <w:tcPr>
            <w:tcW w:w="948" w:type="dxa"/>
            <w:shd w:val="clear" w:color="auto" w:fill="C6D9F1" w:themeFill="text2" w:themeFillTint="33"/>
          </w:tcPr>
          <w:p w:rsidR="004314B6" w:rsidRPr="00F408F4" w:rsidRDefault="004314B6" w:rsidP="004314B6">
            <w:pPr>
              <w:spacing w:line="276" w:lineRule="auto"/>
              <w:rPr>
                <w:bCs/>
              </w:rPr>
            </w:pPr>
            <w:r w:rsidRPr="00F408F4">
              <w:rPr>
                <w:bCs/>
              </w:rPr>
              <w:t>11–15 лет</w:t>
            </w:r>
          </w:p>
        </w:tc>
        <w:tc>
          <w:tcPr>
            <w:tcW w:w="948" w:type="dxa"/>
            <w:shd w:val="clear" w:color="auto" w:fill="C6D9F1" w:themeFill="text2" w:themeFillTint="33"/>
          </w:tcPr>
          <w:p w:rsidR="004314B6" w:rsidRPr="00F408F4" w:rsidRDefault="004314B6" w:rsidP="004314B6">
            <w:pPr>
              <w:spacing w:line="276" w:lineRule="auto"/>
              <w:rPr>
                <w:bCs/>
              </w:rPr>
            </w:pPr>
            <w:r w:rsidRPr="00F408F4">
              <w:rPr>
                <w:bCs/>
              </w:rPr>
              <w:t xml:space="preserve">16–20 лет </w:t>
            </w:r>
          </w:p>
        </w:tc>
        <w:tc>
          <w:tcPr>
            <w:tcW w:w="1986" w:type="dxa"/>
            <w:shd w:val="clear" w:color="auto" w:fill="C6D9F1" w:themeFill="text2" w:themeFillTint="33"/>
          </w:tcPr>
          <w:p w:rsidR="004314B6" w:rsidRPr="00F408F4" w:rsidRDefault="004314B6" w:rsidP="004314B6">
            <w:pPr>
              <w:spacing w:line="276" w:lineRule="auto"/>
              <w:rPr>
                <w:bCs/>
              </w:rPr>
            </w:pPr>
            <w:r w:rsidRPr="00F408F4">
              <w:rPr>
                <w:bCs/>
              </w:rPr>
              <w:t>21 и выше</w:t>
            </w:r>
          </w:p>
          <w:p w:rsidR="004314B6" w:rsidRPr="00F408F4" w:rsidRDefault="004314B6" w:rsidP="004314B6">
            <w:pPr>
              <w:spacing w:line="276" w:lineRule="auto"/>
              <w:rPr>
                <w:bCs/>
              </w:rPr>
            </w:pPr>
          </w:p>
        </w:tc>
      </w:tr>
      <w:tr w:rsidR="009F3F2F" w:rsidRPr="00F408F4" w:rsidTr="002534A6">
        <w:trPr>
          <w:trHeight w:val="576"/>
        </w:trPr>
        <w:tc>
          <w:tcPr>
            <w:tcW w:w="1541" w:type="dxa"/>
            <w:shd w:val="clear" w:color="auto" w:fill="DAEEF3" w:themeFill="accent5" w:themeFillTint="33"/>
          </w:tcPr>
          <w:p w:rsidR="009F3F2F" w:rsidRPr="00F408F4" w:rsidRDefault="009F3F2F" w:rsidP="009F3F2F">
            <w:pPr>
              <w:spacing w:line="276" w:lineRule="auto"/>
              <w:rPr>
                <w:bCs/>
              </w:rPr>
            </w:pPr>
            <w:r w:rsidRPr="00F408F4">
              <w:rPr>
                <w:bCs/>
              </w:rPr>
              <w:t>Учителя 1–4 класс</w:t>
            </w:r>
          </w:p>
        </w:tc>
        <w:tc>
          <w:tcPr>
            <w:tcW w:w="1003" w:type="dxa"/>
            <w:shd w:val="clear" w:color="auto" w:fill="DAEEF3" w:themeFill="accent5" w:themeFillTint="33"/>
          </w:tcPr>
          <w:p w:rsidR="009F3F2F" w:rsidRPr="00F408F4" w:rsidRDefault="009F3F2F" w:rsidP="009F3F2F">
            <w:pPr>
              <w:spacing w:line="276" w:lineRule="auto"/>
              <w:rPr>
                <w:bCs/>
              </w:rPr>
            </w:pPr>
            <w:r w:rsidRPr="00F408F4">
              <w:rPr>
                <w:bCs/>
              </w:rPr>
              <w:t>13</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1</w:t>
            </w:r>
          </w:p>
        </w:tc>
        <w:tc>
          <w:tcPr>
            <w:tcW w:w="946" w:type="dxa"/>
            <w:shd w:val="clear" w:color="auto" w:fill="DAEEF3" w:themeFill="accent5" w:themeFillTint="33"/>
          </w:tcPr>
          <w:p w:rsidR="009F3F2F" w:rsidRPr="00F408F4" w:rsidRDefault="009F3F2F" w:rsidP="009F3F2F">
            <w:pPr>
              <w:spacing w:line="276" w:lineRule="auto"/>
              <w:rPr>
                <w:bCs/>
              </w:rPr>
            </w:pPr>
            <w:r w:rsidRPr="00F408F4">
              <w:rPr>
                <w:bCs/>
              </w:rPr>
              <w:t>1</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1</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1</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2</w:t>
            </w:r>
          </w:p>
        </w:tc>
        <w:tc>
          <w:tcPr>
            <w:tcW w:w="1986" w:type="dxa"/>
            <w:shd w:val="clear" w:color="auto" w:fill="DAEEF3" w:themeFill="accent5" w:themeFillTint="33"/>
          </w:tcPr>
          <w:p w:rsidR="009F3F2F" w:rsidRPr="00F408F4" w:rsidRDefault="009F3F2F" w:rsidP="009F3F2F">
            <w:pPr>
              <w:spacing w:line="276" w:lineRule="auto"/>
              <w:rPr>
                <w:bCs/>
              </w:rPr>
            </w:pPr>
            <w:r w:rsidRPr="00F408F4">
              <w:rPr>
                <w:bCs/>
              </w:rPr>
              <w:t>7</w:t>
            </w:r>
          </w:p>
        </w:tc>
      </w:tr>
      <w:tr w:rsidR="009F3F2F" w:rsidRPr="00F408F4" w:rsidTr="009F3F2F">
        <w:trPr>
          <w:trHeight w:val="278"/>
        </w:trPr>
        <w:tc>
          <w:tcPr>
            <w:tcW w:w="1541" w:type="dxa"/>
            <w:shd w:val="clear" w:color="auto" w:fill="DAEEF3" w:themeFill="accent5" w:themeFillTint="33"/>
          </w:tcPr>
          <w:p w:rsidR="009F3F2F" w:rsidRPr="00F408F4" w:rsidRDefault="009F3F2F" w:rsidP="009F3F2F">
            <w:pPr>
              <w:spacing w:line="276" w:lineRule="auto"/>
              <w:rPr>
                <w:bCs/>
              </w:rPr>
            </w:pPr>
            <w:r w:rsidRPr="00F408F4">
              <w:rPr>
                <w:bCs/>
              </w:rPr>
              <w:t>Доля, %</w:t>
            </w:r>
          </w:p>
        </w:tc>
        <w:tc>
          <w:tcPr>
            <w:tcW w:w="1003" w:type="dxa"/>
            <w:shd w:val="clear" w:color="auto" w:fill="DAEEF3" w:themeFill="accent5" w:themeFillTint="33"/>
          </w:tcPr>
          <w:p w:rsidR="009F3F2F" w:rsidRPr="00F408F4" w:rsidRDefault="009F3F2F" w:rsidP="009F3F2F">
            <w:pPr>
              <w:spacing w:line="276" w:lineRule="auto"/>
              <w:rPr>
                <w:bCs/>
              </w:rPr>
            </w:pPr>
            <w:r w:rsidRPr="00F408F4">
              <w:rPr>
                <w:bCs/>
              </w:rPr>
              <w:t>28%</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2%</w:t>
            </w:r>
          </w:p>
        </w:tc>
        <w:tc>
          <w:tcPr>
            <w:tcW w:w="946" w:type="dxa"/>
            <w:shd w:val="clear" w:color="auto" w:fill="DAEEF3" w:themeFill="accent5" w:themeFillTint="33"/>
          </w:tcPr>
          <w:p w:rsidR="009F3F2F" w:rsidRPr="00F408F4" w:rsidRDefault="009F3F2F" w:rsidP="009F3F2F">
            <w:pPr>
              <w:spacing w:line="276" w:lineRule="auto"/>
              <w:rPr>
                <w:bCs/>
              </w:rPr>
            </w:pPr>
            <w:r w:rsidRPr="00F408F4">
              <w:rPr>
                <w:bCs/>
              </w:rPr>
              <w:t>2%</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2%</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2%</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4%</w:t>
            </w:r>
          </w:p>
        </w:tc>
        <w:tc>
          <w:tcPr>
            <w:tcW w:w="1986" w:type="dxa"/>
            <w:shd w:val="clear" w:color="auto" w:fill="DAEEF3" w:themeFill="accent5" w:themeFillTint="33"/>
          </w:tcPr>
          <w:p w:rsidR="009F3F2F" w:rsidRPr="00F408F4" w:rsidRDefault="009F3F2F" w:rsidP="009F3F2F">
            <w:pPr>
              <w:spacing w:line="276" w:lineRule="auto"/>
              <w:rPr>
                <w:bCs/>
              </w:rPr>
            </w:pPr>
            <w:r w:rsidRPr="00F408F4">
              <w:rPr>
                <w:bCs/>
              </w:rPr>
              <w:t>16%%</w:t>
            </w:r>
          </w:p>
        </w:tc>
      </w:tr>
      <w:tr w:rsidR="009F3F2F" w:rsidRPr="00F408F4" w:rsidTr="008C517A">
        <w:trPr>
          <w:trHeight w:val="531"/>
        </w:trPr>
        <w:tc>
          <w:tcPr>
            <w:tcW w:w="1541" w:type="dxa"/>
            <w:shd w:val="clear" w:color="auto" w:fill="DAEEF3" w:themeFill="accent5" w:themeFillTint="33"/>
          </w:tcPr>
          <w:p w:rsidR="009F3F2F" w:rsidRPr="00F408F4" w:rsidRDefault="009F3F2F" w:rsidP="009F3F2F">
            <w:pPr>
              <w:spacing w:line="276" w:lineRule="auto"/>
              <w:rPr>
                <w:bCs/>
              </w:rPr>
            </w:pPr>
            <w:r w:rsidRPr="00F408F4">
              <w:rPr>
                <w:bCs/>
              </w:rPr>
              <w:t xml:space="preserve">Учителя </w:t>
            </w:r>
          </w:p>
          <w:p w:rsidR="009F3F2F" w:rsidRPr="00F408F4" w:rsidRDefault="009F3F2F" w:rsidP="009F3F2F">
            <w:pPr>
              <w:spacing w:line="276" w:lineRule="auto"/>
              <w:rPr>
                <w:bCs/>
              </w:rPr>
            </w:pPr>
            <w:r w:rsidRPr="00F408F4">
              <w:rPr>
                <w:bCs/>
              </w:rPr>
              <w:t>5–11 класса</w:t>
            </w:r>
          </w:p>
        </w:tc>
        <w:tc>
          <w:tcPr>
            <w:tcW w:w="1003" w:type="dxa"/>
            <w:shd w:val="clear" w:color="auto" w:fill="DAEEF3" w:themeFill="accent5" w:themeFillTint="33"/>
          </w:tcPr>
          <w:p w:rsidR="009F3F2F" w:rsidRPr="00F408F4" w:rsidRDefault="009F3F2F" w:rsidP="009F3F2F">
            <w:pPr>
              <w:spacing w:line="276" w:lineRule="auto"/>
              <w:rPr>
                <w:bCs/>
              </w:rPr>
            </w:pPr>
            <w:r w:rsidRPr="00F408F4">
              <w:rPr>
                <w:bCs/>
              </w:rPr>
              <w:t>35</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2</w:t>
            </w:r>
          </w:p>
        </w:tc>
        <w:tc>
          <w:tcPr>
            <w:tcW w:w="946" w:type="dxa"/>
            <w:shd w:val="clear" w:color="auto" w:fill="DAEEF3" w:themeFill="accent5" w:themeFillTint="33"/>
          </w:tcPr>
          <w:p w:rsidR="009F3F2F" w:rsidRPr="00F408F4" w:rsidRDefault="009F3F2F" w:rsidP="009F3F2F">
            <w:pPr>
              <w:spacing w:line="276" w:lineRule="auto"/>
              <w:rPr>
                <w:bCs/>
              </w:rPr>
            </w:pPr>
            <w:r w:rsidRPr="00F408F4">
              <w:rPr>
                <w:bCs/>
              </w:rPr>
              <w:t>1</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4</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5</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3</w:t>
            </w:r>
          </w:p>
        </w:tc>
        <w:tc>
          <w:tcPr>
            <w:tcW w:w="1986" w:type="dxa"/>
            <w:shd w:val="clear" w:color="auto" w:fill="DAEEF3" w:themeFill="accent5" w:themeFillTint="33"/>
          </w:tcPr>
          <w:p w:rsidR="009F3F2F" w:rsidRPr="00F408F4" w:rsidRDefault="009F3F2F" w:rsidP="009F3F2F">
            <w:pPr>
              <w:spacing w:line="276" w:lineRule="auto"/>
              <w:rPr>
                <w:bCs/>
              </w:rPr>
            </w:pPr>
            <w:r w:rsidRPr="00F408F4">
              <w:rPr>
                <w:bCs/>
              </w:rPr>
              <w:t>20</w:t>
            </w:r>
          </w:p>
        </w:tc>
      </w:tr>
      <w:tr w:rsidR="009F3F2F" w:rsidRPr="00F408F4" w:rsidTr="0092036B">
        <w:trPr>
          <w:trHeight w:val="288"/>
        </w:trPr>
        <w:tc>
          <w:tcPr>
            <w:tcW w:w="1541" w:type="dxa"/>
            <w:shd w:val="clear" w:color="auto" w:fill="DAEEF3" w:themeFill="accent5" w:themeFillTint="33"/>
          </w:tcPr>
          <w:p w:rsidR="009F3F2F" w:rsidRPr="00F408F4" w:rsidRDefault="009F3F2F" w:rsidP="009F3F2F">
            <w:pPr>
              <w:spacing w:line="276" w:lineRule="auto"/>
              <w:rPr>
                <w:bCs/>
              </w:rPr>
            </w:pPr>
            <w:r w:rsidRPr="00F408F4">
              <w:rPr>
                <w:bCs/>
              </w:rPr>
              <w:t>Доля, %</w:t>
            </w:r>
          </w:p>
        </w:tc>
        <w:tc>
          <w:tcPr>
            <w:tcW w:w="1003" w:type="dxa"/>
            <w:shd w:val="clear" w:color="auto" w:fill="DAEEF3" w:themeFill="accent5" w:themeFillTint="33"/>
          </w:tcPr>
          <w:p w:rsidR="009F3F2F" w:rsidRPr="00F408F4" w:rsidRDefault="009F3F2F" w:rsidP="009F3F2F">
            <w:pPr>
              <w:spacing w:line="276" w:lineRule="auto"/>
              <w:rPr>
                <w:bCs/>
              </w:rPr>
            </w:pPr>
            <w:r w:rsidRPr="00F408F4">
              <w:rPr>
                <w:bCs/>
              </w:rPr>
              <w:t>72%</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4%</w:t>
            </w:r>
          </w:p>
        </w:tc>
        <w:tc>
          <w:tcPr>
            <w:tcW w:w="946" w:type="dxa"/>
            <w:shd w:val="clear" w:color="auto" w:fill="DAEEF3" w:themeFill="accent5" w:themeFillTint="33"/>
          </w:tcPr>
          <w:p w:rsidR="009F3F2F" w:rsidRPr="00F408F4" w:rsidRDefault="009F3F2F" w:rsidP="009F3F2F">
            <w:pPr>
              <w:spacing w:line="276" w:lineRule="auto"/>
              <w:rPr>
                <w:bCs/>
              </w:rPr>
            </w:pPr>
            <w:r w:rsidRPr="00F408F4">
              <w:rPr>
                <w:bCs/>
              </w:rPr>
              <w:t>2%</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8%</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10%</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4%</w:t>
            </w:r>
          </w:p>
        </w:tc>
        <w:tc>
          <w:tcPr>
            <w:tcW w:w="1986" w:type="dxa"/>
            <w:shd w:val="clear" w:color="auto" w:fill="DAEEF3" w:themeFill="accent5" w:themeFillTint="33"/>
          </w:tcPr>
          <w:p w:rsidR="009F3F2F" w:rsidRPr="00F408F4" w:rsidRDefault="009F3F2F" w:rsidP="009F3F2F">
            <w:pPr>
              <w:spacing w:line="276" w:lineRule="auto"/>
              <w:rPr>
                <w:bCs/>
              </w:rPr>
            </w:pPr>
            <w:r w:rsidRPr="00F408F4">
              <w:rPr>
                <w:bCs/>
              </w:rPr>
              <w:t>44%</w:t>
            </w:r>
          </w:p>
        </w:tc>
      </w:tr>
      <w:tr w:rsidR="009F3F2F" w:rsidRPr="00F408F4" w:rsidTr="002534A6">
        <w:trPr>
          <w:trHeight w:val="278"/>
        </w:trPr>
        <w:tc>
          <w:tcPr>
            <w:tcW w:w="1541" w:type="dxa"/>
            <w:shd w:val="clear" w:color="auto" w:fill="DAEEF3" w:themeFill="accent5" w:themeFillTint="33"/>
          </w:tcPr>
          <w:p w:rsidR="009F3F2F" w:rsidRPr="00F408F4" w:rsidRDefault="009F3F2F" w:rsidP="009F3F2F">
            <w:pPr>
              <w:spacing w:line="276" w:lineRule="auto"/>
              <w:rPr>
                <w:bCs/>
              </w:rPr>
            </w:pPr>
            <w:r w:rsidRPr="00F408F4">
              <w:rPr>
                <w:bCs/>
              </w:rPr>
              <w:t>Всего</w:t>
            </w:r>
          </w:p>
        </w:tc>
        <w:tc>
          <w:tcPr>
            <w:tcW w:w="1003" w:type="dxa"/>
            <w:shd w:val="clear" w:color="auto" w:fill="DAEEF3" w:themeFill="accent5" w:themeFillTint="33"/>
          </w:tcPr>
          <w:p w:rsidR="009F3F2F" w:rsidRPr="00F408F4" w:rsidRDefault="009F3F2F" w:rsidP="009F3F2F">
            <w:pPr>
              <w:spacing w:line="276" w:lineRule="auto"/>
              <w:rPr>
                <w:bCs/>
              </w:rPr>
            </w:pPr>
            <w:r w:rsidRPr="00F408F4">
              <w:rPr>
                <w:bCs/>
              </w:rPr>
              <w:t>48</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3</w:t>
            </w:r>
          </w:p>
        </w:tc>
        <w:tc>
          <w:tcPr>
            <w:tcW w:w="946" w:type="dxa"/>
            <w:shd w:val="clear" w:color="auto" w:fill="DAEEF3" w:themeFill="accent5" w:themeFillTint="33"/>
          </w:tcPr>
          <w:p w:rsidR="009F3F2F" w:rsidRPr="00F408F4" w:rsidRDefault="009F3F2F" w:rsidP="009F3F2F">
            <w:pPr>
              <w:spacing w:line="276" w:lineRule="auto"/>
              <w:rPr>
                <w:bCs/>
              </w:rPr>
            </w:pPr>
            <w:r w:rsidRPr="00F408F4">
              <w:rPr>
                <w:bCs/>
              </w:rPr>
              <w:t>2</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5</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6</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4</w:t>
            </w:r>
          </w:p>
        </w:tc>
        <w:tc>
          <w:tcPr>
            <w:tcW w:w="1986" w:type="dxa"/>
            <w:shd w:val="clear" w:color="auto" w:fill="DAEEF3" w:themeFill="accent5" w:themeFillTint="33"/>
          </w:tcPr>
          <w:p w:rsidR="009F3F2F" w:rsidRPr="00F408F4" w:rsidRDefault="009F3F2F" w:rsidP="009F3F2F">
            <w:pPr>
              <w:spacing w:line="276" w:lineRule="auto"/>
              <w:rPr>
                <w:bCs/>
              </w:rPr>
            </w:pPr>
            <w:r w:rsidRPr="00F408F4">
              <w:rPr>
                <w:bCs/>
              </w:rPr>
              <w:t>27</w:t>
            </w:r>
          </w:p>
        </w:tc>
      </w:tr>
      <w:tr w:rsidR="009F3F2F" w:rsidRPr="00F408F4" w:rsidTr="009F3F2F">
        <w:trPr>
          <w:trHeight w:val="288"/>
        </w:trPr>
        <w:tc>
          <w:tcPr>
            <w:tcW w:w="1541" w:type="dxa"/>
            <w:shd w:val="clear" w:color="auto" w:fill="DAEEF3" w:themeFill="accent5" w:themeFillTint="33"/>
          </w:tcPr>
          <w:p w:rsidR="009F3F2F" w:rsidRPr="00F408F4" w:rsidRDefault="009F3F2F" w:rsidP="009F3F2F">
            <w:pPr>
              <w:spacing w:line="276" w:lineRule="auto"/>
              <w:rPr>
                <w:bCs/>
              </w:rPr>
            </w:pPr>
            <w:r w:rsidRPr="00F408F4">
              <w:rPr>
                <w:bCs/>
              </w:rPr>
              <w:t>Доля, %</w:t>
            </w:r>
          </w:p>
        </w:tc>
        <w:tc>
          <w:tcPr>
            <w:tcW w:w="1003" w:type="dxa"/>
            <w:shd w:val="clear" w:color="auto" w:fill="DAEEF3" w:themeFill="accent5" w:themeFillTint="33"/>
          </w:tcPr>
          <w:p w:rsidR="009F3F2F" w:rsidRPr="00F408F4" w:rsidRDefault="009F3F2F" w:rsidP="009F3F2F">
            <w:pPr>
              <w:spacing w:line="276" w:lineRule="auto"/>
              <w:rPr>
                <w:bCs/>
              </w:rPr>
            </w:pPr>
            <w:r w:rsidRPr="00F408F4">
              <w:rPr>
                <w:bCs/>
              </w:rPr>
              <w:t>100%</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6%</w:t>
            </w:r>
          </w:p>
        </w:tc>
        <w:tc>
          <w:tcPr>
            <w:tcW w:w="946" w:type="dxa"/>
            <w:shd w:val="clear" w:color="auto" w:fill="DAEEF3" w:themeFill="accent5" w:themeFillTint="33"/>
          </w:tcPr>
          <w:p w:rsidR="009F3F2F" w:rsidRPr="00F408F4" w:rsidRDefault="009F3F2F" w:rsidP="009F3F2F">
            <w:pPr>
              <w:spacing w:line="276" w:lineRule="auto"/>
              <w:rPr>
                <w:bCs/>
              </w:rPr>
            </w:pPr>
            <w:r w:rsidRPr="00F408F4">
              <w:rPr>
                <w:bCs/>
              </w:rPr>
              <w:t>4%</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10%</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12%</w:t>
            </w:r>
          </w:p>
        </w:tc>
        <w:tc>
          <w:tcPr>
            <w:tcW w:w="948" w:type="dxa"/>
            <w:shd w:val="clear" w:color="auto" w:fill="DAEEF3" w:themeFill="accent5" w:themeFillTint="33"/>
          </w:tcPr>
          <w:p w:rsidR="009F3F2F" w:rsidRPr="00F408F4" w:rsidRDefault="009F3F2F" w:rsidP="009F3F2F">
            <w:pPr>
              <w:spacing w:line="276" w:lineRule="auto"/>
              <w:rPr>
                <w:bCs/>
              </w:rPr>
            </w:pPr>
            <w:r w:rsidRPr="00F408F4">
              <w:rPr>
                <w:bCs/>
              </w:rPr>
              <w:t>8%</w:t>
            </w:r>
          </w:p>
        </w:tc>
        <w:tc>
          <w:tcPr>
            <w:tcW w:w="1986" w:type="dxa"/>
            <w:shd w:val="clear" w:color="auto" w:fill="DAEEF3" w:themeFill="accent5" w:themeFillTint="33"/>
          </w:tcPr>
          <w:p w:rsidR="009F3F2F" w:rsidRPr="00F408F4" w:rsidRDefault="009F3F2F" w:rsidP="009F3F2F">
            <w:pPr>
              <w:spacing w:line="276" w:lineRule="auto"/>
              <w:rPr>
                <w:bCs/>
              </w:rPr>
            </w:pPr>
            <w:r w:rsidRPr="00F408F4">
              <w:rPr>
                <w:bCs/>
              </w:rPr>
              <w:t>60%</w:t>
            </w:r>
          </w:p>
        </w:tc>
      </w:tr>
    </w:tbl>
    <w:p w:rsidR="00CD69FC" w:rsidRPr="00F408F4" w:rsidRDefault="00CD69FC" w:rsidP="004314B6">
      <w:pPr>
        <w:spacing w:line="276" w:lineRule="auto"/>
      </w:pPr>
    </w:p>
    <w:p w:rsidR="004314B6" w:rsidRDefault="004314B6" w:rsidP="004314B6">
      <w:pPr>
        <w:spacing w:line="276" w:lineRule="auto"/>
        <w:rPr>
          <w:bCs/>
        </w:rPr>
      </w:pPr>
      <w:r w:rsidRPr="00F408F4">
        <w:t xml:space="preserve">Из них </w:t>
      </w:r>
      <w:r w:rsidRPr="00F408F4">
        <w:rPr>
          <w:bCs/>
        </w:rPr>
        <w:t>молодые специалисты (стаж работы до 3-х лет) – 2 человека.</w:t>
      </w:r>
    </w:p>
    <w:p w:rsidR="00D80720" w:rsidRPr="00F408F4" w:rsidRDefault="00D80720" w:rsidP="004314B6">
      <w:pPr>
        <w:spacing w:line="276" w:lineRule="auto"/>
      </w:pPr>
    </w:p>
    <w:p w:rsidR="004314B6" w:rsidRPr="00082C2D" w:rsidRDefault="004314B6" w:rsidP="004314B6">
      <w:pPr>
        <w:spacing w:line="276" w:lineRule="auto"/>
        <w:jc w:val="center"/>
        <w:rPr>
          <w:i/>
        </w:rPr>
      </w:pPr>
      <w:r w:rsidRPr="00082C2D">
        <w:rPr>
          <w:i/>
          <w:noProof/>
        </w:rPr>
        <w:drawing>
          <wp:inline distT="0" distB="0" distL="0" distR="0">
            <wp:extent cx="4083050" cy="2247900"/>
            <wp:effectExtent l="0" t="0" r="12700" b="0"/>
            <wp:docPr id="1" name="Диаграмма 4">
              <a:extLst xmlns:a="http://schemas.openxmlformats.org/drawingml/2006/main">
                <a:ext uri="{FF2B5EF4-FFF2-40B4-BE49-F238E27FC236}">
                  <a16:creationId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486679F0-F865-484E-98DD-FADF6B0222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D69FC" w:rsidRPr="00082C2D" w:rsidRDefault="00345E8E" w:rsidP="00345E8E">
      <w:pPr>
        <w:spacing w:line="276" w:lineRule="auto"/>
        <w:jc w:val="center"/>
        <w:rPr>
          <w:i/>
        </w:rPr>
      </w:pPr>
      <w:r w:rsidRPr="00082C2D">
        <w:rPr>
          <w:i/>
        </w:rPr>
        <w:t xml:space="preserve">Рис.1. </w:t>
      </w:r>
      <w:r w:rsidR="00B03AB7" w:rsidRPr="00082C2D">
        <w:rPr>
          <w:i/>
        </w:rPr>
        <w:t>Стаж педагогической деятельности</w:t>
      </w:r>
    </w:p>
    <w:p w:rsidR="00B03AB7" w:rsidRPr="00082C2D" w:rsidRDefault="00B03AB7" w:rsidP="00345E8E">
      <w:pPr>
        <w:spacing w:line="276" w:lineRule="auto"/>
        <w:jc w:val="center"/>
        <w:rPr>
          <w:i/>
        </w:rPr>
      </w:pPr>
    </w:p>
    <w:p w:rsidR="004314B6" w:rsidRPr="00F408F4" w:rsidRDefault="004314B6" w:rsidP="004314B6">
      <w:pPr>
        <w:spacing w:line="276" w:lineRule="auto"/>
        <w:jc w:val="both"/>
      </w:pPr>
      <w:r w:rsidRPr="00F408F4">
        <w:t>По данным таблицы</w:t>
      </w:r>
      <w:r w:rsidR="00CD69FC" w:rsidRPr="00F408F4">
        <w:t xml:space="preserve"> и диаграммы</w:t>
      </w:r>
      <w:r w:rsidRPr="00F408F4">
        <w:t xml:space="preserve"> можно сделать следующие выводы:</w:t>
      </w:r>
    </w:p>
    <w:p w:rsidR="004314B6" w:rsidRPr="00F408F4" w:rsidRDefault="004314B6" w:rsidP="004314B6">
      <w:pPr>
        <w:spacing w:line="276" w:lineRule="auto"/>
        <w:jc w:val="both"/>
      </w:pPr>
      <w:r w:rsidRPr="00F408F4">
        <w:t>•</w:t>
      </w:r>
      <w:r w:rsidRPr="00F408F4">
        <w:tab/>
        <w:t>Многие педагоги школы трудятся в ней более 10 лет, а некоторые с открытия школы;</w:t>
      </w:r>
    </w:p>
    <w:p w:rsidR="004314B6" w:rsidRPr="00F408F4" w:rsidRDefault="004314B6" w:rsidP="004314B6">
      <w:pPr>
        <w:spacing w:line="276" w:lineRule="auto"/>
        <w:ind w:hanging="180"/>
        <w:rPr>
          <w:b/>
          <w:bCs/>
        </w:rPr>
      </w:pPr>
      <w:r w:rsidRPr="00F408F4">
        <w:rPr>
          <w:b/>
          <w:bCs/>
        </w:rPr>
        <w:t>Образовательный уровень.</w:t>
      </w:r>
    </w:p>
    <w:p w:rsidR="004314B6" w:rsidRPr="00F408F4" w:rsidRDefault="004314B6" w:rsidP="005914CD">
      <w:pPr>
        <w:numPr>
          <w:ilvl w:val="0"/>
          <w:numId w:val="11"/>
        </w:numPr>
        <w:tabs>
          <w:tab w:val="clear" w:pos="720"/>
          <w:tab w:val="num" w:pos="426"/>
          <w:tab w:val="left" w:pos="709"/>
          <w:tab w:val="left" w:pos="851"/>
        </w:tabs>
        <w:spacing w:line="276" w:lineRule="auto"/>
        <w:jc w:val="both"/>
      </w:pPr>
      <w:r w:rsidRPr="00F408F4">
        <w:t xml:space="preserve">40 человек - высшее образование 85%; </w:t>
      </w:r>
    </w:p>
    <w:p w:rsidR="00D80720" w:rsidRPr="00F408F4" w:rsidRDefault="004314B6" w:rsidP="00D80720">
      <w:pPr>
        <w:numPr>
          <w:ilvl w:val="0"/>
          <w:numId w:val="12"/>
        </w:numPr>
        <w:spacing w:line="276" w:lineRule="auto"/>
        <w:jc w:val="both"/>
      </w:pPr>
      <w:r w:rsidRPr="00F408F4">
        <w:t xml:space="preserve">7 - среднее специальное 15%. </w:t>
      </w:r>
    </w:p>
    <w:p w:rsidR="004314B6" w:rsidRPr="00082C2D" w:rsidRDefault="004314B6" w:rsidP="004314B6">
      <w:pPr>
        <w:spacing w:line="276" w:lineRule="auto"/>
        <w:jc w:val="center"/>
        <w:rPr>
          <w:i/>
        </w:rPr>
      </w:pPr>
      <w:r w:rsidRPr="00082C2D">
        <w:rPr>
          <w:i/>
          <w:noProof/>
        </w:rPr>
        <w:drawing>
          <wp:inline distT="0" distB="0" distL="0" distR="0">
            <wp:extent cx="4076700" cy="2247900"/>
            <wp:effectExtent l="0" t="0" r="0" b="0"/>
            <wp:docPr id="2" name="Диаграмма 5">
              <a:extLst xmlns:a="http://schemas.openxmlformats.org/drawingml/2006/main">
                <a:ext uri="{FF2B5EF4-FFF2-40B4-BE49-F238E27FC236}">
                  <a16:creationId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16="http://schemas.microsoft.com/office/drawing/2014/main" id="{35F51B14-E0EB-4781-AF18-8B393C15CB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03AB7" w:rsidRPr="00082C2D" w:rsidRDefault="00B03AB7" w:rsidP="00B03AB7">
      <w:pPr>
        <w:spacing w:line="276" w:lineRule="auto"/>
        <w:ind w:firstLine="709"/>
        <w:jc w:val="center"/>
        <w:rPr>
          <w:i/>
        </w:rPr>
      </w:pPr>
      <w:r w:rsidRPr="00082C2D">
        <w:rPr>
          <w:i/>
        </w:rPr>
        <w:lastRenderedPageBreak/>
        <w:t>Рис.2. Уровень образования педагогических работников</w:t>
      </w:r>
    </w:p>
    <w:p w:rsidR="00F76212" w:rsidRPr="00082C2D" w:rsidRDefault="00F76212" w:rsidP="00B03AB7">
      <w:pPr>
        <w:spacing w:line="276" w:lineRule="auto"/>
        <w:ind w:firstLine="709"/>
        <w:jc w:val="center"/>
        <w:rPr>
          <w:i/>
        </w:rPr>
      </w:pPr>
    </w:p>
    <w:p w:rsidR="004314B6" w:rsidRPr="00F408F4" w:rsidRDefault="004314B6" w:rsidP="004314B6">
      <w:pPr>
        <w:spacing w:line="276" w:lineRule="auto"/>
        <w:ind w:firstLine="709"/>
        <w:jc w:val="both"/>
      </w:pPr>
      <w:r w:rsidRPr="00F408F4">
        <w:t>Таким образом</w:t>
      </w:r>
      <w:r w:rsidR="004B3F28" w:rsidRPr="00F408F4">
        <w:t>,</w:t>
      </w:r>
      <w:r w:rsidRPr="00F408F4">
        <w:t xml:space="preserve"> большинство педагогического коллектива имеют высшее образование</w:t>
      </w:r>
      <w:r w:rsidRPr="00F408F4">
        <w:rPr>
          <w:b/>
          <w:bCs/>
        </w:rPr>
        <w:t xml:space="preserve">, </w:t>
      </w:r>
      <w:r w:rsidRPr="00F408F4">
        <w:t>7 человек имеют среднее специальное образование учителя начальной школы.</w:t>
      </w:r>
    </w:p>
    <w:p w:rsidR="00D80720" w:rsidRDefault="00D80720" w:rsidP="004314B6">
      <w:pPr>
        <w:spacing w:line="276" w:lineRule="auto"/>
        <w:jc w:val="both"/>
        <w:rPr>
          <w:b/>
          <w:bCs/>
        </w:rPr>
      </w:pPr>
    </w:p>
    <w:p w:rsidR="004314B6" w:rsidRDefault="004B3F28" w:rsidP="004314B6">
      <w:pPr>
        <w:spacing w:line="276" w:lineRule="auto"/>
        <w:jc w:val="both"/>
        <w:rPr>
          <w:b/>
          <w:bCs/>
        </w:rPr>
      </w:pPr>
      <w:r w:rsidRPr="00F408F4">
        <w:rPr>
          <w:b/>
          <w:bCs/>
        </w:rPr>
        <w:t xml:space="preserve"> Таблица</w:t>
      </w:r>
      <w:r w:rsidR="000A1ECF" w:rsidRPr="00F408F4">
        <w:rPr>
          <w:b/>
          <w:bCs/>
        </w:rPr>
        <w:t xml:space="preserve"> </w:t>
      </w:r>
      <w:r w:rsidRPr="00F408F4">
        <w:rPr>
          <w:b/>
          <w:bCs/>
        </w:rPr>
        <w:t xml:space="preserve">11. </w:t>
      </w:r>
      <w:r w:rsidR="004314B6" w:rsidRPr="00F408F4">
        <w:rPr>
          <w:b/>
          <w:bCs/>
        </w:rPr>
        <w:t>Квалификационные категории:</w:t>
      </w:r>
    </w:p>
    <w:p w:rsidR="00D80720" w:rsidRPr="00F408F4" w:rsidRDefault="00D80720" w:rsidP="004314B6">
      <w:pPr>
        <w:spacing w:line="276" w:lineRule="auto"/>
        <w:jc w:val="both"/>
        <w:rPr>
          <w:b/>
          <w:bCs/>
        </w:rPr>
      </w:pPr>
    </w:p>
    <w:tbl>
      <w:tblPr>
        <w:tblStyle w:val="ac"/>
        <w:tblW w:w="0" w:type="auto"/>
        <w:tblLook w:val="04A0" w:firstRow="1" w:lastRow="0" w:firstColumn="1" w:lastColumn="0" w:noHBand="0" w:noVBand="1"/>
      </w:tblPr>
      <w:tblGrid>
        <w:gridCol w:w="1103"/>
        <w:gridCol w:w="1044"/>
        <w:gridCol w:w="1036"/>
        <w:gridCol w:w="1044"/>
        <w:gridCol w:w="1037"/>
        <w:gridCol w:w="1038"/>
        <w:gridCol w:w="1034"/>
        <w:gridCol w:w="1038"/>
        <w:gridCol w:w="1034"/>
      </w:tblGrid>
      <w:tr w:rsidR="00E439F1" w:rsidRPr="00F408F4" w:rsidTr="00B255B5">
        <w:trPr>
          <w:trHeight w:val="337"/>
        </w:trPr>
        <w:tc>
          <w:tcPr>
            <w:tcW w:w="1103" w:type="dxa"/>
            <w:vMerge w:val="restart"/>
            <w:shd w:val="clear" w:color="auto" w:fill="C6D9F1" w:themeFill="text2" w:themeFillTint="33"/>
          </w:tcPr>
          <w:p w:rsidR="00E439F1" w:rsidRPr="00F408F4" w:rsidRDefault="00E439F1" w:rsidP="004314B6">
            <w:pPr>
              <w:spacing w:line="276" w:lineRule="auto"/>
              <w:jc w:val="both"/>
              <w:rPr>
                <w:bCs/>
              </w:rPr>
            </w:pPr>
            <w:r w:rsidRPr="00F408F4">
              <w:rPr>
                <w:bCs/>
              </w:rPr>
              <w:t>Классы</w:t>
            </w:r>
          </w:p>
          <w:p w:rsidR="00E439F1" w:rsidRPr="00F408F4" w:rsidRDefault="00E439F1" w:rsidP="004314B6">
            <w:pPr>
              <w:spacing w:line="276" w:lineRule="auto"/>
              <w:jc w:val="both"/>
              <w:rPr>
                <w:bCs/>
              </w:rPr>
            </w:pPr>
          </w:p>
        </w:tc>
        <w:tc>
          <w:tcPr>
            <w:tcW w:w="2080" w:type="dxa"/>
            <w:gridSpan w:val="2"/>
            <w:shd w:val="clear" w:color="auto" w:fill="C6D9F1" w:themeFill="text2" w:themeFillTint="33"/>
          </w:tcPr>
          <w:p w:rsidR="00E439F1" w:rsidRPr="00F408F4" w:rsidRDefault="00E439F1" w:rsidP="00E439F1">
            <w:pPr>
              <w:spacing w:line="276" w:lineRule="auto"/>
              <w:jc w:val="center"/>
              <w:rPr>
                <w:bCs/>
              </w:rPr>
            </w:pPr>
            <w:r w:rsidRPr="00F408F4">
              <w:rPr>
                <w:bCs/>
              </w:rPr>
              <w:t>Не аттестовано</w:t>
            </w:r>
          </w:p>
        </w:tc>
        <w:tc>
          <w:tcPr>
            <w:tcW w:w="2081" w:type="dxa"/>
            <w:gridSpan w:val="2"/>
            <w:shd w:val="clear" w:color="auto" w:fill="C6D9F1" w:themeFill="text2" w:themeFillTint="33"/>
          </w:tcPr>
          <w:p w:rsidR="00E439F1" w:rsidRPr="00F408F4" w:rsidRDefault="00E439F1" w:rsidP="00E439F1">
            <w:pPr>
              <w:spacing w:line="276" w:lineRule="auto"/>
              <w:jc w:val="center"/>
              <w:rPr>
                <w:bCs/>
              </w:rPr>
            </w:pPr>
            <w:r w:rsidRPr="00F408F4">
              <w:rPr>
                <w:bCs/>
              </w:rPr>
              <w:t>Аттестовано</w:t>
            </w:r>
          </w:p>
        </w:tc>
        <w:tc>
          <w:tcPr>
            <w:tcW w:w="2072" w:type="dxa"/>
            <w:gridSpan w:val="2"/>
            <w:shd w:val="clear" w:color="auto" w:fill="C6D9F1" w:themeFill="text2" w:themeFillTint="33"/>
          </w:tcPr>
          <w:p w:rsidR="00E439F1" w:rsidRPr="00F408F4" w:rsidRDefault="00E439F1" w:rsidP="00E439F1">
            <w:pPr>
              <w:spacing w:line="276" w:lineRule="auto"/>
              <w:jc w:val="center"/>
              <w:rPr>
                <w:bCs/>
              </w:rPr>
            </w:pPr>
            <w:r w:rsidRPr="00F408F4">
              <w:rPr>
                <w:bCs/>
              </w:rPr>
              <w:t>Первая</w:t>
            </w:r>
          </w:p>
        </w:tc>
        <w:tc>
          <w:tcPr>
            <w:tcW w:w="2072" w:type="dxa"/>
            <w:gridSpan w:val="2"/>
            <w:shd w:val="clear" w:color="auto" w:fill="C6D9F1" w:themeFill="text2" w:themeFillTint="33"/>
          </w:tcPr>
          <w:p w:rsidR="00E439F1" w:rsidRPr="00F408F4" w:rsidRDefault="00E439F1" w:rsidP="004314B6">
            <w:pPr>
              <w:spacing w:line="276" w:lineRule="auto"/>
              <w:jc w:val="both"/>
              <w:rPr>
                <w:bCs/>
              </w:rPr>
            </w:pPr>
            <w:r w:rsidRPr="00F408F4">
              <w:rPr>
                <w:bCs/>
              </w:rPr>
              <w:t>Высшая</w:t>
            </w:r>
          </w:p>
        </w:tc>
      </w:tr>
      <w:tr w:rsidR="00E439F1" w:rsidRPr="00F408F4" w:rsidTr="00B255B5">
        <w:trPr>
          <w:trHeight w:val="154"/>
        </w:trPr>
        <w:tc>
          <w:tcPr>
            <w:tcW w:w="1103" w:type="dxa"/>
            <w:vMerge/>
            <w:shd w:val="clear" w:color="auto" w:fill="C6D9F1" w:themeFill="text2" w:themeFillTint="33"/>
          </w:tcPr>
          <w:p w:rsidR="00E439F1" w:rsidRPr="00F408F4" w:rsidRDefault="00E439F1" w:rsidP="004314B6">
            <w:pPr>
              <w:spacing w:line="276" w:lineRule="auto"/>
              <w:jc w:val="both"/>
              <w:rPr>
                <w:bCs/>
              </w:rPr>
            </w:pPr>
          </w:p>
        </w:tc>
        <w:tc>
          <w:tcPr>
            <w:tcW w:w="1044" w:type="dxa"/>
            <w:shd w:val="clear" w:color="auto" w:fill="C6D9F1" w:themeFill="text2" w:themeFillTint="33"/>
          </w:tcPr>
          <w:p w:rsidR="00E439F1" w:rsidRPr="00F408F4" w:rsidRDefault="00E439F1" w:rsidP="004314B6">
            <w:pPr>
              <w:spacing w:line="276" w:lineRule="auto"/>
              <w:jc w:val="both"/>
              <w:rPr>
                <w:bCs/>
              </w:rPr>
            </w:pPr>
            <w:r w:rsidRPr="00F408F4">
              <w:rPr>
                <w:bCs/>
              </w:rPr>
              <w:t>Чел.</w:t>
            </w:r>
          </w:p>
        </w:tc>
        <w:tc>
          <w:tcPr>
            <w:tcW w:w="1036" w:type="dxa"/>
            <w:shd w:val="clear" w:color="auto" w:fill="C6D9F1" w:themeFill="text2" w:themeFillTint="33"/>
          </w:tcPr>
          <w:p w:rsidR="00E439F1" w:rsidRPr="00F408F4" w:rsidRDefault="00E439F1" w:rsidP="004314B6">
            <w:pPr>
              <w:spacing w:line="276" w:lineRule="auto"/>
              <w:jc w:val="both"/>
              <w:rPr>
                <w:bCs/>
              </w:rPr>
            </w:pPr>
            <w:r w:rsidRPr="00F408F4">
              <w:rPr>
                <w:bCs/>
              </w:rPr>
              <w:t>%</w:t>
            </w:r>
          </w:p>
        </w:tc>
        <w:tc>
          <w:tcPr>
            <w:tcW w:w="1044" w:type="dxa"/>
            <w:shd w:val="clear" w:color="auto" w:fill="C6D9F1" w:themeFill="text2" w:themeFillTint="33"/>
          </w:tcPr>
          <w:p w:rsidR="00E439F1" w:rsidRPr="00F408F4" w:rsidRDefault="00E439F1" w:rsidP="004314B6">
            <w:pPr>
              <w:spacing w:line="276" w:lineRule="auto"/>
              <w:jc w:val="both"/>
              <w:rPr>
                <w:bCs/>
              </w:rPr>
            </w:pPr>
            <w:r w:rsidRPr="00F408F4">
              <w:rPr>
                <w:bCs/>
              </w:rPr>
              <w:t>Чел.</w:t>
            </w:r>
          </w:p>
        </w:tc>
        <w:tc>
          <w:tcPr>
            <w:tcW w:w="1037" w:type="dxa"/>
            <w:shd w:val="clear" w:color="auto" w:fill="C6D9F1" w:themeFill="text2" w:themeFillTint="33"/>
          </w:tcPr>
          <w:p w:rsidR="00E439F1" w:rsidRPr="00F408F4" w:rsidRDefault="00E439F1" w:rsidP="004314B6">
            <w:pPr>
              <w:spacing w:line="276" w:lineRule="auto"/>
              <w:jc w:val="both"/>
              <w:rPr>
                <w:bCs/>
              </w:rPr>
            </w:pPr>
            <w:r w:rsidRPr="00F408F4">
              <w:rPr>
                <w:bCs/>
              </w:rPr>
              <w:t>%</w:t>
            </w:r>
          </w:p>
        </w:tc>
        <w:tc>
          <w:tcPr>
            <w:tcW w:w="1038" w:type="dxa"/>
            <w:shd w:val="clear" w:color="auto" w:fill="C6D9F1" w:themeFill="text2" w:themeFillTint="33"/>
          </w:tcPr>
          <w:p w:rsidR="00E439F1" w:rsidRPr="00F408F4" w:rsidRDefault="00E439F1" w:rsidP="004314B6">
            <w:pPr>
              <w:spacing w:line="276" w:lineRule="auto"/>
              <w:jc w:val="both"/>
              <w:rPr>
                <w:bCs/>
              </w:rPr>
            </w:pPr>
            <w:r w:rsidRPr="00F408F4">
              <w:rPr>
                <w:bCs/>
              </w:rPr>
              <w:t>Чел.</w:t>
            </w:r>
          </w:p>
        </w:tc>
        <w:tc>
          <w:tcPr>
            <w:tcW w:w="1034" w:type="dxa"/>
            <w:shd w:val="clear" w:color="auto" w:fill="C6D9F1" w:themeFill="text2" w:themeFillTint="33"/>
          </w:tcPr>
          <w:p w:rsidR="00E439F1" w:rsidRPr="00F408F4" w:rsidRDefault="00E439F1" w:rsidP="004314B6">
            <w:pPr>
              <w:spacing w:line="276" w:lineRule="auto"/>
              <w:jc w:val="both"/>
              <w:rPr>
                <w:bCs/>
              </w:rPr>
            </w:pPr>
            <w:r w:rsidRPr="00F408F4">
              <w:rPr>
                <w:bCs/>
              </w:rPr>
              <w:t>%</w:t>
            </w:r>
          </w:p>
        </w:tc>
        <w:tc>
          <w:tcPr>
            <w:tcW w:w="1038" w:type="dxa"/>
            <w:shd w:val="clear" w:color="auto" w:fill="C6D9F1" w:themeFill="text2" w:themeFillTint="33"/>
          </w:tcPr>
          <w:p w:rsidR="00E439F1" w:rsidRPr="00F408F4" w:rsidRDefault="00E439F1" w:rsidP="004314B6">
            <w:pPr>
              <w:spacing w:line="276" w:lineRule="auto"/>
              <w:jc w:val="both"/>
              <w:rPr>
                <w:bCs/>
              </w:rPr>
            </w:pPr>
            <w:r w:rsidRPr="00F408F4">
              <w:rPr>
                <w:bCs/>
              </w:rPr>
              <w:t>Чел.</w:t>
            </w:r>
          </w:p>
        </w:tc>
        <w:tc>
          <w:tcPr>
            <w:tcW w:w="1034" w:type="dxa"/>
            <w:shd w:val="clear" w:color="auto" w:fill="C6D9F1" w:themeFill="text2" w:themeFillTint="33"/>
          </w:tcPr>
          <w:p w:rsidR="00E439F1" w:rsidRPr="00F408F4" w:rsidRDefault="00E439F1" w:rsidP="004314B6">
            <w:pPr>
              <w:spacing w:line="276" w:lineRule="auto"/>
              <w:jc w:val="both"/>
              <w:rPr>
                <w:bCs/>
              </w:rPr>
            </w:pPr>
            <w:r w:rsidRPr="00F408F4">
              <w:rPr>
                <w:bCs/>
              </w:rPr>
              <w:t>%</w:t>
            </w:r>
          </w:p>
        </w:tc>
      </w:tr>
      <w:tr w:rsidR="00E439F1" w:rsidRPr="00F408F4" w:rsidTr="00B255B5">
        <w:trPr>
          <w:trHeight w:val="337"/>
        </w:trPr>
        <w:tc>
          <w:tcPr>
            <w:tcW w:w="1103" w:type="dxa"/>
            <w:shd w:val="clear" w:color="auto" w:fill="DAEEF3" w:themeFill="accent5" w:themeFillTint="33"/>
          </w:tcPr>
          <w:p w:rsidR="00E439F1" w:rsidRPr="00F408F4" w:rsidRDefault="00E439F1" w:rsidP="004314B6">
            <w:pPr>
              <w:spacing w:line="276" w:lineRule="auto"/>
              <w:jc w:val="both"/>
              <w:rPr>
                <w:bCs/>
              </w:rPr>
            </w:pPr>
            <w:r w:rsidRPr="00F408F4">
              <w:rPr>
                <w:bCs/>
              </w:rPr>
              <w:t xml:space="preserve">1-4   </w:t>
            </w:r>
            <w:proofErr w:type="spellStart"/>
            <w:r w:rsidRPr="00F408F4">
              <w:rPr>
                <w:bCs/>
              </w:rPr>
              <w:t>кл</w:t>
            </w:r>
            <w:proofErr w:type="spellEnd"/>
            <w:r w:rsidRPr="00F408F4">
              <w:rPr>
                <w:bCs/>
              </w:rPr>
              <w:t>.</w:t>
            </w:r>
          </w:p>
        </w:tc>
        <w:tc>
          <w:tcPr>
            <w:tcW w:w="1044" w:type="dxa"/>
            <w:shd w:val="clear" w:color="auto" w:fill="DAEEF3" w:themeFill="accent5" w:themeFillTint="33"/>
          </w:tcPr>
          <w:p w:rsidR="00E439F1" w:rsidRPr="00F408F4" w:rsidRDefault="00E439F1" w:rsidP="00E439F1">
            <w:pPr>
              <w:spacing w:line="276" w:lineRule="auto"/>
              <w:jc w:val="center"/>
              <w:rPr>
                <w:bCs/>
              </w:rPr>
            </w:pPr>
            <w:r w:rsidRPr="00F408F4">
              <w:rPr>
                <w:bCs/>
              </w:rPr>
              <w:t>1</w:t>
            </w:r>
          </w:p>
        </w:tc>
        <w:tc>
          <w:tcPr>
            <w:tcW w:w="1036" w:type="dxa"/>
            <w:shd w:val="clear" w:color="auto" w:fill="DAEEF3" w:themeFill="accent5" w:themeFillTint="33"/>
          </w:tcPr>
          <w:p w:rsidR="00E439F1" w:rsidRPr="00F408F4" w:rsidRDefault="00E439F1" w:rsidP="00E439F1">
            <w:pPr>
              <w:spacing w:line="276" w:lineRule="auto"/>
              <w:jc w:val="center"/>
              <w:rPr>
                <w:bCs/>
              </w:rPr>
            </w:pPr>
            <w:r w:rsidRPr="00F408F4">
              <w:rPr>
                <w:bCs/>
              </w:rPr>
              <w:t>2</w:t>
            </w:r>
          </w:p>
        </w:tc>
        <w:tc>
          <w:tcPr>
            <w:tcW w:w="1044" w:type="dxa"/>
            <w:shd w:val="clear" w:color="auto" w:fill="DAEEF3" w:themeFill="accent5" w:themeFillTint="33"/>
          </w:tcPr>
          <w:p w:rsidR="00E439F1" w:rsidRPr="00F408F4" w:rsidRDefault="00E439F1" w:rsidP="00E439F1">
            <w:pPr>
              <w:spacing w:line="276" w:lineRule="auto"/>
              <w:jc w:val="center"/>
              <w:rPr>
                <w:bCs/>
              </w:rPr>
            </w:pPr>
            <w:r w:rsidRPr="00F408F4">
              <w:rPr>
                <w:bCs/>
              </w:rPr>
              <w:t>8</w:t>
            </w:r>
          </w:p>
        </w:tc>
        <w:tc>
          <w:tcPr>
            <w:tcW w:w="1037" w:type="dxa"/>
            <w:shd w:val="clear" w:color="auto" w:fill="DAEEF3" w:themeFill="accent5" w:themeFillTint="33"/>
          </w:tcPr>
          <w:p w:rsidR="00E439F1" w:rsidRPr="00F408F4" w:rsidRDefault="00E439F1" w:rsidP="00E439F1">
            <w:pPr>
              <w:spacing w:line="276" w:lineRule="auto"/>
              <w:jc w:val="center"/>
              <w:rPr>
                <w:bCs/>
              </w:rPr>
            </w:pPr>
            <w:r w:rsidRPr="00F408F4">
              <w:rPr>
                <w:bCs/>
              </w:rPr>
              <w:t>16</w:t>
            </w:r>
          </w:p>
        </w:tc>
        <w:tc>
          <w:tcPr>
            <w:tcW w:w="1038" w:type="dxa"/>
            <w:shd w:val="clear" w:color="auto" w:fill="DAEEF3" w:themeFill="accent5" w:themeFillTint="33"/>
          </w:tcPr>
          <w:p w:rsidR="00E439F1" w:rsidRPr="00F408F4" w:rsidRDefault="00E439F1" w:rsidP="00E439F1">
            <w:pPr>
              <w:spacing w:line="276" w:lineRule="auto"/>
              <w:jc w:val="center"/>
              <w:rPr>
                <w:bCs/>
              </w:rPr>
            </w:pPr>
            <w:r w:rsidRPr="00F408F4">
              <w:rPr>
                <w:bCs/>
              </w:rPr>
              <w:t>3</w:t>
            </w:r>
          </w:p>
        </w:tc>
        <w:tc>
          <w:tcPr>
            <w:tcW w:w="1034" w:type="dxa"/>
            <w:shd w:val="clear" w:color="auto" w:fill="DAEEF3" w:themeFill="accent5" w:themeFillTint="33"/>
          </w:tcPr>
          <w:p w:rsidR="00E439F1" w:rsidRPr="00F408F4" w:rsidRDefault="00E439F1" w:rsidP="00E439F1">
            <w:pPr>
              <w:spacing w:line="276" w:lineRule="auto"/>
              <w:jc w:val="center"/>
              <w:rPr>
                <w:bCs/>
              </w:rPr>
            </w:pPr>
            <w:r w:rsidRPr="00F408F4">
              <w:rPr>
                <w:bCs/>
              </w:rPr>
              <w:t>6</w:t>
            </w:r>
          </w:p>
        </w:tc>
        <w:tc>
          <w:tcPr>
            <w:tcW w:w="1038" w:type="dxa"/>
            <w:shd w:val="clear" w:color="auto" w:fill="DAEEF3" w:themeFill="accent5" w:themeFillTint="33"/>
          </w:tcPr>
          <w:p w:rsidR="00E439F1" w:rsidRPr="00F408F4" w:rsidRDefault="00E439F1" w:rsidP="00E439F1">
            <w:pPr>
              <w:spacing w:line="276" w:lineRule="auto"/>
              <w:jc w:val="center"/>
              <w:rPr>
                <w:bCs/>
              </w:rPr>
            </w:pPr>
            <w:r w:rsidRPr="00F408F4">
              <w:rPr>
                <w:bCs/>
              </w:rPr>
              <w:t>1</w:t>
            </w:r>
          </w:p>
        </w:tc>
        <w:tc>
          <w:tcPr>
            <w:tcW w:w="1034" w:type="dxa"/>
            <w:shd w:val="clear" w:color="auto" w:fill="DAEEF3" w:themeFill="accent5" w:themeFillTint="33"/>
          </w:tcPr>
          <w:p w:rsidR="00E439F1" w:rsidRPr="00F408F4" w:rsidRDefault="00E439F1" w:rsidP="00E439F1">
            <w:pPr>
              <w:spacing w:line="276" w:lineRule="auto"/>
              <w:jc w:val="center"/>
              <w:rPr>
                <w:bCs/>
              </w:rPr>
            </w:pPr>
            <w:r w:rsidRPr="00F408F4">
              <w:rPr>
                <w:bCs/>
              </w:rPr>
              <w:t>2</w:t>
            </w:r>
          </w:p>
        </w:tc>
      </w:tr>
      <w:tr w:rsidR="00E439F1" w:rsidRPr="00F408F4" w:rsidTr="00B255B5">
        <w:trPr>
          <w:trHeight w:val="230"/>
        </w:trPr>
        <w:tc>
          <w:tcPr>
            <w:tcW w:w="1103" w:type="dxa"/>
            <w:shd w:val="clear" w:color="auto" w:fill="DAEEF3" w:themeFill="accent5" w:themeFillTint="33"/>
          </w:tcPr>
          <w:p w:rsidR="00E439F1" w:rsidRPr="00F408F4" w:rsidRDefault="00E439F1" w:rsidP="004314B6">
            <w:pPr>
              <w:spacing w:line="276" w:lineRule="auto"/>
              <w:jc w:val="both"/>
              <w:rPr>
                <w:bCs/>
              </w:rPr>
            </w:pPr>
            <w:r w:rsidRPr="00F408F4">
              <w:rPr>
                <w:bCs/>
              </w:rPr>
              <w:t xml:space="preserve">5-11 </w:t>
            </w:r>
            <w:proofErr w:type="spellStart"/>
            <w:r w:rsidRPr="00F408F4">
              <w:rPr>
                <w:bCs/>
              </w:rPr>
              <w:t>кл</w:t>
            </w:r>
            <w:proofErr w:type="spellEnd"/>
            <w:r w:rsidRPr="00F408F4">
              <w:rPr>
                <w:bCs/>
              </w:rPr>
              <w:t>.</w:t>
            </w:r>
          </w:p>
        </w:tc>
        <w:tc>
          <w:tcPr>
            <w:tcW w:w="1044" w:type="dxa"/>
            <w:shd w:val="clear" w:color="auto" w:fill="DAEEF3" w:themeFill="accent5" w:themeFillTint="33"/>
          </w:tcPr>
          <w:p w:rsidR="00E439F1" w:rsidRPr="00F408F4" w:rsidRDefault="00E439F1" w:rsidP="00E439F1">
            <w:pPr>
              <w:spacing w:line="276" w:lineRule="auto"/>
              <w:jc w:val="center"/>
              <w:rPr>
                <w:bCs/>
              </w:rPr>
            </w:pPr>
            <w:r w:rsidRPr="00F408F4">
              <w:rPr>
                <w:bCs/>
              </w:rPr>
              <w:t>5</w:t>
            </w:r>
          </w:p>
        </w:tc>
        <w:tc>
          <w:tcPr>
            <w:tcW w:w="1036" w:type="dxa"/>
            <w:shd w:val="clear" w:color="auto" w:fill="DAEEF3" w:themeFill="accent5" w:themeFillTint="33"/>
          </w:tcPr>
          <w:p w:rsidR="00E439F1" w:rsidRPr="00F408F4" w:rsidRDefault="00E439F1" w:rsidP="00E439F1">
            <w:pPr>
              <w:spacing w:line="276" w:lineRule="auto"/>
              <w:jc w:val="center"/>
              <w:rPr>
                <w:bCs/>
              </w:rPr>
            </w:pPr>
            <w:r w:rsidRPr="00F408F4">
              <w:rPr>
                <w:bCs/>
              </w:rPr>
              <w:t>13</w:t>
            </w:r>
          </w:p>
        </w:tc>
        <w:tc>
          <w:tcPr>
            <w:tcW w:w="1044" w:type="dxa"/>
            <w:shd w:val="clear" w:color="auto" w:fill="DAEEF3" w:themeFill="accent5" w:themeFillTint="33"/>
          </w:tcPr>
          <w:p w:rsidR="00E439F1" w:rsidRPr="00F408F4" w:rsidRDefault="00E439F1" w:rsidP="00E439F1">
            <w:pPr>
              <w:spacing w:line="276" w:lineRule="auto"/>
              <w:jc w:val="center"/>
              <w:rPr>
                <w:bCs/>
              </w:rPr>
            </w:pPr>
            <w:r w:rsidRPr="00F408F4">
              <w:rPr>
                <w:bCs/>
              </w:rPr>
              <w:t>18</w:t>
            </w:r>
          </w:p>
        </w:tc>
        <w:tc>
          <w:tcPr>
            <w:tcW w:w="1037" w:type="dxa"/>
            <w:shd w:val="clear" w:color="auto" w:fill="DAEEF3" w:themeFill="accent5" w:themeFillTint="33"/>
          </w:tcPr>
          <w:p w:rsidR="00E439F1" w:rsidRPr="00F408F4" w:rsidRDefault="00E439F1" w:rsidP="00E439F1">
            <w:pPr>
              <w:spacing w:line="276" w:lineRule="auto"/>
              <w:jc w:val="center"/>
              <w:rPr>
                <w:bCs/>
              </w:rPr>
            </w:pPr>
            <w:r w:rsidRPr="00F408F4">
              <w:rPr>
                <w:bCs/>
              </w:rPr>
              <w:t>38</w:t>
            </w:r>
          </w:p>
        </w:tc>
        <w:tc>
          <w:tcPr>
            <w:tcW w:w="1038" w:type="dxa"/>
            <w:shd w:val="clear" w:color="auto" w:fill="DAEEF3" w:themeFill="accent5" w:themeFillTint="33"/>
          </w:tcPr>
          <w:p w:rsidR="00E439F1" w:rsidRPr="00F408F4" w:rsidRDefault="00E439F1" w:rsidP="00E439F1">
            <w:pPr>
              <w:spacing w:line="276" w:lineRule="auto"/>
              <w:jc w:val="center"/>
              <w:rPr>
                <w:bCs/>
              </w:rPr>
            </w:pPr>
            <w:r w:rsidRPr="00F408F4">
              <w:rPr>
                <w:bCs/>
              </w:rPr>
              <w:t>3</w:t>
            </w:r>
          </w:p>
        </w:tc>
        <w:tc>
          <w:tcPr>
            <w:tcW w:w="1034" w:type="dxa"/>
            <w:shd w:val="clear" w:color="auto" w:fill="DAEEF3" w:themeFill="accent5" w:themeFillTint="33"/>
          </w:tcPr>
          <w:p w:rsidR="00E439F1" w:rsidRPr="00F408F4" w:rsidRDefault="00E439F1" w:rsidP="00E439F1">
            <w:pPr>
              <w:spacing w:line="276" w:lineRule="auto"/>
              <w:jc w:val="center"/>
              <w:rPr>
                <w:bCs/>
              </w:rPr>
            </w:pPr>
            <w:r w:rsidRPr="00F408F4">
              <w:rPr>
                <w:bCs/>
              </w:rPr>
              <w:t>6</w:t>
            </w:r>
          </w:p>
        </w:tc>
        <w:tc>
          <w:tcPr>
            <w:tcW w:w="1038" w:type="dxa"/>
            <w:shd w:val="clear" w:color="auto" w:fill="DAEEF3" w:themeFill="accent5" w:themeFillTint="33"/>
          </w:tcPr>
          <w:p w:rsidR="00E439F1" w:rsidRPr="00F408F4" w:rsidRDefault="00E439F1" w:rsidP="00E439F1">
            <w:pPr>
              <w:spacing w:line="276" w:lineRule="auto"/>
              <w:jc w:val="center"/>
              <w:rPr>
                <w:bCs/>
              </w:rPr>
            </w:pPr>
            <w:r w:rsidRPr="00F408F4">
              <w:rPr>
                <w:bCs/>
              </w:rPr>
              <w:t>8</w:t>
            </w:r>
          </w:p>
        </w:tc>
        <w:tc>
          <w:tcPr>
            <w:tcW w:w="1034" w:type="dxa"/>
            <w:shd w:val="clear" w:color="auto" w:fill="DAEEF3" w:themeFill="accent5" w:themeFillTint="33"/>
          </w:tcPr>
          <w:p w:rsidR="00E439F1" w:rsidRPr="00F408F4" w:rsidRDefault="00E439F1" w:rsidP="00E439F1">
            <w:pPr>
              <w:spacing w:line="276" w:lineRule="auto"/>
              <w:jc w:val="center"/>
              <w:rPr>
                <w:bCs/>
              </w:rPr>
            </w:pPr>
            <w:r w:rsidRPr="00F408F4">
              <w:rPr>
                <w:bCs/>
              </w:rPr>
              <w:t>17</w:t>
            </w:r>
          </w:p>
        </w:tc>
      </w:tr>
      <w:tr w:rsidR="00E439F1" w:rsidRPr="00F408F4" w:rsidTr="00B255B5">
        <w:trPr>
          <w:trHeight w:val="321"/>
        </w:trPr>
        <w:tc>
          <w:tcPr>
            <w:tcW w:w="1103" w:type="dxa"/>
            <w:shd w:val="clear" w:color="auto" w:fill="DAEEF3" w:themeFill="accent5" w:themeFillTint="33"/>
          </w:tcPr>
          <w:p w:rsidR="00E439F1" w:rsidRPr="00F408F4" w:rsidRDefault="00E439F1" w:rsidP="004314B6">
            <w:pPr>
              <w:spacing w:line="276" w:lineRule="auto"/>
              <w:jc w:val="both"/>
              <w:rPr>
                <w:bCs/>
              </w:rPr>
            </w:pPr>
            <w:r w:rsidRPr="00F408F4">
              <w:rPr>
                <w:bCs/>
              </w:rPr>
              <w:t>Итого</w:t>
            </w:r>
          </w:p>
        </w:tc>
        <w:tc>
          <w:tcPr>
            <w:tcW w:w="1044" w:type="dxa"/>
            <w:shd w:val="clear" w:color="auto" w:fill="DAEEF3" w:themeFill="accent5" w:themeFillTint="33"/>
          </w:tcPr>
          <w:p w:rsidR="00E439F1" w:rsidRPr="00F408F4" w:rsidRDefault="00E439F1" w:rsidP="00E439F1">
            <w:pPr>
              <w:spacing w:line="276" w:lineRule="auto"/>
              <w:jc w:val="center"/>
              <w:rPr>
                <w:bCs/>
              </w:rPr>
            </w:pPr>
            <w:r w:rsidRPr="00F408F4">
              <w:rPr>
                <w:bCs/>
              </w:rPr>
              <w:t>6</w:t>
            </w:r>
          </w:p>
        </w:tc>
        <w:tc>
          <w:tcPr>
            <w:tcW w:w="1036" w:type="dxa"/>
            <w:shd w:val="clear" w:color="auto" w:fill="DAEEF3" w:themeFill="accent5" w:themeFillTint="33"/>
          </w:tcPr>
          <w:p w:rsidR="00E439F1" w:rsidRPr="00F408F4" w:rsidRDefault="00E439F1" w:rsidP="00E439F1">
            <w:pPr>
              <w:spacing w:line="276" w:lineRule="auto"/>
              <w:jc w:val="center"/>
              <w:rPr>
                <w:bCs/>
              </w:rPr>
            </w:pPr>
            <w:r w:rsidRPr="00F408F4">
              <w:rPr>
                <w:bCs/>
              </w:rPr>
              <w:t>15</w:t>
            </w:r>
          </w:p>
        </w:tc>
        <w:tc>
          <w:tcPr>
            <w:tcW w:w="1044" w:type="dxa"/>
            <w:shd w:val="clear" w:color="auto" w:fill="DAEEF3" w:themeFill="accent5" w:themeFillTint="33"/>
          </w:tcPr>
          <w:p w:rsidR="00E439F1" w:rsidRPr="00F408F4" w:rsidRDefault="00E439F1" w:rsidP="00E439F1">
            <w:pPr>
              <w:spacing w:line="276" w:lineRule="auto"/>
              <w:jc w:val="center"/>
              <w:rPr>
                <w:bCs/>
              </w:rPr>
            </w:pPr>
            <w:r w:rsidRPr="00F408F4">
              <w:rPr>
                <w:bCs/>
              </w:rPr>
              <w:t>26</w:t>
            </w:r>
          </w:p>
        </w:tc>
        <w:tc>
          <w:tcPr>
            <w:tcW w:w="1037" w:type="dxa"/>
            <w:shd w:val="clear" w:color="auto" w:fill="DAEEF3" w:themeFill="accent5" w:themeFillTint="33"/>
          </w:tcPr>
          <w:p w:rsidR="00E439F1" w:rsidRPr="00F408F4" w:rsidRDefault="00E439F1" w:rsidP="00E439F1">
            <w:pPr>
              <w:spacing w:line="276" w:lineRule="auto"/>
              <w:jc w:val="center"/>
              <w:rPr>
                <w:bCs/>
              </w:rPr>
            </w:pPr>
            <w:r w:rsidRPr="00F408F4">
              <w:rPr>
                <w:bCs/>
              </w:rPr>
              <w:t>54</w:t>
            </w:r>
          </w:p>
        </w:tc>
        <w:tc>
          <w:tcPr>
            <w:tcW w:w="1038" w:type="dxa"/>
            <w:shd w:val="clear" w:color="auto" w:fill="DAEEF3" w:themeFill="accent5" w:themeFillTint="33"/>
          </w:tcPr>
          <w:p w:rsidR="00E439F1" w:rsidRPr="00F408F4" w:rsidRDefault="00E439F1" w:rsidP="00E439F1">
            <w:pPr>
              <w:spacing w:line="276" w:lineRule="auto"/>
              <w:jc w:val="center"/>
              <w:rPr>
                <w:bCs/>
              </w:rPr>
            </w:pPr>
            <w:r w:rsidRPr="00F408F4">
              <w:rPr>
                <w:bCs/>
              </w:rPr>
              <w:t>6</w:t>
            </w:r>
          </w:p>
        </w:tc>
        <w:tc>
          <w:tcPr>
            <w:tcW w:w="1034" w:type="dxa"/>
            <w:shd w:val="clear" w:color="auto" w:fill="DAEEF3" w:themeFill="accent5" w:themeFillTint="33"/>
          </w:tcPr>
          <w:p w:rsidR="00E439F1" w:rsidRPr="00F408F4" w:rsidRDefault="00E439F1" w:rsidP="00E439F1">
            <w:pPr>
              <w:spacing w:line="276" w:lineRule="auto"/>
              <w:jc w:val="center"/>
              <w:rPr>
                <w:bCs/>
              </w:rPr>
            </w:pPr>
            <w:r w:rsidRPr="00F408F4">
              <w:rPr>
                <w:bCs/>
              </w:rPr>
              <w:t>12</w:t>
            </w:r>
          </w:p>
        </w:tc>
        <w:tc>
          <w:tcPr>
            <w:tcW w:w="1038" w:type="dxa"/>
            <w:shd w:val="clear" w:color="auto" w:fill="DAEEF3" w:themeFill="accent5" w:themeFillTint="33"/>
          </w:tcPr>
          <w:p w:rsidR="00E439F1" w:rsidRPr="00F408F4" w:rsidRDefault="00E439F1" w:rsidP="00E439F1">
            <w:pPr>
              <w:spacing w:line="276" w:lineRule="auto"/>
              <w:jc w:val="center"/>
              <w:rPr>
                <w:bCs/>
              </w:rPr>
            </w:pPr>
            <w:r w:rsidRPr="00F408F4">
              <w:rPr>
                <w:bCs/>
              </w:rPr>
              <w:t>9</w:t>
            </w:r>
          </w:p>
        </w:tc>
        <w:tc>
          <w:tcPr>
            <w:tcW w:w="1034" w:type="dxa"/>
            <w:shd w:val="clear" w:color="auto" w:fill="DAEEF3" w:themeFill="accent5" w:themeFillTint="33"/>
          </w:tcPr>
          <w:p w:rsidR="00E439F1" w:rsidRPr="00F408F4" w:rsidRDefault="00E439F1" w:rsidP="00E439F1">
            <w:pPr>
              <w:spacing w:line="276" w:lineRule="auto"/>
              <w:jc w:val="center"/>
              <w:rPr>
                <w:bCs/>
              </w:rPr>
            </w:pPr>
            <w:r w:rsidRPr="00F408F4">
              <w:rPr>
                <w:bCs/>
              </w:rPr>
              <w:t>19</w:t>
            </w:r>
          </w:p>
        </w:tc>
      </w:tr>
    </w:tbl>
    <w:p w:rsidR="00F7466E" w:rsidRPr="00F408F4" w:rsidRDefault="00F7466E" w:rsidP="004314B6">
      <w:pPr>
        <w:spacing w:line="276" w:lineRule="auto"/>
        <w:jc w:val="both"/>
        <w:rPr>
          <w:b/>
          <w:bCs/>
        </w:rPr>
      </w:pPr>
    </w:p>
    <w:p w:rsidR="00E439F1" w:rsidRDefault="00E439F1" w:rsidP="004314B6">
      <w:pPr>
        <w:spacing w:line="276" w:lineRule="auto"/>
        <w:jc w:val="both"/>
        <w:rPr>
          <w:b/>
          <w:bCs/>
        </w:rPr>
      </w:pPr>
      <w:r w:rsidRPr="00F408F4">
        <w:rPr>
          <w:b/>
          <w:bCs/>
        </w:rPr>
        <w:t>Таблица 12. Уровень квалификации за 3 года</w:t>
      </w:r>
    </w:p>
    <w:p w:rsidR="00D80720" w:rsidRPr="00F408F4" w:rsidRDefault="00D80720" w:rsidP="004314B6">
      <w:pPr>
        <w:spacing w:line="276" w:lineRule="auto"/>
        <w:jc w:val="both"/>
        <w:rPr>
          <w:b/>
          <w:bCs/>
        </w:rPr>
      </w:pPr>
    </w:p>
    <w:tbl>
      <w:tblPr>
        <w:tblStyle w:val="ac"/>
        <w:tblW w:w="0" w:type="auto"/>
        <w:tblLook w:val="04A0" w:firstRow="1" w:lastRow="0" w:firstColumn="1" w:lastColumn="0" w:noHBand="0" w:noVBand="1"/>
      </w:tblPr>
      <w:tblGrid>
        <w:gridCol w:w="2823"/>
        <w:gridCol w:w="2316"/>
        <w:gridCol w:w="2116"/>
        <w:gridCol w:w="2116"/>
      </w:tblGrid>
      <w:tr w:rsidR="007A1A27" w:rsidRPr="00F408F4" w:rsidTr="00B255B5">
        <w:tc>
          <w:tcPr>
            <w:tcW w:w="2823" w:type="dxa"/>
            <w:shd w:val="clear" w:color="auto" w:fill="C6D9F1" w:themeFill="text2" w:themeFillTint="33"/>
          </w:tcPr>
          <w:p w:rsidR="007A1A27" w:rsidRPr="00F408F4" w:rsidRDefault="007A1A27" w:rsidP="007A1A27">
            <w:pPr>
              <w:spacing w:line="276" w:lineRule="auto"/>
              <w:jc w:val="center"/>
              <w:rPr>
                <w:bCs/>
              </w:rPr>
            </w:pPr>
            <w:r w:rsidRPr="00F408F4">
              <w:rPr>
                <w:bCs/>
              </w:rPr>
              <w:t>Квалификационная категория (КК)</w:t>
            </w:r>
          </w:p>
        </w:tc>
        <w:tc>
          <w:tcPr>
            <w:tcW w:w="2316" w:type="dxa"/>
            <w:shd w:val="clear" w:color="auto" w:fill="C6D9F1" w:themeFill="text2" w:themeFillTint="33"/>
          </w:tcPr>
          <w:p w:rsidR="007A1A27" w:rsidRPr="00F408F4" w:rsidRDefault="007A1A27" w:rsidP="007A1A27">
            <w:pPr>
              <w:spacing w:line="276" w:lineRule="auto"/>
              <w:jc w:val="center"/>
              <w:rPr>
                <w:bCs/>
              </w:rPr>
            </w:pPr>
            <w:r w:rsidRPr="00F408F4">
              <w:rPr>
                <w:bCs/>
              </w:rPr>
              <w:t>2021-2022</w:t>
            </w:r>
          </w:p>
        </w:tc>
        <w:tc>
          <w:tcPr>
            <w:tcW w:w="2116" w:type="dxa"/>
            <w:shd w:val="clear" w:color="auto" w:fill="C6D9F1" w:themeFill="text2" w:themeFillTint="33"/>
          </w:tcPr>
          <w:p w:rsidR="007A1A27" w:rsidRPr="00F408F4" w:rsidRDefault="007A1A27" w:rsidP="007A1A27">
            <w:pPr>
              <w:spacing w:line="276" w:lineRule="auto"/>
              <w:jc w:val="center"/>
              <w:rPr>
                <w:bCs/>
              </w:rPr>
            </w:pPr>
            <w:r w:rsidRPr="00F408F4">
              <w:rPr>
                <w:bCs/>
              </w:rPr>
              <w:t>2022-2023</w:t>
            </w:r>
          </w:p>
        </w:tc>
        <w:tc>
          <w:tcPr>
            <w:tcW w:w="2116" w:type="dxa"/>
            <w:shd w:val="clear" w:color="auto" w:fill="C6D9F1" w:themeFill="text2" w:themeFillTint="33"/>
          </w:tcPr>
          <w:p w:rsidR="007A1A27" w:rsidRPr="00F408F4" w:rsidRDefault="007A1A27" w:rsidP="007A1A27">
            <w:pPr>
              <w:spacing w:line="276" w:lineRule="auto"/>
              <w:jc w:val="center"/>
              <w:rPr>
                <w:bCs/>
              </w:rPr>
            </w:pPr>
            <w:r w:rsidRPr="00F408F4">
              <w:rPr>
                <w:bCs/>
              </w:rPr>
              <w:t>2023-2024</w:t>
            </w:r>
          </w:p>
        </w:tc>
      </w:tr>
      <w:tr w:rsidR="007A1A27" w:rsidRPr="00F408F4" w:rsidTr="00B255B5">
        <w:tc>
          <w:tcPr>
            <w:tcW w:w="2823" w:type="dxa"/>
            <w:shd w:val="clear" w:color="auto" w:fill="DAEEF3" w:themeFill="accent5" w:themeFillTint="33"/>
          </w:tcPr>
          <w:p w:rsidR="007A1A27" w:rsidRPr="00F408F4" w:rsidRDefault="007A1A27" w:rsidP="007A1A27">
            <w:pPr>
              <w:spacing w:line="276" w:lineRule="auto"/>
              <w:jc w:val="both"/>
              <w:rPr>
                <w:bCs/>
              </w:rPr>
            </w:pPr>
            <w:r w:rsidRPr="00F408F4">
              <w:rPr>
                <w:bCs/>
              </w:rPr>
              <w:t>Первая КК</w:t>
            </w:r>
          </w:p>
        </w:tc>
        <w:tc>
          <w:tcPr>
            <w:tcW w:w="2316" w:type="dxa"/>
            <w:shd w:val="clear" w:color="auto" w:fill="DAEEF3" w:themeFill="accent5" w:themeFillTint="33"/>
          </w:tcPr>
          <w:p w:rsidR="007A1A27" w:rsidRPr="00F408F4" w:rsidRDefault="007A1A27" w:rsidP="007A1A27">
            <w:pPr>
              <w:spacing w:line="276" w:lineRule="auto"/>
              <w:jc w:val="center"/>
              <w:rPr>
                <w:bCs/>
              </w:rPr>
            </w:pPr>
            <w:r w:rsidRPr="00F408F4">
              <w:rPr>
                <w:bCs/>
              </w:rPr>
              <w:t>8</w:t>
            </w:r>
          </w:p>
        </w:tc>
        <w:tc>
          <w:tcPr>
            <w:tcW w:w="2116" w:type="dxa"/>
            <w:shd w:val="clear" w:color="auto" w:fill="DAEEF3" w:themeFill="accent5" w:themeFillTint="33"/>
          </w:tcPr>
          <w:p w:rsidR="007A1A27" w:rsidRPr="00F408F4" w:rsidRDefault="007A1A27" w:rsidP="007A1A27">
            <w:pPr>
              <w:spacing w:line="276" w:lineRule="auto"/>
              <w:jc w:val="center"/>
              <w:rPr>
                <w:bCs/>
              </w:rPr>
            </w:pPr>
            <w:r w:rsidRPr="00F408F4">
              <w:rPr>
                <w:bCs/>
              </w:rPr>
              <w:t>9</w:t>
            </w:r>
          </w:p>
        </w:tc>
        <w:tc>
          <w:tcPr>
            <w:tcW w:w="2116" w:type="dxa"/>
            <w:shd w:val="clear" w:color="auto" w:fill="DAEEF3" w:themeFill="accent5" w:themeFillTint="33"/>
          </w:tcPr>
          <w:p w:rsidR="007A1A27" w:rsidRPr="00F408F4" w:rsidRDefault="007A1A27" w:rsidP="007A1A27">
            <w:pPr>
              <w:spacing w:line="276" w:lineRule="auto"/>
              <w:jc w:val="center"/>
              <w:rPr>
                <w:bCs/>
              </w:rPr>
            </w:pPr>
            <w:r w:rsidRPr="00F408F4">
              <w:rPr>
                <w:bCs/>
              </w:rPr>
              <w:t>5</w:t>
            </w:r>
          </w:p>
        </w:tc>
      </w:tr>
      <w:tr w:rsidR="007A1A27" w:rsidRPr="00F408F4" w:rsidTr="00B255B5">
        <w:tc>
          <w:tcPr>
            <w:tcW w:w="2823" w:type="dxa"/>
            <w:shd w:val="clear" w:color="auto" w:fill="DAEEF3" w:themeFill="accent5" w:themeFillTint="33"/>
          </w:tcPr>
          <w:p w:rsidR="007A1A27" w:rsidRPr="00F408F4" w:rsidRDefault="007A1A27" w:rsidP="007A1A27">
            <w:pPr>
              <w:spacing w:line="276" w:lineRule="auto"/>
              <w:jc w:val="both"/>
              <w:rPr>
                <w:bCs/>
              </w:rPr>
            </w:pPr>
            <w:r w:rsidRPr="00F408F4">
              <w:rPr>
                <w:bCs/>
              </w:rPr>
              <w:t>Высшая КК</w:t>
            </w:r>
          </w:p>
        </w:tc>
        <w:tc>
          <w:tcPr>
            <w:tcW w:w="2316" w:type="dxa"/>
            <w:shd w:val="clear" w:color="auto" w:fill="DAEEF3" w:themeFill="accent5" w:themeFillTint="33"/>
          </w:tcPr>
          <w:p w:rsidR="007A1A27" w:rsidRPr="00F408F4" w:rsidRDefault="007A1A27" w:rsidP="007A1A27">
            <w:pPr>
              <w:spacing w:line="276" w:lineRule="auto"/>
              <w:jc w:val="center"/>
              <w:rPr>
                <w:bCs/>
              </w:rPr>
            </w:pPr>
            <w:r w:rsidRPr="00F408F4">
              <w:rPr>
                <w:bCs/>
              </w:rPr>
              <w:t>8</w:t>
            </w:r>
          </w:p>
        </w:tc>
        <w:tc>
          <w:tcPr>
            <w:tcW w:w="2116" w:type="dxa"/>
            <w:shd w:val="clear" w:color="auto" w:fill="DAEEF3" w:themeFill="accent5" w:themeFillTint="33"/>
          </w:tcPr>
          <w:p w:rsidR="007A1A27" w:rsidRPr="00F408F4" w:rsidRDefault="007A1A27" w:rsidP="007A1A27">
            <w:pPr>
              <w:spacing w:line="276" w:lineRule="auto"/>
              <w:jc w:val="center"/>
              <w:rPr>
                <w:bCs/>
              </w:rPr>
            </w:pPr>
            <w:r w:rsidRPr="00F408F4">
              <w:rPr>
                <w:bCs/>
              </w:rPr>
              <w:t>6</w:t>
            </w:r>
          </w:p>
        </w:tc>
        <w:tc>
          <w:tcPr>
            <w:tcW w:w="2116" w:type="dxa"/>
            <w:shd w:val="clear" w:color="auto" w:fill="DAEEF3" w:themeFill="accent5" w:themeFillTint="33"/>
          </w:tcPr>
          <w:p w:rsidR="007A1A27" w:rsidRPr="00F408F4" w:rsidRDefault="007A1A27" w:rsidP="007A1A27">
            <w:pPr>
              <w:spacing w:line="276" w:lineRule="auto"/>
              <w:jc w:val="center"/>
              <w:rPr>
                <w:bCs/>
              </w:rPr>
            </w:pPr>
            <w:r w:rsidRPr="00F408F4">
              <w:rPr>
                <w:bCs/>
              </w:rPr>
              <w:t>9</w:t>
            </w:r>
          </w:p>
        </w:tc>
      </w:tr>
    </w:tbl>
    <w:p w:rsidR="00E439F1" w:rsidRPr="00F408F4" w:rsidRDefault="00E439F1" w:rsidP="004314B6">
      <w:pPr>
        <w:spacing w:line="276" w:lineRule="auto"/>
        <w:jc w:val="both"/>
        <w:rPr>
          <w:b/>
          <w:bCs/>
        </w:rPr>
      </w:pPr>
    </w:p>
    <w:p w:rsidR="004314B6" w:rsidRPr="00F408F4" w:rsidRDefault="004314B6" w:rsidP="004314B6">
      <w:pPr>
        <w:spacing w:line="276" w:lineRule="auto"/>
        <w:ind w:firstLine="709"/>
        <w:jc w:val="both"/>
        <w:rPr>
          <w:rStyle w:val="FontStyle21"/>
          <w:b w:val="0"/>
          <w:sz w:val="24"/>
          <w:szCs w:val="24"/>
        </w:rPr>
      </w:pPr>
      <w:r w:rsidRPr="00F408F4">
        <w:t xml:space="preserve">Диагностика качественного состава педагогического коллектива демонстрирует повышение количества учителей, имеющих высшую категорию. Это объясняется тем, что в коллективе есть учителя желающие выходить на аттестацию, имеющие достаточные результаты работы, соответствующие перечню критериев и показателей для оценки профессиональной деятельности педагогического работника, аттестуемого в целях установления высшей квалификационной категории по должности </w:t>
      </w:r>
      <w:r w:rsidRPr="00F408F4">
        <w:rPr>
          <w:rStyle w:val="FontStyle21"/>
          <w:b w:val="0"/>
          <w:sz w:val="24"/>
          <w:szCs w:val="24"/>
        </w:rPr>
        <w:t>«учитель».</w:t>
      </w:r>
    </w:p>
    <w:p w:rsidR="004314B6" w:rsidRPr="00F408F4" w:rsidRDefault="004314B6" w:rsidP="004314B6">
      <w:pPr>
        <w:spacing w:line="276" w:lineRule="auto"/>
        <w:rPr>
          <w:b/>
          <w:bCs/>
        </w:rPr>
      </w:pPr>
      <w:r w:rsidRPr="00F408F4">
        <w:rPr>
          <w:b/>
          <w:bCs/>
        </w:rPr>
        <w:t>Курсовая подготовка</w:t>
      </w:r>
    </w:p>
    <w:p w:rsidR="004314B6" w:rsidRPr="00F408F4" w:rsidRDefault="004314B6" w:rsidP="004314B6">
      <w:pPr>
        <w:spacing w:line="276" w:lineRule="auto"/>
        <w:ind w:firstLine="709"/>
        <w:jc w:val="both"/>
      </w:pPr>
      <w:r w:rsidRPr="00F408F4">
        <w:rPr>
          <w:bCs/>
        </w:rPr>
        <w:t>Целью повышения квалификации</w:t>
      </w:r>
      <w:r w:rsidRPr="00F408F4">
        <w:rPr>
          <w:b/>
          <w:bCs/>
        </w:rPr>
        <w:t xml:space="preserve"> </w:t>
      </w:r>
      <w:r w:rsidRPr="00F408F4">
        <w:t>является обновление</w:t>
      </w:r>
      <w:r w:rsidRPr="00F408F4">
        <w:rPr>
          <w:b/>
          <w:bCs/>
        </w:rPr>
        <w:t xml:space="preserve"> </w:t>
      </w:r>
      <w:r w:rsidRPr="00F408F4">
        <w:t>теоретических и практических знаний специалистов в связи с повышением требований профессионального стандарта педагога и необходимостью освоения современных методов решения профессиональных задач. На начало каждого учебного года формируется план повышения квалификации педагогических работников, а по итогам учебного года проводится анализ.  Анализ повышения квалификации показывает, что педагоги постоянно повышают профессиональную компетентность через курсовую подготовку на базе различных площадок, с использованием очных, заочных и дистанционных форм обучения.</w:t>
      </w:r>
    </w:p>
    <w:p w:rsidR="004314B6" w:rsidRPr="00F408F4" w:rsidRDefault="004314B6" w:rsidP="004314B6">
      <w:pPr>
        <w:tabs>
          <w:tab w:val="left" w:pos="0"/>
        </w:tabs>
        <w:spacing w:line="276" w:lineRule="auto"/>
        <w:ind w:right="120"/>
        <w:jc w:val="both"/>
      </w:pPr>
      <w:r w:rsidRPr="00F408F4">
        <w:t xml:space="preserve">     </w:t>
      </w:r>
      <w:r w:rsidRPr="00F408F4">
        <w:tab/>
        <w:t>В рамках методической работы школы сложилась традиционная система повышения квалификации кадров. Основным способом повышения квалификации кадров является курсовая подготовка. Все учителя школы регулярно проходят необходимую курсовую подготовку в соответствии с требованиями Российского законодательства в этой области и перспективным планом повышения квалификации школы.</w:t>
      </w:r>
    </w:p>
    <w:p w:rsidR="004314B6" w:rsidRPr="00F408F4" w:rsidRDefault="00E439F1" w:rsidP="004314B6">
      <w:pPr>
        <w:spacing w:line="276" w:lineRule="auto"/>
      </w:pPr>
      <w:r w:rsidRPr="00F408F4">
        <w:t xml:space="preserve"> </w:t>
      </w:r>
      <w:r w:rsidR="000265CC" w:rsidRPr="00F408F4">
        <w:tab/>
      </w:r>
      <w:r w:rsidR="004314B6" w:rsidRPr="00F408F4">
        <w:t>В 202</w:t>
      </w:r>
      <w:r w:rsidR="007A1A27" w:rsidRPr="00F408F4">
        <w:t>3</w:t>
      </w:r>
      <w:r w:rsidR="004314B6" w:rsidRPr="00F408F4">
        <w:t>–202</w:t>
      </w:r>
      <w:r w:rsidR="007A1A27" w:rsidRPr="00F408F4">
        <w:t>4</w:t>
      </w:r>
      <w:r w:rsidR="004314B6" w:rsidRPr="00F408F4">
        <w:t xml:space="preserve">  году учителя обучались на курсах повышения квалификации.</w:t>
      </w:r>
    </w:p>
    <w:p w:rsidR="00E439F1" w:rsidRPr="00F408F4" w:rsidRDefault="00E439F1" w:rsidP="004314B6">
      <w:pPr>
        <w:spacing w:line="276" w:lineRule="auto"/>
        <w:rPr>
          <w:b/>
        </w:rPr>
      </w:pPr>
      <w:r w:rsidRPr="00F408F4">
        <w:rPr>
          <w:b/>
        </w:rPr>
        <w:t>Таблица 13.  Курсы повышение квалификации 202</w:t>
      </w:r>
      <w:r w:rsidR="007A1A27" w:rsidRPr="00F408F4">
        <w:rPr>
          <w:b/>
        </w:rPr>
        <w:t>3</w:t>
      </w:r>
      <w:r w:rsidRPr="00F408F4">
        <w:rPr>
          <w:b/>
        </w:rPr>
        <w:t>-202</w:t>
      </w:r>
      <w:r w:rsidR="007A1A27" w:rsidRPr="00F408F4">
        <w:rPr>
          <w:b/>
        </w:rPr>
        <w:t>4</w:t>
      </w:r>
      <w:r w:rsidRPr="00F408F4">
        <w:rPr>
          <w:b/>
        </w:rPr>
        <w:t xml:space="preserve"> учебный год</w:t>
      </w:r>
    </w:p>
    <w:p w:rsidR="000265CC" w:rsidRPr="00F408F4" w:rsidRDefault="000265CC" w:rsidP="004314B6">
      <w:pPr>
        <w:spacing w:line="276" w:lineRule="auto"/>
        <w:rPr>
          <w:b/>
        </w:rPr>
      </w:pPr>
    </w:p>
    <w:tbl>
      <w:tblPr>
        <w:tblStyle w:val="ac"/>
        <w:tblW w:w="0" w:type="auto"/>
        <w:tblLook w:val="04A0" w:firstRow="1" w:lastRow="0" w:firstColumn="1" w:lastColumn="0" w:noHBand="0" w:noVBand="1"/>
      </w:tblPr>
      <w:tblGrid>
        <w:gridCol w:w="3176"/>
        <w:gridCol w:w="2963"/>
        <w:gridCol w:w="3206"/>
      </w:tblGrid>
      <w:tr w:rsidR="004314B6" w:rsidRPr="00F408F4" w:rsidTr="00B255B5">
        <w:tc>
          <w:tcPr>
            <w:tcW w:w="3176" w:type="dxa"/>
            <w:shd w:val="clear" w:color="auto" w:fill="C6D9F1" w:themeFill="text2" w:themeFillTint="33"/>
          </w:tcPr>
          <w:p w:rsidR="004314B6" w:rsidRPr="00F408F4" w:rsidRDefault="00E439F1" w:rsidP="004314B6">
            <w:pPr>
              <w:spacing w:line="276" w:lineRule="auto"/>
              <w:jc w:val="both"/>
            </w:pPr>
            <w:r w:rsidRPr="00F408F4">
              <w:lastRenderedPageBreak/>
              <w:t>Направленность курсов</w:t>
            </w:r>
          </w:p>
        </w:tc>
        <w:tc>
          <w:tcPr>
            <w:tcW w:w="2963" w:type="dxa"/>
            <w:shd w:val="clear" w:color="auto" w:fill="C6D9F1" w:themeFill="text2" w:themeFillTint="33"/>
          </w:tcPr>
          <w:p w:rsidR="004314B6" w:rsidRPr="00F408F4" w:rsidRDefault="004314B6" w:rsidP="00E439F1">
            <w:pPr>
              <w:spacing w:line="276" w:lineRule="auto"/>
              <w:jc w:val="center"/>
            </w:pPr>
            <w:r w:rsidRPr="00F408F4">
              <w:t>Кол-во</w:t>
            </w:r>
            <w:r w:rsidR="00E439F1" w:rsidRPr="00F408F4">
              <w:t xml:space="preserve"> чел.</w:t>
            </w:r>
          </w:p>
        </w:tc>
        <w:tc>
          <w:tcPr>
            <w:tcW w:w="3206" w:type="dxa"/>
            <w:shd w:val="clear" w:color="auto" w:fill="C6D9F1" w:themeFill="text2" w:themeFillTint="33"/>
          </w:tcPr>
          <w:p w:rsidR="004314B6" w:rsidRPr="00F408F4" w:rsidRDefault="00E439F1" w:rsidP="00E439F1">
            <w:pPr>
              <w:spacing w:line="276" w:lineRule="auto"/>
              <w:jc w:val="center"/>
            </w:pPr>
            <w:r w:rsidRPr="00F408F4">
              <w:t xml:space="preserve">% от численности </w:t>
            </w:r>
            <w:proofErr w:type="spellStart"/>
            <w:r w:rsidRPr="00F408F4">
              <w:t>педкадров</w:t>
            </w:r>
            <w:proofErr w:type="spellEnd"/>
          </w:p>
          <w:p w:rsidR="00E439F1" w:rsidRPr="00F408F4" w:rsidRDefault="00E439F1" w:rsidP="00E439F1">
            <w:pPr>
              <w:spacing w:line="276" w:lineRule="auto"/>
              <w:jc w:val="center"/>
            </w:pPr>
          </w:p>
        </w:tc>
      </w:tr>
      <w:tr w:rsidR="007A1A27" w:rsidRPr="00F408F4" w:rsidTr="00B255B5">
        <w:tc>
          <w:tcPr>
            <w:tcW w:w="3176" w:type="dxa"/>
            <w:shd w:val="clear" w:color="auto" w:fill="DAEEF3" w:themeFill="accent5" w:themeFillTint="33"/>
          </w:tcPr>
          <w:p w:rsidR="007A1A27" w:rsidRPr="00F408F4" w:rsidRDefault="007A1A27" w:rsidP="007A1A27">
            <w:pPr>
              <w:spacing w:line="276" w:lineRule="auto"/>
              <w:jc w:val="both"/>
            </w:pPr>
            <w:r w:rsidRPr="00F408F4">
              <w:t>ХК ИРО преподавание учебных предметов</w:t>
            </w:r>
          </w:p>
        </w:tc>
        <w:tc>
          <w:tcPr>
            <w:tcW w:w="2963" w:type="dxa"/>
            <w:shd w:val="clear" w:color="auto" w:fill="DAEEF3" w:themeFill="accent5" w:themeFillTint="33"/>
          </w:tcPr>
          <w:p w:rsidR="007A1A27" w:rsidRPr="00F408F4" w:rsidRDefault="007A1A27" w:rsidP="007A1A27">
            <w:pPr>
              <w:spacing w:line="276" w:lineRule="auto"/>
              <w:jc w:val="center"/>
            </w:pPr>
            <w:r w:rsidRPr="00F408F4">
              <w:t>8</w:t>
            </w:r>
          </w:p>
        </w:tc>
        <w:tc>
          <w:tcPr>
            <w:tcW w:w="3206" w:type="dxa"/>
            <w:shd w:val="clear" w:color="auto" w:fill="DAEEF3" w:themeFill="accent5" w:themeFillTint="33"/>
          </w:tcPr>
          <w:p w:rsidR="007A1A27" w:rsidRPr="00F408F4" w:rsidRDefault="007A1A27" w:rsidP="007A1A27">
            <w:pPr>
              <w:spacing w:line="276" w:lineRule="auto"/>
              <w:jc w:val="center"/>
            </w:pPr>
            <w:r w:rsidRPr="00F408F4">
              <w:t>17%</w:t>
            </w:r>
          </w:p>
        </w:tc>
      </w:tr>
      <w:tr w:rsidR="007A1A27" w:rsidRPr="00F408F4" w:rsidTr="00B255B5">
        <w:tc>
          <w:tcPr>
            <w:tcW w:w="3176" w:type="dxa"/>
            <w:shd w:val="clear" w:color="auto" w:fill="DAEEF3" w:themeFill="accent5" w:themeFillTint="33"/>
          </w:tcPr>
          <w:p w:rsidR="007A1A27" w:rsidRPr="00F408F4" w:rsidRDefault="007A1A27" w:rsidP="007A1A27">
            <w:pPr>
              <w:spacing w:line="276" w:lineRule="auto"/>
              <w:jc w:val="both"/>
            </w:pPr>
            <w:r w:rsidRPr="00F408F4">
              <w:t>Школа современного учителя</w:t>
            </w:r>
          </w:p>
        </w:tc>
        <w:tc>
          <w:tcPr>
            <w:tcW w:w="2963" w:type="dxa"/>
            <w:shd w:val="clear" w:color="auto" w:fill="DAEEF3" w:themeFill="accent5" w:themeFillTint="33"/>
          </w:tcPr>
          <w:p w:rsidR="007A1A27" w:rsidRPr="00F408F4" w:rsidRDefault="007A1A27" w:rsidP="007A1A27">
            <w:pPr>
              <w:spacing w:line="276" w:lineRule="auto"/>
              <w:jc w:val="center"/>
            </w:pPr>
            <w:r w:rsidRPr="00F408F4">
              <w:t>6</w:t>
            </w:r>
          </w:p>
        </w:tc>
        <w:tc>
          <w:tcPr>
            <w:tcW w:w="3206" w:type="dxa"/>
            <w:shd w:val="clear" w:color="auto" w:fill="DAEEF3" w:themeFill="accent5" w:themeFillTint="33"/>
          </w:tcPr>
          <w:p w:rsidR="007A1A27" w:rsidRPr="00F408F4" w:rsidRDefault="007A1A27" w:rsidP="007A1A27">
            <w:pPr>
              <w:spacing w:line="276" w:lineRule="auto"/>
              <w:jc w:val="center"/>
            </w:pPr>
            <w:r w:rsidRPr="00F408F4">
              <w:t>13%</w:t>
            </w:r>
          </w:p>
        </w:tc>
      </w:tr>
      <w:tr w:rsidR="007A1A27" w:rsidRPr="00F408F4" w:rsidTr="00B255B5">
        <w:tc>
          <w:tcPr>
            <w:tcW w:w="3176" w:type="dxa"/>
            <w:shd w:val="clear" w:color="auto" w:fill="DAEEF3" w:themeFill="accent5" w:themeFillTint="33"/>
          </w:tcPr>
          <w:p w:rsidR="007A1A27" w:rsidRPr="00F408F4" w:rsidRDefault="007A1A27" w:rsidP="007A1A27">
            <w:pPr>
              <w:spacing w:line="276" w:lineRule="auto"/>
              <w:jc w:val="both"/>
            </w:pPr>
            <w:r w:rsidRPr="00F408F4">
              <w:t>Курсы обновлённого ФГОС ООО, ФГОС СОО</w:t>
            </w:r>
          </w:p>
        </w:tc>
        <w:tc>
          <w:tcPr>
            <w:tcW w:w="2963" w:type="dxa"/>
            <w:shd w:val="clear" w:color="auto" w:fill="DAEEF3" w:themeFill="accent5" w:themeFillTint="33"/>
          </w:tcPr>
          <w:p w:rsidR="007A1A27" w:rsidRPr="00F408F4" w:rsidRDefault="007A1A27" w:rsidP="007A1A27">
            <w:pPr>
              <w:spacing w:line="276" w:lineRule="auto"/>
              <w:jc w:val="center"/>
            </w:pPr>
            <w:r w:rsidRPr="00F408F4">
              <w:t>12</w:t>
            </w:r>
          </w:p>
        </w:tc>
        <w:tc>
          <w:tcPr>
            <w:tcW w:w="3206" w:type="dxa"/>
            <w:shd w:val="clear" w:color="auto" w:fill="DAEEF3" w:themeFill="accent5" w:themeFillTint="33"/>
          </w:tcPr>
          <w:p w:rsidR="007A1A27" w:rsidRPr="00F408F4" w:rsidRDefault="007A1A27" w:rsidP="007A1A27">
            <w:pPr>
              <w:spacing w:line="276" w:lineRule="auto"/>
              <w:jc w:val="center"/>
            </w:pPr>
            <w:r w:rsidRPr="00F408F4">
              <w:t>26%</w:t>
            </w:r>
          </w:p>
        </w:tc>
      </w:tr>
    </w:tbl>
    <w:p w:rsidR="000265CC" w:rsidRPr="00F408F4" w:rsidRDefault="000265CC" w:rsidP="00345E8E">
      <w:pPr>
        <w:spacing w:line="276" w:lineRule="auto"/>
        <w:ind w:firstLine="480"/>
        <w:jc w:val="both"/>
      </w:pPr>
    </w:p>
    <w:p w:rsidR="004314B6" w:rsidRPr="00F408F4" w:rsidRDefault="000265CC" w:rsidP="000265CC">
      <w:pPr>
        <w:spacing w:line="276" w:lineRule="auto"/>
        <w:jc w:val="both"/>
      </w:pPr>
      <w:r w:rsidRPr="00F408F4">
        <w:tab/>
      </w:r>
      <w:r w:rsidR="004314B6" w:rsidRPr="00F408F4">
        <w:t>Часть коллектива не имеет высоких показателей работы с учащимися, не заботится о росте своего профессионализма, не выказывают желания самосовершенствоваться в своей педагогической деятельности. Такое отношение характерно в основном для педагогов предпенсионного и пенсионного возраста, которые имеют большой опыт работы и не утруждают себя дополнительной подготовкой учащихся к олимпиадам, НПК, конкурсам и собственным участием в методических и профессиональных конкурсах.</w:t>
      </w:r>
    </w:p>
    <w:p w:rsidR="004314B6" w:rsidRPr="00F408F4" w:rsidRDefault="000265CC" w:rsidP="004314B6">
      <w:pPr>
        <w:spacing w:line="276" w:lineRule="auto"/>
        <w:ind w:firstLine="480"/>
        <w:jc w:val="both"/>
        <w:rPr>
          <w:bCs/>
        </w:rPr>
      </w:pPr>
      <w:r w:rsidRPr="00F408F4">
        <w:tab/>
      </w:r>
      <w:r w:rsidR="004314B6" w:rsidRPr="00F408F4">
        <w:t>В целом, а</w:t>
      </w:r>
      <w:r w:rsidR="004314B6" w:rsidRPr="00F408F4">
        <w:rPr>
          <w:bCs/>
        </w:rPr>
        <w:t>нализ возрастных, образовательных и качественных характеристик показал, что педагогический коллектив школы №72 является стабильным, сплоченным, квалифицированным, способным активно реализовывать задачи образования и воспитания и инновационные процессы. Большинство педагогов школы отличает высокий уровень профессионализма, творческий рост, преданность педагогическому труду.</w:t>
      </w:r>
    </w:p>
    <w:p w:rsidR="004314B6" w:rsidRPr="00F408F4" w:rsidRDefault="004314B6" w:rsidP="004314B6">
      <w:pPr>
        <w:spacing w:line="276" w:lineRule="auto"/>
        <w:ind w:firstLine="709"/>
        <w:jc w:val="both"/>
        <w:rPr>
          <w:bCs/>
        </w:rPr>
      </w:pPr>
      <w:r w:rsidRPr="00F408F4">
        <w:rPr>
          <w:bCs/>
        </w:rPr>
        <w:t>Повышение уровня профессионального мастерства педагогов путём включения их в инновационные процессы, оказание адресной методической помощи и развитие мотивации всех участников образовательного процесса для повышения качества образования школы.</w:t>
      </w:r>
    </w:p>
    <w:p w:rsidR="004314B6" w:rsidRPr="00F408F4" w:rsidRDefault="004314B6" w:rsidP="004314B6">
      <w:pPr>
        <w:spacing w:line="276" w:lineRule="auto"/>
        <w:ind w:firstLine="709"/>
        <w:jc w:val="both"/>
        <w:rPr>
          <w:b/>
          <w:bCs/>
        </w:rPr>
      </w:pPr>
      <w:r w:rsidRPr="00F408F4">
        <w:rPr>
          <w:b/>
          <w:bCs/>
        </w:rPr>
        <w:t xml:space="preserve">Рекомендации: </w:t>
      </w:r>
    </w:p>
    <w:p w:rsidR="004314B6" w:rsidRPr="00F408F4" w:rsidRDefault="004314B6" w:rsidP="005914CD">
      <w:pPr>
        <w:pStyle w:val="a3"/>
        <w:numPr>
          <w:ilvl w:val="0"/>
          <w:numId w:val="14"/>
        </w:numPr>
        <w:spacing w:line="276" w:lineRule="auto"/>
        <w:ind w:left="0" w:firstLine="360"/>
        <w:jc w:val="both"/>
      </w:pPr>
      <w:r w:rsidRPr="00F408F4">
        <w:t xml:space="preserve">продолжить работу по оказанию методической помощи педагогическим работникам по прохождению процедуры аттестации на первую и высшую квалификационные категории; </w:t>
      </w:r>
    </w:p>
    <w:p w:rsidR="004314B6" w:rsidRPr="00F408F4" w:rsidRDefault="004314B6" w:rsidP="005914CD">
      <w:pPr>
        <w:pStyle w:val="a3"/>
        <w:numPr>
          <w:ilvl w:val="0"/>
          <w:numId w:val="14"/>
        </w:numPr>
        <w:spacing w:line="276" w:lineRule="auto"/>
        <w:ind w:left="0" w:firstLine="360"/>
        <w:jc w:val="both"/>
      </w:pPr>
      <w:r w:rsidRPr="00F408F4">
        <w:t xml:space="preserve">обеспечить постоянное информирование педагогических и руководящих работников о нормативных документах, регламентирующих аттестацию на квалификационные категории; </w:t>
      </w:r>
    </w:p>
    <w:p w:rsidR="004314B6" w:rsidRPr="00A75BCE" w:rsidRDefault="004314B6" w:rsidP="004314B6">
      <w:pPr>
        <w:pStyle w:val="a3"/>
        <w:numPr>
          <w:ilvl w:val="0"/>
          <w:numId w:val="14"/>
        </w:numPr>
        <w:spacing w:line="276" w:lineRule="auto"/>
        <w:ind w:left="0" w:firstLine="360"/>
        <w:jc w:val="both"/>
      </w:pPr>
      <w:r w:rsidRPr="00F408F4">
        <w:t>продолжить формирование системы мотивации педагогических работников на прохождение аттестации на первую и высшую квалификационные категории.</w:t>
      </w:r>
    </w:p>
    <w:p w:rsidR="00764861" w:rsidRDefault="00764861" w:rsidP="00201BF9">
      <w:pPr>
        <w:jc w:val="center"/>
        <w:outlineLvl w:val="0"/>
        <w:rPr>
          <w:b/>
          <w:i/>
        </w:rPr>
      </w:pPr>
    </w:p>
    <w:p w:rsidR="00201BF9" w:rsidRPr="00B255B5" w:rsidRDefault="00A75BCE" w:rsidP="00201BF9">
      <w:pPr>
        <w:jc w:val="center"/>
        <w:outlineLvl w:val="0"/>
        <w:rPr>
          <w:b/>
          <w:i/>
        </w:rPr>
      </w:pPr>
      <w:r w:rsidRPr="00B255B5">
        <w:rPr>
          <w:b/>
          <w:i/>
        </w:rPr>
        <w:t>АНАЛИЗ РАБОТЫ МЕТОДИЧЕСКОГО СОВЕТА</w:t>
      </w:r>
    </w:p>
    <w:p w:rsidR="00764861" w:rsidRDefault="00764861" w:rsidP="00B255B5">
      <w:pPr>
        <w:pStyle w:val="Style2"/>
        <w:widowControl/>
        <w:spacing w:line="322" w:lineRule="exact"/>
        <w:ind w:firstLine="708"/>
        <w:jc w:val="left"/>
      </w:pPr>
    </w:p>
    <w:p w:rsidR="00201BF9" w:rsidRPr="009D4135" w:rsidRDefault="00201BF9" w:rsidP="00B255B5">
      <w:pPr>
        <w:pStyle w:val="Style2"/>
        <w:widowControl/>
        <w:spacing w:line="322" w:lineRule="exact"/>
        <w:ind w:firstLine="708"/>
        <w:jc w:val="left"/>
      </w:pPr>
      <w:r w:rsidRPr="00B255B5">
        <w:t>В  метод совет  входят</w:t>
      </w:r>
      <w:r w:rsidRPr="004208B0">
        <w:rPr>
          <w:b/>
        </w:rPr>
        <w:t>:</w:t>
      </w:r>
      <w:r w:rsidRPr="004208B0">
        <w:t xml:space="preserve"> директор  школы, заместитель директора по УВР, руководители  ШМО, руководитель НОУ  и педагог-психолог. На  заседания  МС  приглашаются  также  учителя.  </w:t>
      </w:r>
      <w:r w:rsidRPr="004208B0">
        <w:rPr>
          <w:rStyle w:val="FontStyle12"/>
        </w:rPr>
        <w:t>Коллектив  школы постоянно находится в творческом поиске, понимая, что одна из задач, стоящих перед современной системой образования,- развивать и формировать у школьников такие способности, которые позволили бы ему адаптироваться в современной жизни. А это сможет сделать только профессионально компетентный учитель.</w:t>
      </w:r>
    </w:p>
    <w:p w:rsidR="00201BF9" w:rsidRPr="004208B0" w:rsidRDefault="00B255B5" w:rsidP="00201BF9">
      <w:pPr>
        <w:tabs>
          <w:tab w:val="left" w:pos="900"/>
        </w:tabs>
        <w:jc w:val="both"/>
        <w:rPr>
          <w:color w:val="FF0000"/>
        </w:rPr>
      </w:pPr>
      <w:r>
        <w:tab/>
      </w:r>
      <w:r w:rsidR="00201BF9" w:rsidRPr="00B255B5">
        <w:t>Методическая проблема</w:t>
      </w:r>
      <w:r w:rsidR="00201BF9" w:rsidRPr="004208B0">
        <w:t>:</w:t>
      </w:r>
      <w:r w:rsidR="00201BF9" w:rsidRPr="004208B0">
        <w:rPr>
          <w:color w:val="000080"/>
        </w:rPr>
        <w:t xml:space="preserve"> </w:t>
      </w:r>
      <w:r w:rsidR="00201BF9" w:rsidRPr="004208B0">
        <w:t>«Управление профессионально-личностным ростом педагога как одно из основных условий обеспечения качества образования в условиях введения ФГОС-21»</w:t>
      </w:r>
      <w:r w:rsidR="00201BF9" w:rsidRPr="004208B0">
        <w:rPr>
          <w:color w:val="FF0000"/>
        </w:rPr>
        <w:t>.</w:t>
      </w:r>
    </w:p>
    <w:p w:rsidR="00201BF9" w:rsidRPr="004208B0" w:rsidRDefault="00201BF9" w:rsidP="00201BF9">
      <w:pPr>
        <w:jc w:val="both"/>
      </w:pPr>
      <w:r w:rsidRPr="0016568A">
        <w:rPr>
          <w:b/>
          <w:bCs/>
        </w:rPr>
        <w:lastRenderedPageBreak/>
        <w:t>Цель</w:t>
      </w:r>
      <w:r w:rsidRPr="004208B0">
        <w:t>: создание условий, способствующих развитию учительского потенциала, повышению уровня профессиональной компетентности педагогов для достижения качественных образовательных результатов  в процессе ре</w:t>
      </w:r>
      <w:r>
        <w:t>ализации ФГОС нового поколения.</w:t>
      </w:r>
    </w:p>
    <w:p w:rsidR="00201BF9" w:rsidRPr="000D08D6" w:rsidRDefault="00201BF9" w:rsidP="00201BF9">
      <w:pPr>
        <w:tabs>
          <w:tab w:val="left" w:pos="900"/>
        </w:tabs>
        <w:jc w:val="both"/>
        <w:rPr>
          <w:b/>
        </w:rPr>
      </w:pPr>
      <w:r w:rsidRPr="000D08D6">
        <w:rPr>
          <w:b/>
        </w:rPr>
        <w:t>Задачи:</w:t>
      </w:r>
    </w:p>
    <w:p w:rsidR="00201BF9" w:rsidRPr="004208B0" w:rsidRDefault="00201BF9" w:rsidP="00201BF9">
      <w:pPr>
        <w:numPr>
          <w:ilvl w:val="0"/>
          <w:numId w:val="26"/>
        </w:numPr>
        <w:tabs>
          <w:tab w:val="left" w:pos="180"/>
          <w:tab w:val="left" w:pos="900"/>
        </w:tabs>
        <w:jc w:val="both"/>
      </w:pPr>
      <w:r w:rsidRPr="004208B0">
        <w:rPr>
          <w:color w:val="000000"/>
        </w:rPr>
        <w:t xml:space="preserve"> Продолжить  функционирование образовательного учреждение в режиме развития через реализацию программы «Формула </w:t>
      </w:r>
      <w:r>
        <w:rPr>
          <w:color w:val="000000"/>
        </w:rPr>
        <w:t xml:space="preserve">успеха-2»,ФГОС-21,инновационную </w:t>
      </w:r>
      <w:r w:rsidRPr="004208B0">
        <w:rPr>
          <w:color w:val="000000"/>
        </w:rPr>
        <w:t>педагогического коллектива.</w:t>
      </w:r>
    </w:p>
    <w:p w:rsidR="00201BF9" w:rsidRPr="004208B0" w:rsidRDefault="00201BF9" w:rsidP="00201BF9">
      <w:pPr>
        <w:numPr>
          <w:ilvl w:val="0"/>
          <w:numId w:val="26"/>
        </w:numPr>
        <w:tabs>
          <w:tab w:val="left" w:pos="180"/>
          <w:tab w:val="left" w:pos="900"/>
        </w:tabs>
        <w:jc w:val="both"/>
      </w:pPr>
      <w:r w:rsidRPr="004208B0">
        <w:t xml:space="preserve">  Совершенствовать методический уровень педагогов в овладении современными образовательными технологиями.</w:t>
      </w:r>
    </w:p>
    <w:p w:rsidR="00201BF9" w:rsidRPr="004208B0" w:rsidRDefault="00201BF9" w:rsidP="00201BF9">
      <w:pPr>
        <w:numPr>
          <w:ilvl w:val="0"/>
          <w:numId w:val="26"/>
        </w:numPr>
        <w:tabs>
          <w:tab w:val="left" w:pos="180"/>
          <w:tab w:val="left" w:pos="900"/>
        </w:tabs>
        <w:jc w:val="both"/>
      </w:pPr>
      <w:r w:rsidRPr="004208B0">
        <w:t xml:space="preserve">Обеспечивать организацию активных форм методической работы (семинары, мастер – классы,  конкурсы, фестивали, </w:t>
      </w:r>
      <w:proofErr w:type="spellStart"/>
      <w:r w:rsidRPr="004208B0">
        <w:t>вебинары</w:t>
      </w:r>
      <w:proofErr w:type="spellEnd"/>
      <w:r w:rsidRPr="004208B0">
        <w:t xml:space="preserve">  и пр.).</w:t>
      </w:r>
    </w:p>
    <w:p w:rsidR="00201BF9" w:rsidRPr="004208B0" w:rsidRDefault="00201BF9" w:rsidP="00201BF9">
      <w:pPr>
        <w:numPr>
          <w:ilvl w:val="0"/>
          <w:numId w:val="26"/>
        </w:numPr>
        <w:tabs>
          <w:tab w:val="left" w:pos="180"/>
          <w:tab w:val="left" w:pos="900"/>
        </w:tabs>
        <w:jc w:val="both"/>
      </w:pPr>
      <w:r w:rsidRPr="004208B0">
        <w:t xml:space="preserve"> Повысить эффективность работы методических объединений.</w:t>
      </w:r>
    </w:p>
    <w:p w:rsidR="00201BF9" w:rsidRPr="004208B0" w:rsidRDefault="00201BF9" w:rsidP="00201BF9">
      <w:pPr>
        <w:numPr>
          <w:ilvl w:val="0"/>
          <w:numId w:val="26"/>
        </w:numPr>
        <w:tabs>
          <w:tab w:val="left" w:pos="180"/>
          <w:tab w:val="left" w:pos="900"/>
        </w:tabs>
        <w:jc w:val="both"/>
      </w:pPr>
      <w:r w:rsidRPr="004208B0">
        <w:t xml:space="preserve"> Пополнять методическую копилку необходимым информационно-методическим  материалом для методического сопровождения профессиональной деятельности учителей.</w:t>
      </w:r>
    </w:p>
    <w:p w:rsidR="00201BF9" w:rsidRPr="004208B0" w:rsidRDefault="00201BF9" w:rsidP="00201BF9">
      <w:pPr>
        <w:numPr>
          <w:ilvl w:val="0"/>
          <w:numId w:val="26"/>
        </w:numPr>
        <w:tabs>
          <w:tab w:val="left" w:pos="180"/>
          <w:tab w:val="left" w:pos="900"/>
        </w:tabs>
        <w:jc w:val="both"/>
      </w:pPr>
      <w:r w:rsidRPr="004208B0">
        <w:t>Обеспечить методическое сопровождение самообразования и саморазвития педагогов через механизм аттестации.</w:t>
      </w:r>
    </w:p>
    <w:p w:rsidR="00201BF9" w:rsidRPr="004208B0" w:rsidRDefault="00201BF9" w:rsidP="00201BF9">
      <w:pPr>
        <w:numPr>
          <w:ilvl w:val="0"/>
          <w:numId w:val="26"/>
        </w:numPr>
        <w:tabs>
          <w:tab w:val="left" w:pos="180"/>
          <w:tab w:val="left" w:pos="900"/>
        </w:tabs>
        <w:jc w:val="both"/>
      </w:pPr>
      <w:r w:rsidRPr="004208B0">
        <w:t xml:space="preserve"> Активизировать работу по выявлению и обобщению, распространению передового педагогического опыта творчески работающих педагогов.</w:t>
      </w:r>
    </w:p>
    <w:p w:rsidR="00201BF9" w:rsidRPr="004208B0" w:rsidRDefault="00201BF9" w:rsidP="00201BF9">
      <w:pPr>
        <w:numPr>
          <w:ilvl w:val="0"/>
          <w:numId w:val="26"/>
        </w:numPr>
        <w:tabs>
          <w:tab w:val="left" w:pos="180"/>
          <w:tab w:val="left" w:pos="900"/>
        </w:tabs>
        <w:jc w:val="both"/>
      </w:pPr>
      <w:r w:rsidRPr="004208B0">
        <w:t xml:space="preserve"> Обеспечить повышение  профессиональной компетентности педагогов в области:</w:t>
      </w:r>
    </w:p>
    <w:p w:rsidR="00201BF9" w:rsidRPr="004208B0" w:rsidRDefault="00201BF9" w:rsidP="00201BF9">
      <w:pPr>
        <w:numPr>
          <w:ilvl w:val="0"/>
          <w:numId w:val="7"/>
        </w:numPr>
        <w:tabs>
          <w:tab w:val="left" w:pos="180"/>
          <w:tab w:val="left" w:pos="900"/>
        </w:tabs>
        <w:jc w:val="both"/>
      </w:pPr>
      <w:r w:rsidRPr="004208B0">
        <w:t xml:space="preserve">работы с различными категориями детей  (в </w:t>
      </w:r>
      <w:proofErr w:type="spellStart"/>
      <w:r w:rsidRPr="004208B0">
        <w:t>т.ч</w:t>
      </w:r>
      <w:proofErr w:type="spellEnd"/>
      <w:r w:rsidRPr="004208B0">
        <w:t>. с одарёнными детьми и детьми с ОВЗ, учащимися, для которых русский язык не является родным);</w:t>
      </w:r>
    </w:p>
    <w:p w:rsidR="00201BF9" w:rsidRPr="004208B0" w:rsidRDefault="00201BF9" w:rsidP="00201BF9">
      <w:pPr>
        <w:numPr>
          <w:ilvl w:val="0"/>
          <w:numId w:val="7"/>
        </w:numPr>
        <w:tabs>
          <w:tab w:val="left" w:pos="180"/>
          <w:tab w:val="left" w:pos="900"/>
        </w:tabs>
        <w:jc w:val="both"/>
      </w:pPr>
      <w:r w:rsidRPr="004208B0">
        <w:t xml:space="preserve">работы с детьми с особенностями развития, с </w:t>
      </w:r>
      <w:proofErr w:type="spellStart"/>
      <w:r w:rsidRPr="004208B0">
        <w:t>девиантными</w:t>
      </w:r>
      <w:proofErr w:type="spellEnd"/>
      <w:r w:rsidRPr="004208B0">
        <w:t>, зависимыми, социально запущенными и социально уязвимыми учащимися, имеющими серьёзные отклонения в поведении.</w:t>
      </w:r>
    </w:p>
    <w:p w:rsidR="00201BF9" w:rsidRPr="0016568A" w:rsidRDefault="00201BF9" w:rsidP="00201BF9">
      <w:pPr>
        <w:jc w:val="both"/>
        <w:rPr>
          <w:b/>
        </w:rPr>
      </w:pPr>
      <w:r w:rsidRPr="0016568A">
        <w:rPr>
          <w:b/>
        </w:rPr>
        <w:t>Ожидаемые результаты:</w:t>
      </w:r>
    </w:p>
    <w:p w:rsidR="00201BF9" w:rsidRPr="004208B0" w:rsidRDefault="00201BF9" w:rsidP="00201BF9">
      <w:pPr>
        <w:numPr>
          <w:ilvl w:val="0"/>
          <w:numId w:val="27"/>
        </w:numPr>
        <w:jc w:val="both"/>
      </w:pPr>
      <w:r w:rsidRPr="004208B0">
        <w:t>поэтапное повышение профессионального роста педагогов, непрерывное образование и самообразование педагогов внутри школы;</w:t>
      </w:r>
    </w:p>
    <w:p w:rsidR="00201BF9" w:rsidRPr="004208B0" w:rsidRDefault="00201BF9" w:rsidP="00201BF9">
      <w:pPr>
        <w:numPr>
          <w:ilvl w:val="0"/>
          <w:numId w:val="27"/>
        </w:numPr>
        <w:jc w:val="both"/>
      </w:pPr>
      <w:r w:rsidRPr="004208B0">
        <w:t>профессиональная самореализация учителей;</w:t>
      </w:r>
    </w:p>
    <w:p w:rsidR="00201BF9" w:rsidRPr="004208B0" w:rsidRDefault="00201BF9" w:rsidP="00201BF9">
      <w:pPr>
        <w:pStyle w:val="1b"/>
        <w:keepNext/>
        <w:numPr>
          <w:ilvl w:val="0"/>
          <w:numId w:val="27"/>
        </w:numPr>
        <w:spacing w:before="0" w:beforeAutospacing="0" w:after="0" w:afterAutospacing="0"/>
        <w:jc w:val="both"/>
      </w:pPr>
      <w:r w:rsidRPr="004208B0">
        <w:t>заинтересованность учителей в овладении инновационным опытом, актуализация желания и профессиональной готовности использовать его в своей практике;</w:t>
      </w:r>
    </w:p>
    <w:p w:rsidR="00201BF9" w:rsidRDefault="00201BF9" w:rsidP="00201BF9">
      <w:pPr>
        <w:pStyle w:val="1b"/>
        <w:keepNext/>
        <w:numPr>
          <w:ilvl w:val="0"/>
          <w:numId w:val="27"/>
        </w:numPr>
        <w:spacing w:before="0" w:beforeAutospacing="0" w:after="0" w:afterAutospacing="0"/>
        <w:jc w:val="both"/>
      </w:pPr>
      <w:r w:rsidRPr="004208B0">
        <w:t xml:space="preserve"> повышение уровня  профессиональной  компетентности педагогов. </w:t>
      </w:r>
    </w:p>
    <w:p w:rsidR="00201BF9" w:rsidRDefault="00201BF9" w:rsidP="00201BF9">
      <w:proofErr w:type="gramStart"/>
      <w:r w:rsidRPr="004208B0">
        <w:t>Сегодня  МС</w:t>
      </w:r>
      <w:proofErr w:type="gramEnd"/>
      <w:r w:rsidRPr="004208B0">
        <w:t xml:space="preserve">  выполняет не только организационные, но и учебно-методические функции: это и выбор учебных программ, обсуждение теоретических и практических вопросов, контроль  за уровнем знаний учащихся.  </w:t>
      </w:r>
    </w:p>
    <w:p w:rsidR="00201BF9" w:rsidRPr="004208B0" w:rsidRDefault="00201BF9" w:rsidP="00201BF9">
      <w:pPr>
        <w:tabs>
          <w:tab w:val="left" w:pos="360"/>
        </w:tabs>
      </w:pPr>
      <w:r w:rsidRPr="004208B0">
        <w:rPr>
          <w:b/>
          <w:i/>
        </w:rPr>
        <w:t xml:space="preserve">- </w:t>
      </w:r>
      <w:r w:rsidRPr="004208B0">
        <w:t>организовать активное участие членов МС в реализации программы развития, в инновационных и опытно-экспериментальных процессах;</w:t>
      </w:r>
    </w:p>
    <w:p w:rsidR="00201BF9" w:rsidRDefault="00201BF9" w:rsidP="00201BF9">
      <w:pPr>
        <w:rPr>
          <w:b/>
        </w:rPr>
      </w:pPr>
      <w:r w:rsidRPr="004208B0">
        <w:t xml:space="preserve">- </w:t>
      </w:r>
      <w:proofErr w:type="gramStart"/>
      <w:r w:rsidRPr="004208B0">
        <w:t>создать  условия</w:t>
      </w:r>
      <w:proofErr w:type="gramEnd"/>
      <w:r w:rsidRPr="004208B0">
        <w:t xml:space="preserve"> для формирования компетентности педагога, проектирование среды его движения в профессии .</w:t>
      </w:r>
    </w:p>
    <w:p w:rsidR="00201BF9" w:rsidRPr="00362C8A" w:rsidRDefault="00201BF9" w:rsidP="00201BF9">
      <w:pPr>
        <w:tabs>
          <w:tab w:val="left" w:pos="360"/>
        </w:tabs>
        <w:rPr>
          <w:b/>
        </w:rPr>
      </w:pPr>
      <w:r w:rsidRPr="004208B0">
        <w:t xml:space="preserve">В школе функционируют </w:t>
      </w:r>
      <w:r w:rsidRPr="004208B0">
        <w:rPr>
          <w:b/>
        </w:rPr>
        <w:t>7 МО.</w:t>
      </w:r>
    </w:p>
    <w:p w:rsidR="00201BF9" w:rsidRPr="00362C8A" w:rsidRDefault="00201BF9" w:rsidP="00201BF9">
      <w:pPr>
        <w:shd w:val="clear" w:color="auto" w:fill="FFFFFF"/>
      </w:pPr>
      <w:r w:rsidRPr="004208B0">
        <w:t xml:space="preserve">Каждое методическое объединение  работало  над своей методической темой, тесно связанной методической   темой   школы.  Деятельность ШМО </w:t>
      </w:r>
      <w:proofErr w:type="gramStart"/>
      <w:r w:rsidRPr="004208B0">
        <w:t>ориентирована  прежде</w:t>
      </w:r>
      <w:proofErr w:type="gramEnd"/>
      <w:r w:rsidRPr="004208B0">
        <w:t xml:space="preserve">   всего    на    обеспечение    методической    помощи    учителю    в организации     процесса    обучения,     внедрение     новых     педагогических технологий, изучение нормативных документов, программно-методического     обеспечения.  </w:t>
      </w:r>
    </w:p>
    <w:p w:rsidR="00201BF9" w:rsidRPr="004208B0" w:rsidRDefault="00201BF9" w:rsidP="00201BF9">
      <w:r>
        <w:t xml:space="preserve">   </w:t>
      </w:r>
      <w:r w:rsidRPr="004208B0">
        <w:t xml:space="preserve">В соответствии с задачами методическая работа осуществлялась по следующим направлениям деятельности: </w:t>
      </w:r>
    </w:p>
    <w:p w:rsidR="00201BF9" w:rsidRPr="004208B0" w:rsidRDefault="00201BF9" w:rsidP="00201BF9">
      <w:pPr>
        <w:tabs>
          <w:tab w:val="left" w:pos="360"/>
        </w:tabs>
        <w:suppressAutoHyphens/>
      </w:pPr>
      <w:r w:rsidRPr="005C2C51">
        <w:rPr>
          <w:b/>
        </w:rPr>
        <w:t>1.Работа с педагогическими кадрами</w:t>
      </w:r>
      <w:r w:rsidRPr="004208B0">
        <w:t xml:space="preserve">. </w:t>
      </w:r>
    </w:p>
    <w:p w:rsidR="00201BF9" w:rsidRPr="004208B0" w:rsidRDefault="00201BF9" w:rsidP="00201BF9">
      <w:pPr>
        <w:snapToGrid w:val="0"/>
        <w:jc w:val="both"/>
      </w:pPr>
      <w:r w:rsidRPr="004208B0">
        <w:t>1.1. Повышение квалификации</w:t>
      </w:r>
    </w:p>
    <w:p w:rsidR="00201BF9" w:rsidRPr="004208B0" w:rsidRDefault="00201BF9" w:rsidP="00201BF9">
      <w:pPr>
        <w:snapToGrid w:val="0"/>
        <w:jc w:val="both"/>
      </w:pPr>
      <w:r w:rsidRPr="004208B0">
        <w:t>1.2 Аттестация педагогических работников</w:t>
      </w:r>
    </w:p>
    <w:p w:rsidR="00201BF9" w:rsidRPr="004208B0" w:rsidRDefault="00201BF9" w:rsidP="00201BF9">
      <w:pPr>
        <w:snapToGrid w:val="0"/>
        <w:jc w:val="both"/>
      </w:pPr>
      <w:r w:rsidRPr="004208B0">
        <w:t>1.3 Обобщение и распространение опыта работы</w:t>
      </w:r>
    </w:p>
    <w:p w:rsidR="00201BF9" w:rsidRPr="005C2C51" w:rsidRDefault="00201BF9" w:rsidP="00201BF9">
      <w:pPr>
        <w:rPr>
          <w:b/>
        </w:rPr>
      </w:pPr>
      <w:r w:rsidRPr="004208B0">
        <w:t xml:space="preserve">2. </w:t>
      </w:r>
      <w:r w:rsidRPr="005C2C51">
        <w:rPr>
          <w:b/>
        </w:rPr>
        <w:t xml:space="preserve">Информационно-методическое обеспечение профессиональной </w:t>
      </w:r>
    </w:p>
    <w:p w:rsidR="00201BF9" w:rsidRPr="005C2C51" w:rsidRDefault="00201BF9" w:rsidP="00201BF9">
      <w:pPr>
        <w:rPr>
          <w:b/>
        </w:rPr>
      </w:pPr>
      <w:r w:rsidRPr="005C2C51">
        <w:rPr>
          <w:b/>
        </w:rPr>
        <w:lastRenderedPageBreak/>
        <w:t>деятельности педагогов</w:t>
      </w:r>
    </w:p>
    <w:p w:rsidR="00201BF9" w:rsidRPr="004208B0" w:rsidRDefault="00201BF9" w:rsidP="00201BF9">
      <w:pPr>
        <w:jc w:val="both"/>
      </w:pPr>
      <w:r>
        <w:t>3.</w:t>
      </w:r>
      <w:r w:rsidRPr="004208B0">
        <w:t xml:space="preserve"> </w:t>
      </w:r>
      <w:r w:rsidRPr="00215ACF">
        <w:rPr>
          <w:b/>
        </w:rPr>
        <w:t>Информационное обеспечение образовательного процесса</w:t>
      </w:r>
      <w:r w:rsidRPr="004208B0">
        <w:t xml:space="preserve"> </w:t>
      </w:r>
    </w:p>
    <w:p w:rsidR="00201BF9" w:rsidRPr="004208B0" w:rsidRDefault="00201BF9" w:rsidP="00201BF9">
      <w:pPr>
        <w:snapToGrid w:val="0"/>
        <w:jc w:val="both"/>
      </w:pPr>
      <w:r>
        <w:t>3.1</w:t>
      </w:r>
      <w:r w:rsidRPr="004208B0">
        <w:t xml:space="preserve"> Методические советы</w:t>
      </w:r>
    </w:p>
    <w:p w:rsidR="00201BF9" w:rsidRPr="004208B0" w:rsidRDefault="00201BF9" w:rsidP="00201BF9">
      <w:pPr>
        <w:snapToGrid w:val="0"/>
        <w:jc w:val="both"/>
      </w:pPr>
      <w:r>
        <w:t>3.2</w:t>
      </w:r>
      <w:r w:rsidRPr="004208B0">
        <w:t xml:space="preserve"> Методические семинары </w:t>
      </w:r>
    </w:p>
    <w:p w:rsidR="00201BF9" w:rsidRPr="004208B0" w:rsidRDefault="00201BF9" w:rsidP="00201BF9">
      <w:pPr>
        <w:snapToGrid w:val="0"/>
        <w:jc w:val="both"/>
      </w:pPr>
      <w:r>
        <w:t>3.3</w:t>
      </w:r>
      <w:r w:rsidRPr="004208B0">
        <w:t xml:space="preserve"> Школа педагогического мастерства </w:t>
      </w:r>
    </w:p>
    <w:p w:rsidR="00201BF9" w:rsidRPr="004208B0" w:rsidRDefault="00201BF9" w:rsidP="00201BF9">
      <w:pPr>
        <w:snapToGrid w:val="0"/>
        <w:jc w:val="both"/>
      </w:pPr>
      <w:r>
        <w:t>3.4</w:t>
      </w:r>
      <w:r w:rsidRPr="004208B0">
        <w:t xml:space="preserve"> Предметные недели, НПК</w:t>
      </w:r>
    </w:p>
    <w:p w:rsidR="00201BF9" w:rsidRPr="004208B0" w:rsidRDefault="00201BF9" w:rsidP="00201BF9">
      <w:pPr>
        <w:snapToGrid w:val="0"/>
        <w:jc w:val="both"/>
      </w:pPr>
      <w:r>
        <w:t>3.5</w:t>
      </w:r>
      <w:r w:rsidRPr="004208B0">
        <w:t xml:space="preserve">. Инновационная деятельность </w:t>
      </w:r>
    </w:p>
    <w:p w:rsidR="00201BF9" w:rsidRPr="004208B0" w:rsidRDefault="00201BF9" w:rsidP="00201BF9">
      <w:pPr>
        <w:snapToGrid w:val="0"/>
        <w:rPr>
          <w:bCs/>
        </w:rPr>
      </w:pPr>
      <w:r>
        <w:rPr>
          <w:bCs/>
        </w:rPr>
        <w:t>3.6</w:t>
      </w:r>
      <w:r w:rsidRPr="004208B0">
        <w:rPr>
          <w:bCs/>
        </w:rPr>
        <w:t>. Реализация муниципального проекта «</w:t>
      </w:r>
      <w:proofErr w:type="spellStart"/>
      <w:r w:rsidRPr="004208B0">
        <w:rPr>
          <w:bCs/>
        </w:rPr>
        <w:t>Взаимообучение</w:t>
      </w:r>
      <w:proofErr w:type="spellEnd"/>
      <w:r w:rsidRPr="004208B0">
        <w:rPr>
          <w:bCs/>
        </w:rPr>
        <w:t xml:space="preserve"> образовательных учреждений или методический ДВИЖ»</w:t>
      </w:r>
    </w:p>
    <w:p w:rsidR="00201BF9" w:rsidRPr="004208B0" w:rsidRDefault="00201BF9" w:rsidP="00201BF9">
      <w:r w:rsidRPr="004208B0">
        <w:t>Это традиционные, но надежные формы организации методической работы. С их помощью осуществлялась реализация образовательных программ и базисного учебного плана школы, обновление содержания образования через использование актуальных педагогических технологий.</w:t>
      </w:r>
      <w:r w:rsidRPr="004208B0">
        <w:rPr>
          <w:color w:val="000000"/>
          <w:shd w:val="clear" w:color="auto" w:fill="FFFFFF"/>
        </w:rPr>
        <w:t xml:space="preserve"> Научно – методическая работа школы строилась на основе плана. При планировании методической работы школы педагогический коллектив стремился отобрать те формы, которые реально способствовали реализации </w:t>
      </w:r>
      <w:r w:rsidRPr="004208B0">
        <w:rPr>
          <w:color w:val="000000"/>
        </w:rPr>
        <w:t>проекта «Профессионализм учителя – успешность ученика»</w:t>
      </w:r>
      <w:r w:rsidRPr="004208B0">
        <w:rPr>
          <w:color w:val="000000"/>
          <w:shd w:val="clear" w:color="auto" w:fill="FFFFFF"/>
        </w:rPr>
        <w:t>.</w:t>
      </w:r>
      <w:r w:rsidRPr="004208B0">
        <w:t xml:space="preserve"> </w:t>
      </w:r>
    </w:p>
    <w:p w:rsidR="00201BF9" w:rsidRDefault="00201BF9" w:rsidP="00201BF9">
      <w:r w:rsidRPr="004208B0">
        <w:t xml:space="preserve">Высшей формой коллективной методической работы всегда был и остается </w:t>
      </w:r>
      <w:r w:rsidRPr="000D08D6">
        <w:rPr>
          <w:b/>
        </w:rPr>
        <w:t>педагогический</w:t>
      </w:r>
      <w:r w:rsidRPr="004208B0">
        <w:t xml:space="preserve"> </w:t>
      </w:r>
      <w:r w:rsidRPr="000D08D6">
        <w:rPr>
          <w:b/>
        </w:rPr>
        <w:t>совет</w:t>
      </w:r>
      <w:r w:rsidRPr="004208B0">
        <w:t xml:space="preserve">, </w:t>
      </w:r>
      <w:r w:rsidRPr="004208B0">
        <w:rPr>
          <w:color w:val="000000"/>
        </w:rPr>
        <w:t>целью которого является объединение усилий педагогического коллектива школы для повышения уровня учебно-воспитательного процесса, использование в практике достижений педагогической науки и передового опыта.</w:t>
      </w:r>
      <w:r>
        <w:t xml:space="preserve"> В 20223-2024</w:t>
      </w:r>
      <w:r w:rsidRPr="004208B0">
        <w:t xml:space="preserve"> учебном году было проведено</w:t>
      </w:r>
      <w:r>
        <w:t>:</w:t>
      </w:r>
    </w:p>
    <w:p w:rsidR="00201BF9" w:rsidRPr="00260F2D" w:rsidRDefault="00201BF9" w:rsidP="00201BF9">
      <w:pPr>
        <w:shd w:val="clear" w:color="auto" w:fill="FFFFFF"/>
        <w:rPr>
          <w:color w:val="000000"/>
        </w:rPr>
      </w:pPr>
      <w:r w:rsidRPr="00260F2D">
        <w:rPr>
          <w:color w:val="000000"/>
        </w:rPr>
        <w:t xml:space="preserve">В течение года было проведено </w:t>
      </w:r>
      <w:r w:rsidRPr="00260F2D">
        <w:rPr>
          <w:b/>
          <w:color w:val="000000"/>
        </w:rPr>
        <w:t>5 заседаний</w:t>
      </w:r>
      <w:r w:rsidRPr="00260F2D">
        <w:rPr>
          <w:color w:val="000000"/>
        </w:rPr>
        <w:t xml:space="preserve"> учителей методического объединения</w:t>
      </w:r>
    </w:p>
    <w:p w:rsidR="00201BF9" w:rsidRPr="00260F2D" w:rsidRDefault="00201BF9" w:rsidP="00201BF9">
      <w:pPr>
        <w:shd w:val="clear" w:color="auto" w:fill="FFFFFF"/>
        <w:rPr>
          <w:color w:val="000000"/>
        </w:rPr>
      </w:pPr>
      <w:r w:rsidRPr="00260F2D">
        <w:rPr>
          <w:b/>
        </w:rPr>
        <w:t>Август.</w:t>
      </w:r>
    </w:p>
    <w:p w:rsidR="00201BF9" w:rsidRPr="00260F2D" w:rsidRDefault="00201BF9" w:rsidP="00201BF9">
      <w:pPr>
        <w:rPr>
          <w:rFonts w:eastAsia="Calibri"/>
        </w:rPr>
      </w:pPr>
      <w:r w:rsidRPr="00260F2D">
        <w:rPr>
          <w:rFonts w:eastAsia="Calibri"/>
        </w:rPr>
        <w:t>1. Планирование работы на 2023-2024 учебный год. Цели и задачи.</w:t>
      </w:r>
      <w:r w:rsidRPr="00260F2D">
        <w:rPr>
          <w:rFonts w:eastAsia="Calibri"/>
        </w:rPr>
        <w:br/>
        <w:t>2. Утверждение состава и плана методического совета.</w:t>
      </w:r>
      <w:r w:rsidRPr="00260F2D">
        <w:rPr>
          <w:rFonts w:eastAsia="Calibri"/>
        </w:rPr>
        <w:br/>
        <w:t>3. Обсуждение и утверждение планов работы МО, авторских рабочих программ педагогов, программ платных услуг на 2023- 2024 учебный год.</w:t>
      </w:r>
    </w:p>
    <w:p w:rsidR="00201BF9" w:rsidRPr="00260F2D" w:rsidRDefault="00201BF9" w:rsidP="00201BF9">
      <w:pPr>
        <w:rPr>
          <w:rFonts w:eastAsia="Calibri"/>
        </w:rPr>
      </w:pPr>
      <w:r w:rsidRPr="00260F2D">
        <w:rPr>
          <w:rFonts w:eastAsia="Calibri"/>
        </w:rPr>
        <w:t xml:space="preserve"> 4.Организация самообразовательной работы педагогических кадров над методическими темами и педагогическими проблемами.</w:t>
      </w:r>
      <w:r w:rsidRPr="00260F2D">
        <w:rPr>
          <w:rFonts w:eastAsia="Calibri"/>
        </w:rPr>
        <w:br/>
        <w:t>5. Организация школьного этапа Всероссийских олимпиад.</w:t>
      </w:r>
      <w:r w:rsidRPr="00260F2D">
        <w:rPr>
          <w:rFonts w:eastAsia="Calibri"/>
        </w:rPr>
        <w:br/>
        <w:t xml:space="preserve">6.Утверждение плана проведения предметных недель, графика контрольных работ. </w:t>
      </w:r>
    </w:p>
    <w:p w:rsidR="00201BF9" w:rsidRPr="00260F2D" w:rsidRDefault="00201BF9" w:rsidP="00201BF9">
      <w:pPr>
        <w:rPr>
          <w:rFonts w:eastAsia="Calibri"/>
        </w:rPr>
      </w:pPr>
      <w:r w:rsidRPr="00260F2D">
        <w:rPr>
          <w:rFonts w:eastAsia="Calibri"/>
        </w:rPr>
        <w:t xml:space="preserve">7. Анализ результатов итоговой аттестации учащихся в 2022-2023уч. году. Утверждение планов педагогов по подготовке к </w:t>
      </w:r>
      <w:proofErr w:type="gramStart"/>
      <w:r w:rsidRPr="00260F2D">
        <w:rPr>
          <w:rFonts w:eastAsia="Calibri"/>
        </w:rPr>
        <w:t>ЕГЭ,ОГЭ</w:t>
      </w:r>
      <w:proofErr w:type="gramEnd"/>
      <w:r w:rsidRPr="00260F2D">
        <w:rPr>
          <w:rFonts w:eastAsia="Calibri"/>
        </w:rPr>
        <w:t>.</w:t>
      </w:r>
    </w:p>
    <w:p w:rsidR="00201BF9" w:rsidRPr="00260F2D" w:rsidRDefault="00201BF9" w:rsidP="00201BF9">
      <w:pPr>
        <w:rPr>
          <w:rFonts w:eastAsia="Calibri"/>
        </w:rPr>
      </w:pPr>
      <w:r w:rsidRPr="00260F2D">
        <w:rPr>
          <w:rFonts w:eastAsia="Calibri"/>
        </w:rPr>
        <w:t>8. Ознакомление руководителей ШМО с требованиями законодательства в области качества образования.</w:t>
      </w:r>
    </w:p>
    <w:p w:rsidR="00201BF9" w:rsidRDefault="00201BF9" w:rsidP="00201BF9">
      <w:pPr>
        <w:rPr>
          <w:rFonts w:eastAsia="Calibri"/>
        </w:rPr>
      </w:pPr>
      <w:r w:rsidRPr="00260F2D">
        <w:rPr>
          <w:rFonts w:eastAsia="Calibri"/>
        </w:rPr>
        <w:t>9.Организация наставничества.</w:t>
      </w:r>
    </w:p>
    <w:p w:rsidR="00201BF9" w:rsidRPr="00260F2D" w:rsidRDefault="00201BF9" w:rsidP="00201BF9">
      <w:pPr>
        <w:rPr>
          <w:b/>
        </w:rPr>
      </w:pPr>
      <w:r w:rsidRPr="00260F2D">
        <w:rPr>
          <w:b/>
        </w:rPr>
        <w:t>Октябрь</w:t>
      </w:r>
    </w:p>
    <w:p w:rsidR="00201BF9" w:rsidRPr="00260F2D" w:rsidRDefault="00201BF9" w:rsidP="00201BF9">
      <w:r w:rsidRPr="00260F2D">
        <w:t xml:space="preserve">1. О ходе реализации педагогическим коллективом обновленных </w:t>
      </w:r>
      <w:proofErr w:type="gramStart"/>
      <w:r w:rsidRPr="00260F2D">
        <w:t>ФГОС  СОО</w:t>
      </w:r>
      <w:proofErr w:type="gramEnd"/>
    </w:p>
    <w:p w:rsidR="00201BF9" w:rsidRPr="00260F2D" w:rsidRDefault="00201BF9" w:rsidP="00201BF9">
      <w:r w:rsidRPr="00260F2D">
        <w:t>2. Итоги школьного этапа Всероссийской олимпиады школьников.</w:t>
      </w:r>
    </w:p>
    <w:p w:rsidR="00201BF9" w:rsidRPr="00260F2D" w:rsidRDefault="00201BF9" w:rsidP="00201BF9">
      <w:pPr>
        <w:rPr>
          <w:rFonts w:eastAsia="Calibri"/>
        </w:rPr>
      </w:pPr>
      <w:r w:rsidRPr="00260F2D">
        <w:t xml:space="preserve">3. Утверждение тематики научных исследовательских работ школьников. </w:t>
      </w:r>
    </w:p>
    <w:p w:rsidR="00201BF9" w:rsidRPr="00260F2D" w:rsidRDefault="00201BF9" w:rsidP="00201BF9">
      <w:pPr>
        <w:suppressAutoHyphens/>
      </w:pPr>
      <w:r w:rsidRPr="00260F2D">
        <w:t>4. Изучение нормативно-правовой базы по государственной итоговой аттестации обучающихся</w:t>
      </w:r>
    </w:p>
    <w:p w:rsidR="00201BF9" w:rsidRPr="00260F2D" w:rsidRDefault="00201BF9" w:rsidP="00201BF9">
      <w:pPr>
        <w:suppressAutoHyphens/>
      </w:pPr>
      <w:r w:rsidRPr="00260F2D">
        <w:t xml:space="preserve">5. Формирование функциональной </w:t>
      </w:r>
      <w:proofErr w:type="gramStart"/>
      <w:r w:rsidRPr="00260F2D">
        <w:t>грамотности  и</w:t>
      </w:r>
      <w:proofErr w:type="gramEnd"/>
      <w:r w:rsidRPr="00260F2D">
        <w:t xml:space="preserve"> информационной безопасности у обучающихся. </w:t>
      </w:r>
    </w:p>
    <w:p w:rsidR="00201BF9" w:rsidRPr="00260F2D" w:rsidRDefault="00201BF9" w:rsidP="00201BF9">
      <w:pPr>
        <w:suppressAutoHyphens/>
      </w:pPr>
      <w:r w:rsidRPr="00260F2D">
        <w:t>6. Подготовка к методической недели «</w:t>
      </w:r>
      <w:proofErr w:type="gramStart"/>
      <w:r w:rsidRPr="00260F2D">
        <w:t>Фестиваль  открытых</w:t>
      </w:r>
      <w:proofErr w:type="gramEnd"/>
      <w:r w:rsidRPr="00260F2D">
        <w:t xml:space="preserve"> уроков»</w:t>
      </w:r>
    </w:p>
    <w:p w:rsidR="00201BF9" w:rsidRPr="00260F2D" w:rsidRDefault="00201BF9" w:rsidP="00201BF9">
      <w:pPr>
        <w:suppressAutoHyphens/>
      </w:pPr>
      <w:r w:rsidRPr="00260F2D">
        <w:t xml:space="preserve">7. Участие в конкурсах профессионального мастерства. </w:t>
      </w:r>
    </w:p>
    <w:p w:rsidR="00201BF9" w:rsidRPr="00260F2D" w:rsidRDefault="00201BF9" w:rsidP="00201BF9">
      <w:pPr>
        <w:suppressAutoHyphens/>
      </w:pPr>
      <w:r w:rsidRPr="00260F2D">
        <w:rPr>
          <w:rFonts w:eastAsia="Calibri"/>
          <w:lang w:eastAsia="en-US"/>
        </w:rPr>
        <w:t xml:space="preserve">8. Итоги ВСОКО: анализ результатов </w:t>
      </w:r>
      <w:proofErr w:type="gramStart"/>
      <w:r w:rsidRPr="00260F2D">
        <w:rPr>
          <w:rFonts w:eastAsia="Calibri"/>
          <w:lang w:eastAsia="en-US"/>
        </w:rPr>
        <w:t>входных  (</w:t>
      </w:r>
      <w:proofErr w:type="gramEnd"/>
      <w:r w:rsidRPr="00260F2D">
        <w:rPr>
          <w:rFonts w:eastAsia="Calibri"/>
          <w:lang w:eastAsia="en-US"/>
        </w:rPr>
        <w:t xml:space="preserve"> стартовых) контрольных работ.</w:t>
      </w:r>
    </w:p>
    <w:p w:rsidR="00201BF9" w:rsidRPr="00260F2D" w:rsidRDefault="00201BF9" w:rsidP="00201BF9">
      <w:pPr>
        <w:suppressAutoHyphens/>
      </w:pPr>
      <w:r w:rsidRPr="00260F2D">
        <w:rPr>
          <w:rFonts w:eastAsia="Calibri"/>
          <w:lang w:eastAsia="en-US"/>
        </w:rPr>
        <w:t>9. Подготовка к педсовету .</w:t>
      </w:r>
    </w:p>
    <w:p w:rsidR="00201BF9" w:rsidRPr="00260F2D" w:rsidRDefault="00201BF9" w:rsidP="00201BF9">
      <w:pPr>
        <w:suppressAutoHyphens/>
      </w:pPr>
      <w:r w:rsidRPr="00260F2D">
        <w:t>10. Подготовка к семинару « Разработка единых требований к оформлению тетрадей, в том числе для контрольных  и практических работ, дневников</w:t>
      </w:r>
    </w:p>
    <w:p w:rsidR="00201BF9" w:rsidRPr="00260F2D" w:rsidRDefault="00201BF9" w:rsidP="00201BF9">
      <w:pPr>
        <w:suppressAutoHyphens/>
      </w:pPr>
      <w:r w:rsidRPr="00260F2D">
        <w:rPr>
          <w:b/>
        </w:rPr>
        <w:t>Декабрь.</w:t>
      </w:r>
    </w:p>
    <w:p w:rsidR="00201BF9" w:rsidRPr="00260F2D" w:rsidRDefault="00201BF9" w:rsidP="00201BF9">
      <w:pPr>
        <w:spacing w:after="200" w:line="276" w:lineRule="auto"/>
        <w:contextualSpacing/>
        <w:jc w:val="both"/>
        <w:rPr>
          <w:rFonts w:eastAsia="Calibri"/>
          <w:lang w:eastAsia="en-US"/>
        </w:rPr>
      </w:pPr>
      <w:r>
        <w:rPr>
          <w:rFonts w:eastAsia="Calibri"/>
          <w:lang w:eastAsia="en-US"/>
        </w:rPr>
        <w:t>1.</w:t>
      </w:r>
      <w:r w:rsidRPr="00260F2D">
        <w:rPr>
          <w:rFonts w:eastAsia="Calibri"/>
          <w:lang w:eastAsia="en-US"/>
        </w:rPr>
        <w:t>Итоги ВСОКО: рубежный контроль.</w:t>
      </w:r>
    </w:p>
    <w:p w:rsidR="00201BF9" w:rsidRPr="00260F2D" w:rsidRDefault="00201BF9" w:rsidP="00201BF9">
      <w:pPr>
        <w:spacing w:after="200" w:line="276" w:lineRule="auto"/>
        <w:contextualSpacing/>
        <w:jc w:val="both"/>
        <w:rPr>
          <w:rFonts w:eastAsia="Calibri"/>
          <w:lang w:eastAsia="en-US"/>
        </w:rPr>
      </w:pPr>
      <w:r w:rsidRPr="00260F2D">
        <w:rPr>
          <w:rFonts w:eastAsia="Calibri"/>
          <w:lang w:eastAsia="en-US"/>
        </w:rPr>
        <w:lastRenderedPageBreak/>
        <w:t xml:space="preserve">О ходе реализаций  педагогическим  коллективом ФГОС-21: итоги мониторинга учебного процесса за первое полугодие. </w:t>
      </w:r>
    </w:p>
    <w:p w:rsidR="00201BF9" w:rsidRPr="00260F2D" w:rsidRDefault="00201BF9" w:rsidP="00201BF9">
      <w:pPr>
        <w:spacing w:after="200" w:line="276" w:lineRule="auto"/>
        <w:contextualSpacing/>
        <w:jc w:val="both"/>
        <w:rPr>
          <w:rFonts w:eastAsia="Calibri"/>
          <w:lang w:eastAsia="en-US"/>
        </w:rPr>
      </w:pPr>
      <w:r>
        <w:rPr>
          <w:rFonts w:eastAsia="Calibri"/>
          <w:lang w:eastAsia="en-US"/>
        </w:rPr>
        <w:t>2.</w:t>
      </w:r>
      <w:r w:rsidRPr="00260F2D">
        <w:rPr>
          <w:rFonts w:eastAsia="Calibri"/>
          <w:lang w:eastAsia="en-US"/>
        </w:rPr>
        <w:t>Мониторинг  полугодовых  контрольных работ.</w:t>
      </w:r>
    </w:p>
    <w:p w:rsidR="00201BF9" w:rsidRPr="00260F2D" w:rsidRDefault="00201BF9" w:rsidP="00201BF9">
      <w:pPr>
        <w:spacing w:after="200" w:line="276" w:lineRule="auto"/>
        <w:contextualSpacing/>
        <w:jc w:val="both"/>
        <w:rPr>
          <w:rFonts w:eastAsia="Calibri"/>
          <w:lang w:eastAsia="en-US"/>
        </w:rPr>
      </w:pPr>
      <w:r>
        <w:rPr>
          <w:rFonts w:eastAsia="Calibri"/>
          <w:lang w:eastAsia="en-US"/>
        </w:rPr>
        <w:t>3.</w:t>
      </w:r>
      <w:r w:rsidRPr="00260F2D">
        <w:rPr>
          <w:rFonts w:eastAsia="Calibri"/>
          <w:lang w:eastAsia="en-US"/>
        </w:rPr>
        <w:t xml:space="preserve">Подготовка к предметным неделям  </w:t>
      </w:r>
    </w:p>
    <w:p w:rsidR="00201BF9" w:rsidRPr="00260F2D" w:rsidRDefault="00201BF9" w:rsidP="00201BF9">
      <w:pPr>
        <w:spacing w:after="200" w:line="276" w:lineRule="auto"/>
        <w:contextualSpacing/>
        <w:jc w:val="both"/>
      </w:pPr>
      <w:r>
        <w:rPr>
          <w:rFonts w:eastAsia="Calibri"/>
          <w:lang w:eastAsia="en-US"/>
        </w:rPr>
        <w:t>4.</w:t>
      </w:r>
      <w:r w:rsidRPr="00260F2D">
        <w:rPr>
          <w:rFonts w:eastAsia="Calibri"/>
          <w:lang w:eastAsia="en-US"/>
        </w:rPr>
        <w:t xml:space="preserve">Организация проектно- исследовательской работы в </w:t>
      </w:r>
      <w:proofErr w:type="gramStart"/>
      <w:r w:rsidRPr="00260F2D">
        <w:rPr>
          <w:rFonts w:eastAsia="Calibri"/>
          <w:lang w:eastAsia="en-US"/>
        </w:rPr>
        <w:t>рамках  ФГОС</w:t>
      </w:r>
      <w:proofErr w:type="gramEnd"/>
      <w:r w:rsidRPr="00260F2D">
        <w:rPr>
          <w:rFonts w:eastAsia="Calibri"/>
          <w:lang w:eastAsia="en-US"/>
        </w:rPr>
        <w:t>.</w:t>
      </w:r>
    </w:p>
    <w:p w:rsidR="00201BF9" w:rsidRPr="00260F2D" w:rsidRDefault="00201BF9" w:rsidP="00201BF9">
      <w:pPr>
        <w:spacing w:after="200" w:line="276" w:lineRule="auto"/>
        <w:contextualSpacing/>
        <w:jc w:val="both"/>
      </w:pPr>
      <w:r>
        <w:rPr>
          <w:rFonts w:eastAsia="Calibri"/>
          <w:lang w:eastAsia="en-US"/>
        </w:rPr>
        <w:t>5.</w:t>
      </w:r>
      <w:r w:rsidRPr="00260F2D">
        <w:rPr>
          <w:rFonts w:eastAsia="Calibri"/>
          <w:lang w:eastAsia="en-US"/>
        </w:rPr>
        <w:t>Итоги проверки исполнения планов работы МО за 1-е полугодие.</w:t>
      </w:r>
    </w:p>
    <w:p w:rsidR="00201BF9" w:rsidRPr="00362C8A" w:rsidRDefault="00201BF9" w:rsidP="00201BF9">
      <w:pPr>
        <w:spacing w:after="200" w:line="276" w:lineRule="auto"/>
        <w:contextualSpacing/>
        <w:jc w:val="both"/>
      </w:pPr>
      <w:r>
        <w:rPr>
          <w:rFonts w:eastAsia="Calibri"/>
          <w:lang w:eastAsia="en-US"/>
        </w:rPr>
        <w:t>6.</w:t>
      </w:r>
      <w:r w:rsidRPr="00260F2D">
        <w:rPr>
          <w:rFonts w:eastAsia="Calibri"/>
          <w:lang w:eastAsia="en-US"/>
        </w:rPr>
        <w:t>Подготовка к педсовету</w:t>
      </w:r>
    </w:p>
    <w:p w:rsidR="00201BF9" w:rsidRPr="00260F2D" w:rsidRDefault="00201BF9" w:rsidP="00201BF9">
      <w:pPr>
        <w:rPr>
          <w:b/>
        </w:rPr>
      </w:pPr>
      <w:r w:rsidRPr="00260F2D">
        <w:rPr>
          <w:b/>
        </w:rPr>
        <w:t>Март</w:t>
      </w:r>
    </w:p>
    <w:p w:rsidR="00201BF9" w:rsidRPr="00260F2D" w:rsidRDefault="00201BF9" w:rsidP="00201BF9">
      <w:pPr>
        <w:contextualSpacing/>
        <w:rPr>
          <w:b/>
        </w:rPr>
      </w:pPr>
      <w:r w:rsidRPr="00260F2D">
        <w:rPr>
          <w:rFonts w:eastAsia="Calibri"/>
          <w:lang w:eastAsia="en-US"/>
        </w:rPr>
        <w:t xml:space="preserve">1.Подготовка к семинару-практикуму «Методы поддержки учителей при реализации ФГОС. </w:t>
      </w:r>
      <w:proofErr w:type="spellStart"/>
      <w:r w:rsidRPr="00260F2D">
        <w:rPr>
          <w:rFonts w:eastAsia="Calibri"/>
          <w:lang w:eastAsia="en-US"/>
        </w:rPr>
        <w:t>Межпредметное</w:t>
      </w:r>
      <w:proofErr w:type="spellEnd"/>
      <w:r w:rsidRPr="00260F2D">
        <w:rPr>
          <w:rFonts w:eastAsia="Calibri"/>
          <w:lang w:eastAsia="en-US"/>
        </w:rPr>
        <w:t xml:space="preserve"> взаимодействие на уроках»</w:t>
      </w:r>
    </w:p>
    <w:p w:rsidR="00201BF9" w:rsidRPr="00260F2D" w:rsidRDefault="00201BF9" w:rsidP="00201BF9">
      <w:pPr>
        <w:contextualSpacing/>
        <w:rPr>
          <w:rFonts w:eastAsia="Calibri"/>
          <w:lang w:eastAsia="en-US"/>
        </w:rPr>
      </w:pPr>
      <w:r w:rsidRPr="00260F2D">
        <w:rPr>
          <w:rFonts w:eastAsia="Calibri"/>
          <w:lang w:eastAsia="en-US"/>
        </w:rPr>
        <w:t>2. Подготовка к педсовету «Воспитание в современной школе от программ к конкретным действиям»</w:t>
      </w:r>
    </w:p>
    <w:p w:rsidR="00201BF9" w:rsidRPr="00260F2D" w:rsidRDefault="00201BF9" w:rsidP="00201BF9">
      <w:r w:rsidRPr="00260F2D">
        <w:t>3.  Подведение итогов предметных недель.</w:t>
      </w:r>
    </w:p>
    <w:p w:rsidR="00201BF9" w:rsidRPr="00260F2D" w:rsidRDefault="00201BF9" w:rsidP="00201BF9">
      <w:r w:rsidRPr="00260F2D">
        <w:t>4. Подготовка к проведению ШНПК « Шаг в науку»</w:t>
      </w:r>
    </w:p>
    <w:p w:rsidR="00201BF9" w:rsidRPr="00260F2D" w:rsidRDefault="00201BF9" w:rsidP="00201BF9">
      <w:r w:rsidRPr="00260F2D">
        <w:t>5. Оформление уголков по подготовке к экзаменам, корректировка планов работы по подготовке к итоговой аттестации.</w:t>
      </w:r>
    </w:p>
    <w:p w:rsidR="00201BF9" w:rsidRPr="00260F2D" w:rsidRDefault="00201BF9" w:rsidP="00201BF9">
      <w:r w:rsidRPr="00260F2D">
        <w:t xml:space="preserve">6 .Рассмотрение и утверждение  </w:t>
      </w:r>
      <w:proofErr w:type="spellStart"/>
      <w:r w:rsidRPr="00260F2D">
        <w:t>КИМов</w:t>
      </w:r>
      <w:proofErr w:type="spellEnd"/>
      <w:r w:rsidRPr="00260F2D">
        <w:t xml:space="preserve">  для проведения промежуточной и итоговой аттестации.  </w:t>
      </w:r>
    </w:p>
    <w:p w:rsidR="00201BF9" w:rsidRPr="00260F2D" w:rsidRDefault="00201BF9" w:rsidP="00201BF9">
      <w:pPr>
        <w:jc w:val="both"/>
      </w:pPr>
      <w:r w:rsidRPr="00260F2D">
        <w:t>7.Итоги 3 четверти.</w:t>
      </w:r>
    </w:p>
    <w:p w:rsidR="00201BF9" w:rsidRPr="00260F2D" w:rsidRDefault="00201BF9" w:rsidP="00201BF9">
      <w:pPr>
        <w:rPr>
          <w:b/>
        </w:rPr>
      </w:pPr>
      <w:r w:rsidRPr="00260F2D">
        <w:rPr>
          <w:b/>
        </w:rPr>
        <w:t xml:space="preserve">Май </w:t>
      </w:r>
    </w:p>
    <w:p w:rsidR="00201BF9" w:rsidRPr="00260F2D" w:rsidRDefault="00201BF9" w:rsidP="00201BF9">
      <w:pPr>
        <w:shd w:val="clear" w:color="auto" w:fill="FFFFFF"/>
        <w:rPr>
          <w:color w:val="000000"/>
        </w:rPr>
      </w:pPr>
      <w:r w:rsidRPr="00260F2D">
        <w:t xml:space="preserve"> </w:t>
      </w:r>
      <w:r w:rsidRPr="00260F2D">
        <w:rPr>
          <w:color w:val="000000"/>
        </w:rPr>
        <w:t>1.Анализ  МО за 2023-2024 учебный год, планы и перспективы на новый 2024-2025  учебный год.</w:t>
      </w:r>
    </w:p>
    <w:p w:rsidR="00201BF9" w:rsidRPr="00260F2D" w:rsidRDefault="00201BF9" w:rsidP="00201BF9">
      <w:pPr>
        <w:shd w:val="clear" w:color="auto" w:fill="FFFFFF"/>
        <w:rPr>
          <w:color w:val="000000"/>
        </w:rPr>
      </w:pPr>
      <w:r w:rsidRPr="00260F2D">
        <w:rPr>
          <w:color w:val="000000"/>
        </w:rPr>
        <w:t>2. Мониторинг методических затруднений педагогов.</w:t>
      </w:r>
    </w:p>
    <w:p w:rsidR="00201BF9" w:rsidRPr="00260F2D" w:rsidRDefault="00201BF9" w:rsidP="00201BF9">
      <w:pPr>
        <w:shd w:val="clear" w:color="auto" w:fill="FFFFFF"/>
        <w:rPr>
          <w:color w:val="000000"/>
        </w:rPr>
      </w:pPr>
      <w:r w:rsidRPr="00260F2D">
        <w:rPr>
          <w:color w:val="000000"/>
        </w:rPr>
        <w:t>3. Обсуждение планирования работы МО на 2024 – 2025 учебный год: предложения, рекомендации, основные направления деятельности.</w:t>
      </w:r>
    </w:p>
    <w:p w:rsidR="00201BF9" w:rsidRPr="00260F2D" w:rsidRDefault="00201BF9" w:rsidP="00201BF9">
      <w:pPr>
        <w:shd w:val="clear" w:color="auto" w:fill="FFFFFF"/>
        <w:rPr>
          <w:color w:val="000000"/>
        </w:rPr>
      </w:pPr>
      <w:r w:rsidRPr="00260F2D">
        <w:rPr>
          <w:color w:val="000000"/>
        </w:rPr>
        <w:t>4. Рассмотрение материала теста для индивидуального отбора в профильный класс.</w:t>
      </w:r>
    </w:p>
    <w:p w:rsidR="00201BF9" w:rsidRPr="00362C8A" w:rsidRDefault="00201BF9" w:rsidP="00201BF9">
      <w:pPr>
        <w:shd w:val="clear" w:color="auto" w:fill="FFFFFF"/>
        <w:rPr>
          <w:color w:val="000000"/>
        </w:rPr>
      </w:pPr>
      <w:r w:rsidRPr="00260F2D">
        <w:rPr>
          <w:color w:val="000000"/>
        </w:rPr>
        <w:t>5. Рассмотрение программ и  КТП на новый учебный год.</w:t>
      </w:r>
    </w:p>
    <w:p w:rsidR="00201BF9" w:rsidRPr="00260F2D" w:rsidRDefault="00201BF9" w:rsidP="00201BF9">
      <w:pPr>
        <w:jc w:val="both"/>
      </w:pPr>
      <w:r w:rsidRPr="00260F2D">
        <w:t xml:space="preserve">Анализируя образовательную деятельность, можно отметить следующие аспекты: все учителя работали по рабочим программам, за основу которых взята программа Министерства образования для общеобразовательной школы и выполнение плана мероприятий по формированию функциональной грамотности. </w:t>
      </w:r>
    </w:p>
    <w:p w:rsidR="00201BF9" w:rsidRPr="00260F2D" w:rsidRDefault="00201BF9" w:rsidP="00201BF9">
      <w:pPr>
        <w:ind w:firstLine="709"/>
        <w:rPr>
          <w:color w:val="000000"/>
          <w:shd w:val="clear" w:color="auto" w:fill="FFFFFF"/>
        </w:rPr>
      </w:pPr>
      <w:r w:rsidRPr="00260F2D">
        <w:rPr>
          <w:b/>
        </w:rPr>
        <w:t>Все вопросы, рассматриваемые на МО, были актуальны.</w:t>
      </w:r>
      <w:r w:rsidRPr="00260F2D">
        <w:rPr>
          <w:color w:val="000000"/>
        </w:rPr>
        <w:t> </w:t>
      </w:r>
      <w:r w:rsidRPr="00260F2D">
        <w:t xml:space="preserve"> На заседаниях МО рассматривалась и решались проблемы повышения профессионального мастерства учителей в тесной связи с результатами учебно-воспитательного процесса, заслушивались выступления учителей с материалами из опыта работы. В школе сложилась система отбора проблем для изучения и подготовки педсоветов, учитывающая приоритетные направления деятельности педагогического коллектива.</w:t>
      </w:r>
    </w:p>
    <w:p w:rsidR="00201BF9" w:rsidRPr="00260F2D" w:rsidRDefault="00201BF9" w:rsidP="00201BF9">
      <w:pPr>
        <w:ind w:firstLine="709"/>
        <w:jc w:val="both"/>
      </w:pPr>
      <w:r w:rsidRPr="00260F2D">
        <w:rPr>
          <w:b/>
        </w:rPr>
        <w:t>Реализация целей и задач</w:t>
      </w:r>
      <w:r w:rsidRPr="00260F2D">
        <w:t xml:space="preserve"> МО осуществлялась согласно требованиям государственных программ, велась на основе нормативно - правовых и распорядительных документов федерального, регионального и муниципального уровней и была направлена на защиту прав  и интересов обучаемых.</w:t>
      </w:r>
    </w:p>
    <w:p w:rsidR="00201BF9" w:rsidRPr="00260F2D" w:rsidRDefault="00201BF9" w:rsidP="00201BF9">
      <w:pPr>
        <w:ind w:firstLine="709"/>
        <w:jc w:val="both"/>
      </w:pPr>
      <w:r w:rsidRPr="00260F2D">
        <w:t xml:space="preserve">С учетом федерального перечня учебников, допущенных и рекомендованных Министерством образования РФ к использованию в образовательном процессе, учителя работали по этим комплектам. </w:t>
      </w:r>
    </w:p>
    <w:p w:rsidR="00201BF9" w:rsidRPr="00260F2D" w:rsidRDefault="00201BF9" w:rsidP="00201BF9">
      <w:pPr>
        <w:rPr>
          <w:b/>
        </w:rPr>
      </w:pPr>
      <w:r w:rsidRPr="00215ACF">
        <w:t>В 2023-2024 году были проведены</w:t>
      </w:r>
      <w:r w:rsidRPr="00260F2D">
        <w:rPr>
          <w:b/>
        </w:rPr>
        <w:t xml:space="preserve"> 2 семинара- практикума </w:t>
      </w:r>
    </w:p>
    <w:p w:rsidR="00201BF9" w:rsidRPr="00260F2D" w:rsidRDefault="00201BF9" w:rsidP="00201BF9">
      <w:pPr>
        <w:numPr>
          <w:ilvl w:val="0"/>
          <w:numId w:val="28"/>
        </w:numPr>
        <w:spacing w:after="200" w:line="276" w:lineRule="auto"/>
        <w:ind w:left="0" w:firstLine="709"/>
        <w:contextualSpacing/>
      </w:pPr>
      <w:r w:rsidRPr="00260F2D">
        <w:t>Разработка требований к оформлению тетрадей, в том числе для контрольных работ и практических работ, дневников.</w:t>
      </w:r>
    </w:p>
    <w:p w:rsidR="00201BF9" w:rsidRPr="00362C8A" w:rsidRDefault="00201BF9" w:rsidP="00201BF9">
      <w:pPr>
        <w:numPr>
          <w:ilvl w:val="0"/>
          <w:numId w:val="28"/>
        </w:numPr>
        <w:spacing w:after="200" w:line="276" w:lineRule="auto"/>
        <w:ind w:left="0" w:firstLine="709"/>
        <w:contextualSpacing/>
      </w:pPr>
      <w:r w:rsidRPr="00260F2D">
        <w:t xml:space="preserve">Методы поддержки учителей при реализации ФГОС. </w:t>
      </w:r>
      <w:proofErr w:type="spellStart"/>
      <w:r>
        <w:t>Меж</w:t>
      </w:r>
      <w:r w:rsidRPr="00260F2D">
        <w:t>предметное</w:t>
      </w:r>
      <w:proofErr w:type="spellEnd"/>
      <w:r w:rsidRPr="00260F2D">
        <w:t xml:space="preserve"> взаимодействие на уроках.</w:t>
      </w:r>
    </w:p>
    <w:p w:rsidR="00201BF9" w:rsidRPr="00260F2D" w:rsidRDefault="00201BF9" w:rsidP="00201BF9">
      <w:r w:rsidRPr="00260F2D">
        <w:t xml:space="preserve">Высшей формой коллективной методической работы всегда был и остается </w:t>
      </w:r>
      <w:r w:rsidRPr="007143D2">
        <w:rPr>
          <w:b/>
        </w:rPr>
        <w:t>педагогический совет,</w:t>
      </w:r>
      <w:r w:rsidRPr="00260F2D">
        <w:t xml:space="preserve"> </w:t>
      </w:r>
      <w:r w:rsidRPr="00260F2D">
        <w:rPr>
          <w:color w:val="000000"/>
        </w:rPr>
        <w:t xml:space="preserve">целью которого является объединение усилий педагогического </w:t>
      </w:r>
      <w:r w:rsidRPr="00260F2D">
        <w:rPr>
          <w:color w:val="000000"/>
        </w:rPr>
        <w:lastRenderedPageBreak/>
        <w:t>коллектива школы для повышения уровня учебно-воспитательного процесса, использование в практике достижений педагогической науки и передового опыта.</w:t>
      </w:r>
      <w:r w:rsidRPr="00260F2D">
        <w:t xml:space="preserve"> В 2023/2024 учебном году было про</w:t>
      </w:r>
      <w:r>
        <w:t>ведено 5 педсоветов:</w:t>
      </w:r>
      <w:r w:rsidRPr="00260F2D">
        <w:t xml:space="preserve"> </w:t>
      </w:r>
    </w:p>
    <w:p w:rsidR="00201BF9" w:rsidRDefault="00201BF9" w:rsidP="00201BF9">
      <w:r w:rsidRPr="00260F2D">
        <w:t xml:space="preserve">1. </w:t>
      </w:r>
      <w:r w:rsidRPr="00260F2D">
        <w:rPr>
          <w:b/>
        </w:rPr>
        <w:t>Август</w:t>
      </w:r>
      <w:r w:rsidRPr="00260F2D">
        <w:t>. » Итоги года школы в 2023-2024 учебном году»</w:t>
      </w:r>
    </w:p>
    <w:p w:rsidR="00201BF9" w:rsidRPr="00260F2D" w:rsidRDefault="00201BF9" w:rsidP="00201BF9">
      <w:r>
        <w:t xml:space="preserve"> Вопросы: Анализ деятельности педагогического коллектива в 2022-2023 учебном </w:t>
      </w:r>
      <w:proofErr w:type="spellStart"/>
      <w:r>
        <w:t>году.Цели</w:t>
      </w:r>
      <w:proofErr w:type="spellEnd"/>
      <w:r>
        <w:t xml:space="preserve"> и задачи на 2023-2024 учебный год.</w:t>
      </w:r>
    </w:p>
    <w:p w:rsidR="00201BF9" w:rsidRDefault="00201BF9" w:rsidP="00201BF9">
      <w:pPr>
        <w:rPr>
          <w:shd w:val="clear" w:color="auto" w:fill="FFFFFF"/>
        </w:rPr>
      </w:pPr>
      <w:r w:rsidRPr="00260F2D">
        <w:rPr>
          <w:color w:val="000000"/>
        </w:rPr>
        <w:t xml:space="preserve">2. </w:t>
      </w:r>
      <w:r w:rsidRPr="00260F2D">
        <w:rPr>
          <w:b/>
          <w:color w:val="000000"/>
        </w:rPr>
        <w:t>Октябрь</w:t>
      </w:r>
      <w:r w:rsidRPr="00260F2D">
        <w:rPr>
          <w:rFonts w:eastAsia="Calibri"/>
          <w:sz w:val="32"/>
          <w:szCs w:val="32"/>
          <w:lang w:eastAsia="en-US"/>
        </w:rPr>
        <w:t xml:space="preserve"> </w:t>
      </w:r>
      <w:r>
        <w:rPr>
          <w:rFonts w:eastAsia="Calibri"/>
          <w:sz w:val="32"/>
          <w:szCs w:val="32"/>
          <w:lang w:eastAsia="en-US"/>
        </w:rPr>
        <w:t>«</w:t>
      </w:r>
      <w:r w:rsidRPr="00260F2D">
        <w:rPr>
          <w:rFonts w:eastAsia="Calibri"/>
          <w:lang w:eastAsia="en-US"/>
        </w:rPr>
        <w:t>Формирование суверенной системы образования: от цели до результата</w:t>
      </w:r>
      <w:r w:rsidRPr="00260F2D">
        <w:rPr>
          <w:shd w:val="clear" w:color="auto" w:fill="FFFFFF"/>
        </w:rPr>
        <w:t>»</w:t>
      </w:r>
    </w:p>
    <w:p w:rsidR="00201BF9" w:rsidRDefault="00201BF9" w:rsidP="00201BF9">
      <w:pPr>
        <w:rPr>
          <w:shd w:val="clear" w:color="auto" w:fill="FFFFFF"/>
        </w:rPr>
      </w:pPr>
      <w:r>
        <w:rPr>
          <w:shd w:val="clear" w:color="auto" w:fill="FFFFFF"/>
        </w:rPr>
        <w:t>Вопросы:</w:t>
      </w:r>
    </w:p>
    <w:p w:rsidR="00201BF9" w:rsidRPr="00C211B0" w:rsidRDefault="00201BF9" w:rsidP="00201BF9">
      <w:pPr>
        <w:pStyle w:val="a8"/>
        <w:spacing w:before="0" w:beforeAutospacing="0" w:after="0" w:afterAutospacing="0"/>
        <w:jc w:val="both"/>
      </w:pPr>
      <w:r>
        <w:rPr>
          <w:shd w:val="clear" w:color="auto" w:fill="FFFFFF"/>
        </w:rPr>
        <w:t xml:space="preserve">1. </w:t>
      </w:r>
      <w:r w:rsidRPr="00C211B0">
        <w:rPr>
          <w:rFonts w:eastAsia="+mn-ea"/>
          <w:color w:val="000000"/>
          <w:kern w:val="24"/>
        </w:rPr>
        <w:t xml:space="preserve">Аттестация педагогических работников как ресурс повышения качества </w:t>
      </w:r>
      <w:proofErr w:type="gramStart"/>
      <w:r w:rsidRPr="00C211B0">
        <w:rPr>
          <w:rFonts w:eastAsia="+mn-ea"/>
          <w:color w:val="000000"/>
          <w:kern w:val="24"/>
        </w:rPr>
        <w:t xml:space="preserve">образования </w:t>
      </w:r>
      <w:r>
        <w:rPr>
          <w:rFonts w:eastAsia="+mn-ea"/>
          <w:color w:val="000000"/>
          <w:kern w:val="24"/>
        </w:rPr>
        <w:t>.</w:t>
      </w:r>
      <w:proofErr w:type="gramEnd"/>
    </w:p>
    <w:p w:rsidR="00201BF9" w:rsidRDefault="00201BF9" w:rsidP="00201BF9">
      <w:pPr>
        <w:jc w:val="both"/>
        <w:rPr>
          <w:rFonts w:eastAsia="+mn-ea"/>
          <w:color w:val="000000"/>
          <w:kern w:val="24"/>
        </w:rPr>
      </w:pPr>
      <w:r w:rsidRPr="00C211B0">
        <w:rPr>
          <w:rFonts w:eastAsia="+mn-ea"/>
          <w:color w:val="000000"/>
          <w:kern w:val="24"/>
        </w:rPr>
        <w:t>2. Наставничество как инструмент повышения качества образования.</w:t>
      </w:r>
    </w:p>
    <w:p w:rsidR="00201BF9" w:rsidRPr="00C211B0" w:rsidRDefault="00201BF9" w:rsidP="00201BF9">
      <w:pPr>
        <w:jc w:val="both"/>
      </w:pPr>
      <w:r w:rsidRPr="00C211B0">
        <w:rPr>
          <w:rFonts w:eastAsia="+mn-ea"/>
          <w:color w:val="000000"/>
          <w:kern w:val="24"/>
        </w:rPr>
        <w:t xml:space="preserve">3. Дистанционные конкурсы и проектная деятельность: ключ к развитию творческого потенциала учащихся. </w:t>
      </w:r>
    </w:p>
    <w:p w:rsidR="00201BF9" w:rsidRPr="00C211B0" w:rsidRDefault="00201BF9" w:rsidP="00201BF9">
      <w:pPr>
        <w:jc w:val="both"/>
      </w:pPr>
      <w:r w:rsidRPr="00C211B0">
        <w:rPr>
          <w:rFonts w:eastAsia="+mn-ea"/>
          <w:color w:val="000000"/>
          <w:kern w:val="24"/>
        </w:rPr>
        <w:t>4.</w:t>
      </w:r>
      <w:r>
        <w:rPr>
          <w:rFonts w:eastAsia="+mn-ea"/>
          <w:color w:val="000000"/>
          <w:kern w:val="24"/>
        </w:rPr>
        <w:t xml:space="preserve"> </w:t>
      </w:r>
      <w:r w:rsidRPr="00C211B0">
        <w:rPr>
          <w:rFonts w:eastAsia="+mn-ea"/>
          <w:color w:val="000000"/>
          <w:kern w:val="24"/>
        </w:rPr>
        <w:t>Система работы для подготовки в ОГЭ и ЕГЭ..</w:t>
      </w:r>
    </w:p>
    <w:p w:rsidR="00201BF9" w:rsidRPr="00260F2D" w:rsidRDefault="00201BF9" w:rsidP="00201BF9">
      <w:pPr>
        <w:rPr>
          <w:shd w:val="clear" w:color="auto" w:fill="FFFFFF"/>
        </w:rPr>
      </w:pPr>
      <w:r w:rsidRPr="00C211B0">
        <w:rPr>
          <w:rFonts w:eastAsia="+mn-ea"/>
          <w:color w:val="000000"/>
          <w:kern w:val="24"/>
        </w:rPr>
        <w:t xml:space="preserve">5. Итоги работы первой четверти. </w:t>
      </w:r>
    </w:p>
    <w:p w:rsidR="00201BF9" w:rsidRDefault="00201BF9" w:rsidP="00201BF9">
      <w:r w:rsidRPr="00260F2D">
        <w:rPr>
          <w:color w:val="000000"/>
          <w:shd w:val="clear" w:color="auto" w:fill="FFFFFF"/>
        </w:rPr>
        <w:t xml:space="preserve">3. </w:t>
      </w:r>
      <w:r w:rsidRPr="00260F2D">
        <w:rPr>
          <w:b/>
        </w:rPr>
        <w:t>Декабрь</w:t>
      </w:r>
      <w:r w:rsidRPr="00260F2D">
        <w:t xml:space="preserve">  «Современные педагогические технологии как средство повышения качества образования.</w:t>
      </w:r>
    </w:p>
    <w:p w:rsidR="00201BF9" w:rsidRDefault="00201BF9" w:rsidP="00201BF9">
      <w:r>
        <w:t>Вопросы:</w:t>
      </w:r>
    </w:p>
    <w:p w:rsidR="00201BF9" w:rsidRDefault="00201BF9" w:rsidP="00201BF9">
      <w:r>
        <w:t>1</w:t>
      </w:r>
      <w:r w:rsidRPr="00CB19B7">
        <w:t xml:space="preserve"> </w:t>
      </w:r>
      <w:r>
        <w:t>Современные педагогические технологии как средство повышения качества образования.</w:t>
      </w:r>
    </w:p>
    <w:p w:rsidR="00201BF9" w:rsidRDefault="00201BF9" w:rsidP="00201BF9">
      <w:r>
        <w:t>2. Современные педагогические технологии в начальной школе.</w:t>
      </w:r>
    </w:p>
    <w:p w:rsidR="00201BF9" w:rsidRDefault="00201BF9" w:rsidP="00201BF9">
      <w:r>
        <w:t xml:space="preserve">3. Современные </w:t>
      </w:r>
      <w:proofErr w:type="spellStart"/>
      <w:r>
        <w:t>пед</w:t>
      </w:r>
      <w:proofErr w:type="spellEnd"/>
      <w:r>
        <w:t>. технологии на уроках биологии и химии.</w:t>
      </w:r>
    </w:p>
    <w:p w:rsidR="00201BF9" w:rsidRDefault="00201BF9" w:rsidP="00201BF9">
      <w:r>
        <w:t>4. Возможности платформы « Моя школа»</w:t>
      </w:r>
    </w:p>
    <w:p w:rsidR="00201BF9" w:rsidRPr="00260F2D" w:rsidRDefault="00201BF9" w:rsidP="00201BF9">
      <w:r>
        <w:t xml:space="preserve">5. Практическое применение технологий </w:t>
      </w:r>
      <w:proofErr w:type="spellStart"/>
      <w:r>
        <w:t>геймификации</w:t>
      </w:r>
      <w:proofErr w:type="spellEnd"/>
      <w:r>
        <w:t>.</w:t>
      </w:r>
    </w:p>
    <w:p w:rsidR="00201BF9" w:rsidRDefault="00201BF9" w:rsidP="00201BF9">
      <w:r w:rsidRPr="00260F2D">
        <w:t xml:space="preserve"> 4. </w:t>
      </w:r>
      <w:r w:rsidRPr="00260F2D">
        <w:rPr>
          <w:b/>
        </w:rPr>
        <w:t>Март</w:t>
      </w:r>
      <w:r w:rsidRPr="00260F2D">
        <w:t xml:space="preserve"> «Воспитание в современной школе: от программы к конкретным действиям»</w:t>
      </w:r>
    </w:p>
    <w:p w:rsidR="00201BF9" w:rsidRDefault="00201BF9" w:rsidP="00201BF9">
      <w:r>
        <w:t>Вопросы:</w:t>
      </w:r>
    </w:p>
    <w:p w:rsidR="00201BF9" w:rsidRDefault="00201BF9" w:rsidP="00201BF9">
      <w:r w:rsidRPr="004208B0">
        <w:t xml:space="preserve"> </w:t>
      </w:r>
      <w:r>
        <w:t>1. Воспитание в современной школе от программы к конкретным действиям.</w:t>
      </w:r>
    </w:p>
    <w:p w:rsidR="00201BF9" w:rsidRDefault="00201BF9" w:rsidP="00201BF9">
      <w:r>
        <w:t>2. Деятельность советника по воспитанию и их реализация.</w:t>
      </w:r>
    </w:p>
    <w:p w:rsidR="00201BF9" w:rsidRDefault="00201BF9" w:rsidP="00201BF9">
      <w:r>
        <w:t>3. школьный театр « Улыбка», первый ключ к успеху.</w:t>
      </w:r>
    </w:p>
    <w:p w:rsidR="00201BF9" w:rsidRDefault="00201BF9" w:rsidP="00201BF9">
      <w:r>
        <w:t xml:space="preserve">4. Создание школьного медиа- первоочередная потребность школы. </w:t>
      </w:r>
    </w:p>
    <w:p w:rsidR="00201BF9" w:rsidRPr="004208B0" w:rsidRDefault="00201BF9" w:rsidP="00201BF9">
      <w:r>
        <w:t>5.Итоги 3 четверти</w:t>
      </w:r>
    </w:p>
    <w:p w:rsidR="00201BF9" w:rsidRPr="00A75BCE" w:rsidRDefault="00201BF9" w:rsidP="00201BF9">
      <w:pPr>
        <w:rPr>
          <w:b/>
        </w:rPr>
      </w:pPr>
      <w:r w:rsidRPr="00260F2D">
        <w:t xml:space="preserve">5. </w:t>
      </w:r>
      <w:r w:rsidRPr="00015AB8">
        <w:rPr>
          <w:b/>
        </w:rPr>
        <w:t>Май</w:t>
      </w:r>
      <w:r w:rsidRPr="004208B0">
        <w:rPr>
          <w:b/>
        </w:rPr>
        <w:t>.</w:t>
      </w:r>
      <w:r w:rsidRPr="004208B0">
        <w:t xml:space="preserve"> « Итоговая аттестация 9,11 классов</w:t>
      </w:r>
      <w:r>
        <w:t xml:space="preserve"> </w:t>
      </w:r>
      <w:r w:rsidRPr="004208B0">
        <w:t>и перевод обучающихся 5-8, 10 классы в  следующий класс»</w:t>
      </w:r>
    </w:p>
    <w:p w:rsidR="00201BF9" w:rsidRPr="00A75BCE" w:rsidRDefault="00201BF9" w:rsidP="00201BF9">
      <w:pPr>
        <w:rPr>
          <w:color w:val="000000" w:themeColor="text1"/>
          <w:shd w:val="clear" w:color="auto" w:fill="FFFFFF"/>
        </w:rPr>
      </w:pPr>
      <w:r w:rsidRPr="004208B0">
        <w:t xml:space="preserve"> </w:t>
      </w:r>
      <w:r w:rsidR="00A75BCE">
        <w:tab/>
      </w:r>
      <w:r w:rsidRPr="004208B0">
        <w:t>Все вопросы, рассматриваемые на педагогических советах, были актуальны.</w:t>
      </w:r>
      <w:r w:rsidRPr="004208B0">
        <w:rPr>
          <w:color w:val="000000"/>
        </w:rPr>
        <w:t> </w:t>
      </w:r>
      <w:r w:rsidRPr="004208B0">
        <w:t xml:space="preserve">К подготовке педсоветов, к выработке их решений привлекались учителя, что способствовало повышению эффективности заседаний, созданию атмосферы заинтересованного обсуждения. Помимо аналитических материалов, включающих в себя результаты контроля по направлениям деятельности школы, вынесенным в тематику педсоветов, основной акцент был сделан на раскрытие и осмысление понятия профессиональный стандарт педагога, на активизацию творческой и самообразовательной деятельности педагогов, на </w:t>
      </w:r>
      <w:r w:rsidRPr="004208B0">
        <w:rPr>
          <w:color w:val="000000" w:themeColor="text1"/>
          <w:shd w:val="clear" w:color="auto" w:fill="FFFFFF"/>
        </w:rPr>
        <w:t xml:space="preserve">изменение профессионального мышления педагога, формирование </w:t>
      </w:r>
      <w:r w:rsidR="00A75BCE">
        <w:rPr>
          <w:color w:val="000000" w:themeColor="text1"/>
          <w:shd w:val="clear" w:color="auto" w:fill="FFFFFF"/>
        </w:rPr>
        <w:t>педагога с позиции воспитателя.</w:t>
      </w:r>
    </w:p>
    <w:p w:rsidR="00201BF9" w:rsidRPr="004208B0" w:rsidRDefault="00201BF9" w:rsidP="00A75BCE">
      <w:pPr>
        <w:suppressAutoHyphens/>
        <w:ind w:firstLine="708"/>
      </w:pPr>
      <w:r w:rsidRPr="004208B0">
        <w:t>Решения педсоветов носили конкретный характер, соответствовали выводам и предложениям, содержащимся в выступлениях по обсуждаемым вопросам, определялись сроки исполнения решений.</w:t>
      </w:r>
    </w:p>
    <w:p w:rsidR="00201BF9" w:rsidRPr="004208B0" w:rsidRDefault="00201BF9" w:rsidP="00201BF9">
      <w:pPr>
        <w:suppressAutoHyphens/>
      </w:pPr>
      <w:r w:rsidRPr="00260F2D">
        <w:rPr>
          <w:b/>
        </w:rPr>
        <w:t>Выводы</w:t>
      </w:r>
      <w:r w:rsidRPr="004208B0">
        <w:rPr>
          <w:b/>
        </w:rPr>
        <w:t>:</w:t>
      </w:r>
      <w:r w:rsidRPr="004208B0">
        <w:t xml:space="preserve"> На заседаниях педсоветов рассматривались и решались проблемы повышения профессионального мастерства учителей в тесной связи с результатами учебно-воспитательного процесса, заслушивались выступления учителей с материалами из опыта работы. В школе сложилась система отбора проблем для изучения и подготовки педсоветов, учитывающая приоритетные направления деятельности педагогического коллектива и социального заказа. </w:t>
      </w:r>
    </w:p>
    <w:p w:rsidR="00201BF9" w:rsidRPr="004208B0" w:rsidRDefault="00201BF9" w:rsidP="00201BF9">
      <w:pPr>
        <w:pStyle w:val="a8"/>
        <w:spacing w:before="195" w:beforeAutospacing="0" w:after="195" w:afterAutospacing="0"/>
        <w:rPr>
          <w:color w:val="000000"/>
        </w:rPr>
      </w:pPr>
      <w:r w:rsidRPr="004208B0">
        <w:rPr>
          <w:rStyle w:val="afa"/>
          <w:color w:val="000000"/>
        </w:rPr>
        <w:lastRenderedPageBreak/>
        <w:t>Рекомендации на следующий учебный год по проведению педагогических советов</w:t>
      </w:r>
      <w:r w:rsidRPr="004208B0">
        <w:rPr>
          <w:color w:val="000000"/>
        </w:rPr>
        <w:t>: разнообразить формы</w:t>
      </w:r>
      <w:r>
        <w:rPr>
          <w:color w:val="000000"/>
        </w:rPr>
        <w:t xml:space="preserve"> и методы проведения педсоветов</w:t>
      </w:r>
    </w:p>
    <w:p w:rsidR="00201BF9" w:rsidRPr="004208B0" w:rsidRDefault="00201BF9" w:rsidP="00201BF9">
      <w:pPr>
        <w:tabs>
          <w:tab w:val="left" w:pos="360"/>
        </w:tabs>
        <w:rPr>
          <w:b/>
        </w:rPr>
      </w:pPr>
      <w:r>
        <w:rPr>
          <w:b/>
        </w:rPr>
        <w:t>Задачи членов МО</w:t>
      </w:r>
    </w:p>
    <w:p w:rsidR="00201BF9" w:rsidRPr="004208B0" w:rsidRDefault="00201BF9" w:rsidP="00201BF9">
      <w:pPr>
        <w:tabs>
          <w:tab w:val="left" w:pos="360"/>
        </w:tabs>
      </w:pPr>
      <w:r w:rsidRPr="004208B0">
        <w:rPr>
          <w:b/>
          <w:i/>
        </w:rPr>
        <w:t xml:space="preserve">- </w:t>
      </w:r>
      <w:r w:rsidRPr="004208B0">
        <w:t>организовать активное участие в реализации программы развития, в инновационных и опытно-экспериментальных процессах;</w:t>
      </w:r>
    </w:p>
    <w:p w:rsidR="00201BF9" w:rsidRDefault="00201BF9" w:rsidP="00201BF9">
      <w:pPr>
        <w:tabs>
          <w:tab w:val="left" w:pos="360"/>
        </w:tabs>
        <w:rPr>
          <w:b/>
        </w:rPr>
      </w:pPr>
      <w:r w:rsidRPr="004208B0">
        <w:t xml:space="preserve">- </w:t>
      </w:r>
      <w:proofErr w:type="gramStart"/>
      <w:r w:rsidRPr="004208B0">
        <w:t>создать  условия</w:t>
      </w:r>
      <w:proofErr w:type="gramEnd"/>
      <w:r w:rsidRPr="004208B0">
        <w:t xml:space="preserve"> для формирования компетентности педагога, проектирование среды его движения в профессии .</w:t>
      </w:r>
      <w:r w:rsidRPr="004208B0">
        <w:rPr>
          <w:b/>
        </w:rPr>
        <w:t>.</w:t>
      </w:r>
    </w:p>
    <w:p w:rsidR="00201BF9" w:rsidRDefault="00201BF9" w:rsidP="00201BF9">
      <w:pPr>
        <w:tabs>
          <w:tab w:val="left" w:pos="360"/>
        </w:tabs>
        <w:rPr>
          <w:b/>
        </w:rPr>
      </w:pPr>
    </w:p>
    <w:p w:rsidR="00201BF9" w:rsidRPr="004208B0" w:rsidRDefault="00201BF9" w:rsidP="00201BF9">
      <w:pPr>
        <w:rPr>
          <w:b/>
        </w:rPr>
      </w:pPr>
      <w:r w:rsidRPr="004208B0">
        <w:t xml:space="preserve">Каждое </w:t>
      </w:r>
      <w:r>
        <w:t>МО имеет</w:t>
      </w:r>
      <w:r w:rsidRPr="004208B0">
        <w:t xml:space="preserve"> свой </w:t>
      </w:r>
      <w:r w:rsidRPr="004208B0">
        <w:rPr>
          <w:b/>
        </w:rPr>
        <w:t>план работы</w:t>
      </w:r>
      <w:r w:rsidRPr="004208B0">
        <w:t>. На заседаниях школьных методических объединений обсуждались следующие вопросы:</w:t>
      </w:r>
      <w:r w:rsidRPr="004208B0">
        <w:rPr>
          <w:b/>
        </w:rPr>
        <w:t xml:space="preserve"> </w:t>
      </w:r>
    </w:p>
    <w:p w:rsidR="00201BF9" w:rsidRPr="004208B0" w:rsidRDefault="00201BF9" w:rsidP="00201BF9">
      <w:pPr>
        <w:rPr>
          <w:b/>
        </w:rPr>
      </w:pPr>
    </w:p>
    <w:p w:rsidR="00201BF9" w:rsidRPr="004208B0" w:rsidRDefault="00201BF9" w:rsidP="00201BF9">
      <w:pPr>
        <w:pStyle w:val="a7"/>
        <w:numPr>
          <w:ilvl w:val="0"/>
          <w:numId w:val="16"/>
        </w:numPr>
        <w:ind w:left="0"/>
        <w:rPr>
          <w:rFonts w:ascii="Times New Roman" w:hAnsi="Times New Roman"/>
          <w:sz w:val="24"/>
          <w:szCs w:val="24"/>
          <w:lang w:eastAsia="ru-RU"/>
        </w:rPr>
      </w:pPr>
      <w:r>
        <w:rPr>
          <w:rFonts w:ascii="Times New Roman" w:hAnsi="Times New Roman"/>
          <w:sz w:val="24"/>
          <w:szCs w:val="24"/>
          <w:lang w:eastAsia="ru-RU"/>
        </w:rPr>
        <w:t xml:space="preserve"> Планирование работы на 2023</w:t>
      </w:r>
      <w:r w:rsidRPr="004208B0">
        <w:rPr>
          <w:rFonts w:ascii="Times New Roman" w:hAnsi="Times New Roman"/>
          <w:sz w:val="24"/>
          <w:szCs w:val="24"/>
          <w:lang w:eastAsia="ru-RU"/>
        </w:rPr>
        <w:t>-2023</w:t>
      </w:r>
      <w:r>
        <w:rPr>
          <w:rFonts w:ascii="Times New Roman" w:hAnsi="Times New Roman"/>
          <w:sz w:val="24"/>
          <w:szCs w:val="24"/>
          <w:lang w:eastAsia="ru-RU"/>
        </w:rPr>
        <w:t>4</w:t>
      </w:r>
      <w:r w:rsidRPr="004208B0">
        <w:rPr>
          <w:rFonts w:ascii="Times New Roman" w:hAnsi="Times New Roman"/>
          <w:sz w:val="24"/>
          <w:szCs w:val="24"/>
          <w:lang w:eastAsia="ru-RU"/>
        </w:rPr>
        <w:t xml:space="preserve">учебный год. Цели и задачи </w:t>
      </w:r>
    </w:p>
    <w:p w:rsidR="00201BF9" w:rsidRPr="004208B0" w:rsidRDefault="00201BF9" w:rsidP="00201BF9">
      <w:pPr>
        <w:pStyle w:val="a7"/>
        <w:numPr>
          <w:ilvl w:val="0"/>
          <w:numId w:val="16"/>
        </w:numPr>
        <w:ind w:left="0"/>
        <w:rPr>
          <w:rFonts w:ascii="Times New Roman" w:hAnsi="Times New Roman"/>
          <w:sz w:val="24"/>
          <w:szCs w:val="24"/>
          <w:lang w:eastAsia="ru-RU"/>
        </w:rPr>
      </w:pPr>
      <w:proofErr w:type="gramStart"/>
      <w:r w:rsidRPr="004208B0">
        <w:rPr>
          <w:rFonts w:ascii="Times New Roman" w:hAnsi="Times New Roman"/>
          <w:sz w:val="24"/>
          <w:szCs w:val="24"/>
          <w:lang w:eastAsia="ru-RU"/>
        </w:rPr>
        <w:t>.Утверждение</w:t>
      </w:r>
      <w:proofErr w:type="gramEnd"/>
      <w:r w:rsidRPr="004208B0">
        <w:rPr>
          <w:rFonts w:ascii="Times New Roman" w:hAnsi="Times New Roman"/>
          <w:sz w:val="24"/>
          <w:szCs w:val="24"/>
          <w:lang w:eastAsia="ru-RU"/>
        </w:rPr>
        <w:t xml:space="preserve"> состава и плана методического совета.. Обсуждение и утверждение планов работы МО, авторских рабочих программ педагогов.</w:t>
      </w:r>
    </w:p>
    <w:p w:rsidR="00201BF9" w:rsidRPr="004208B0" w:rsidRDefault="00201BF9" w:rsidP="00201BF9">
      <w:pPr>
        <w:pStyle w:val="a7"/>
        <w:numPr>
          <w:ilvl w:val="0"/>
          <w:numId w:val="16"/>
        </w:numPr>
        <w:ind w:left="0"/>
        <w:rPr>
          <w:rFonts w:ascii="Times New Roman" w:hAnsi="Times New Roman"/>
          <w:sz w:val="24"/>
          <w:szCs w:val="24"/>
          <w:lang w:eastAsia="ru-RU"/>
        </w:rPr>
      </w:pPr>
      <w:r w:rsidRPr="004208B0">
        <w:rPr>
          <w:rFonts w:ascii="Times New Roman" w:hAnsi="Times New Roman"/>
          <w:sz w:val="24"/>
          <w:szCs w:val="24"/>
          <w:lang w:eastAsia="ru-RU"/>
        </w:rPr>
        <w:t xml:space="preserve"> Организация школьного этапа Всероссийских олимпиад.</w:t>
      </w:r>
    </w:p>
    <w:p w:rsidR="00201BF9" w:rsidRPr="004208B0" w:rsidRDefault="00201BF9" w:rsidP="00201BF9">
      <w:pPr>
        <w:pStyle w:val="a7"/>
        <w:numPr>
          <w:ilvl w:val="0"/>
          <w:numId w:val="16"/>
        </w:numPr>
        <w:ind w:left="0"/>
        <w:rPr>
          <w:rFonts w:ascii="Times New Roman" w:hAnsi="Times New Roman"/>
          <w:sz w:val="24"/>
          <w:szCs w:val="24"/>
          <w:lang w:eastAsia="ru-RU"/>
        </w:rPr>
      </w:pPr>
      <w:r w:rsidRPr="004208B0">
        <w:rPr>
          <w:rFonts w:ascii="Times New Roman" w:hAnsi="Times New Roman"/>
          <w:sz w:val="24"/>
          <w:szCs w:val="24"/>
          <w:lang w:eastAsia="ru-RU"/>
        </w:rPr>
        <w:t>Утверждение плана проведения предметных недель, графика контрольных работ, график проведения Всероссийских проверочных работ</w:t>
      </w:r>
    </w:p>
    <w:p w:rsidR="00201BF9" w:rsidRPr="004208B0" w:rsidRDefault="00201BF9" w:rsidP="00201BF9">
      <w:pPr>
        <w:pStyle w:val="a7"/>
        <w:numPr>
          <w:ilvl w:val="0"/>
          <w:numId w:val="16"/>
        </w:numPr>
        <w:ind w:left="0"/>
        <w:rPr>
          <w:rFonts w:ascii="Times New Roman" w:hAnsi="Times New Roman"/>
          <w:sz w:val="24"/>
          <w:szCs w:val="24"/>
          <w:lang w:eastAsia="ru-RU"/>
        </w:rPr>
      </w:pPr>
      <w:r w:rsidRPr="004208B0">
        <w:rPr>
          <w:rFonts w:ascii="Times New Roman" w:hAnsi="Times New Roman"/>
          <w:sz w:val="24"/>
          <w:szCs w:val="24"/>
          <w:lang w:eastAsia="ru-RU"/>
        </w:rPr>
        <w:t xml:space="preserve"> Анализ результатов итоговой аттестации </w:t>
      </w:r>
      <w:r>
        <w:rPr>
          <w:rFonts w:ascii="Times New Roman" w:hAnsi="Times New Roman"/>
          <w:sz w:val="24"/>
          <w:szCs w:val="24"/>
          <w:lang w:eastAsia="ru-RU"/>
        </w:rPr>
        <w:t>учащихся в 2022</w:t>
      </w:r>
      <w:r w:rsidRPr="004208B0">
        <w:rPr>
          <w:rFonts w:ascii="Times New Roman" w:hAnsi="Times New Roman"/>
          <w:sz w:val="24"/>
          <w:szCs w:val="24"/>
          <w:lang w:eastAsia="ru-RU"/>
        </w:rPr>
        <w:t>-20</w:t>
      </w:r>
      <w:r>
        <w:rPr>
          <w:rFonts w:ascii="Times New Roman" w:hAnsi="Times New Roman"/>
          <w:sz w:val="24"/>
          <w:szCs w:val="24"/>
          <w:lang w:eastAsia="ru-RU"/>
        </w:rPr>
        <w:t>23</w:t>
      </w:r>
      <w:r w:rsidRPr="004208B0">
        <w:rPr>
          <w:rFonts w:ascii="Times New Roman" w:hAnsi="Times New Roman"/>
          <w:sz w:val="24"/>
          <w:szCs w:val="24"/>
          <w:lang w:eastAsia="ru-RU"/>
        </w:rPr>
        <w:t xml:space="preserve"> уч. году и подготовка </w:t>
      </w:r>
      <w:r w:rsidRPr="004208B0">
        <w:rPr>
          <w:rFonts w:ascii="Times New Roman" w:hAnsi="Times New Roman"/>
          <w:sz w:val="24"/>
          <w:szCs w:val="24"/>
          <w:lang w:eastAsia="ru-RU"/>
        </w:rPr>
        <w:br/>
        <w:t>планов педагогов</w:t>
      </w:r>
      <w:r>
        <w:rPr>
          <w:rFonts w:ascii="Times New Roman" w:hAnsi="Times New Roman"/>
          <w:sz w:val="24"/>
          <w:szCs w:val="24"/>
          <w:lang w:eastAsia="ru-RU"/>
        </w:rPr>
        <w:t xml:space="preserve"> к итоговой аттестации 2023-2024</w:t>
      </w:r>
      <w:r w:rsidRPr="004208B0">
        <w:rPr>
          <w:rFonts w:ascii="Times New Roman" w:hAnsi="Times New Roman"/>
          <w:sz w:val="24"/>
          <w:szCs w:val="24"/>
          <w:lang w:eastAsia="ru-RU"/>
        </w:rPr>
        <w:t xml:space="preserve"> учебный год </w:t>
      </w:r>
    </w:p>
    <w:p w:rsidR="00201BF9" w:rsidRPr="004208B0" w:rsidRDefault="00201BF9" w:rsidP="00201BF9">
      <w:pPr>
        <w:pStyle w:val="a7"/>
        <w:numPr>
          <w:ilvl w:val="0"/>
          <w:numId w:val="16"/>
        </w:numPr>
        <w:ind w:left="0"/>
        <w:rPr>
          <w:rFonts w:ascii="Times New Roman" w:hAnsi="Times New Roman"/>
          <w:sz w:val="24"/>
          <w:szCs w:val="24"/>
          <w:lang w:eastAsia="ru-RU"/>
        </w:rPr>
      </w:pPr>
      <w:r w:rsidRPr="004208B0">
        <w:rPr>
          <w:rFonts w:ascii="Times New Roman" w:hAnsi="Times New Roman"/>
          <w:sz w:val="24"/>
          <w:szCs w:val="24"/>
          <w:lang w:eastAsia="ru-RU"/>
        </w:rPr>
        <w:t>Ознакомление педагогов на ШМО с требованиями законодательства в области качества образования.</w:t>
      </w:r>
    </w:p>
    <w:p w:rsidR="00201BF9" w:rsidRPr="004208B0" w:rsidRDefault="00201BF9" w:rsidP="00201BF9">
      <w:pPr>
        <w:pStyle w:val="a7"/>
        <w:numPr>
          <w:ilvl w:val="0"/>
          <w:numId w:val="15"/>
        </w:numPr>
        <w:ind w:left="0"/>
        <w:rPr>
          <w:rFonts w:ascii="Times New Roman" w:hAnsi="Times New Roman"/>
          <w:sz w:val="24"/>
          <w:szCs w:val="24"/>
          <w:lang w:eastAsia="ru-RU"/>
        </w:rPr>
      </w:pPr>
      <w:r w:rsidRPr="004208B0">
        <w:rPr>
          <w:rFonts w:ascii="Times New Roman" w:hAnsi="Times New Roman"/>
          <w:sz w:val="24"/>
          <w:szCs w:val="24"/>
          <w:lang w:eastAsia="ru-RU"/>
        </w:rPr>
        <w:t>Организация наставничества.</w:t>
      </w:r>
    </w:p>
    <w:p w:rsidR="00201BF9" w:rsidRPr="004208B0" w:rsidRDefault="00201BF9" w:rsidP="00201BF9">
      <w:pPr>
        <w:pStyle w:val="a7"/>
        <w:numPr>
          <w:ilvl w:val="0"/>
          <w:numId w:val="15"/>
        </w:numPr>
        <w:ind w:left="0"/>
        <w:rPr>
          <w:rFonts w:ascii="Times New Roman" w:eastAsia="Times New Roman" w:hAnsi="Times New Roman"/>
          <w:color w:val="000000"/>
          <w:sz w:val="24"/>
          <w:szCs w:val="24"/>
          <w:lang w:eastAsia="ru-RU"/>
        </w:rPr>
      </w:pPr>
      <w:r w:rsidRPr="004208B0">
        <w:rPr>
          <w:rFonts w:ascii="Times New Roman" w:hAnsi="Times New Roman"/>
          <w:sz w:val="24"/>
          <w:szCs w:val="24"/>
          <w:lang w:eastAsia="ru-RU"/>
        </w:rPr>
        <w:t>.Организация самообразовательной работы педагогических кадров над методическими темами и педагогическими проблемами.</w:t>
      </w:r>
    </w:p>
    <w:p w:rsidR="00201BF9" w:rsidRPr="004208B0" w:rsidRDefault="00201BF9" w:rsidP="00201BF9">
      <w:pPr>
        <w:pStyle w:val="a3"/>
        <w:numPr>
          <w:ilvl w:val="0"/>
          <w:numId w:val="15"/>
        </w:numPr>
        <w:suppressAutoHyphens/>
        <w:ind w:left="0"/>
        <w:contextualSpacing w:val="0"/>
      </w:pPr>
      <w:r w:rsidRPr="004208B0">
        <w:t>Вопросы о ходе реализации педагогическим коллективом обновленных ФГОС -21</w:t>
      </w:r>
    </w:p>
    <w:p w:rsidR="00201BF9" w:rsidRPr="004208B0" w:rsidRDefault="00201BF9" w:rsidP="00201BF9">
      <w:pPr>
        <w:pStyle w:val="a3"/>
        <w:numPr>
          <w:ilvl w:val="0"/>
          <w:numId w:val="15"/>
        </w:numPr>
        <w:suppressAutoHyphens/>
        <w:ind w:left="0"/>
        <w:contextualSpacing w:val="0"/>
      </w:pPr>
      <w:r w:rsidRPr="004208B0">
        <w:t>Итоги школьного этапа Всероссий</w:t>
      </w:r>
      <w:r>
        <w:t>ской олимпиады школьников в 2022- 2023</w:t>
      </w:r>
      <w:r w:rsidRPr="004208B0">
        <w:t xml:space="preserve"> г и  изучение нормативно-правовой базы по государственной итоговой аттестации обучающихся</w:t>
      </w:r>
      <w:r>
        <w:t xml:space="preserve"> в 20223 20234</w:t>
      </w:r>
      <w:r w:rsidRPr="004208B0">
        <w:t>учебном году</w:t>
      </w:r>
    </w:p>
    <w:p w:rsidR="00201BF9" w:rsidRPr="004208B0" w:rsidRDefault="00201BF9" w:rsidP="00201BF9">
      <w:pPr>
        <w:pStyle w:val="a3"/>
        <w:numPr>
          <w:ilvl w:val="0"/>
          <w:numId w:val="15"/>
        </w:numPr>
        <w:suppressAutoHyphens/>
        <w:ind w:left="0"/>
        <w:contextualSpacing w:val="0"/>
      </w:pPr>
      <w:r w:rsidRPr="004208B0">
        <w:t xml:space="preserve">Участие в конкурсах профессионального мастерства. </w:t>
      </w:r>
    </w:p>
    <w:p w:rsidR="00201BF9" w:rsidRPr="004208B0" w:rsidRDefault="00201BF9" w:rsidP="00201BF9">
      <w:pPr>
        <w:pStyle w:val="a3"/>
        <w:numPr>
          <w:ilvl w:val="0"/>
          <w:numId w:val="15"/>
        </w:numPr>
        <w:suppressAutoHyphens/>
        <w:spacing w:before="240"/>
        <w:ind w:left="0"/>
        <w:jc w:val="both"/>
      </w:pPr>
      <w:r w:rsidRPr="004208B0">
        <w:rPr>
          <w:rFonts w:eastAsia="Calibri"/>
          <w:lang w:eastAsia="en-US"/>
        </w:rPr>
        <w:t xml:space="preserve"> Организация проектно- исследовательской работы в </w:t>
      </w:r>
      <w:proofErr w:type="gramStart"/>
      <w:r w:rsidRPr="004208B0">
        <w:rPr>
          <w:rFonts w:eastAsia="Calibri"/>
          <w:lang w:eastAsia="en-US"/>
        </w:rPr>
        <w:t>рамках  ФГОС</w:t>
      </w:r>
      <w:proofErr w:type="gramEnd"/>
      <w:r w:rsidRPr="004208B0">
        <w:rPr>
          <w:rFonts w:eastAsia="Calibri"/>
          <w:lang w:eastAsia="en-US"/>
        </w:rPr>
        <w:t>.</w:t>
      </w:r>
    </w:p>
    <w:p w:rsidR="00201BF9" w:rsidRPr="004208B0" w:rsidRDefault="00201BF9" w:rsidP="00201BF9">
      <w:pPr>
        <w:pStyle w:val="a3"/>
        <w:numPr>
          <w:ilvl w:val="0"/>
          <w:numId w:val="15"/>
        </w:numPr>
        <w:suppressAutoHyphens/>
        <w:ind w:left="0"/>
        <w:contextualSpacing w:val="0"/>
      </w:pPr>
      <w:r w:rsidRPr="004208B0">
        <w:t xml:space="preserve">Подготовка к  педсоветам и семинарам. </w:t>
      </w:r>
    </w:p>
    <w:p w:rsidR="00201BF9" w:rsidRPr="004208B0" w:rsidRDefault="00201BF9" w:rsidP="00201BF9">
      <w:pPr>
        <w:pStyle w:val="a3"/>
        <w:numPr>
          <w:ilvl w:val="0"/>
          <w:numId w:val="15"/>
        </w:numPr>
        <w:suppressAutoHyphens/>
        <w:ind w:left="0"/>
        <w:contextualSpacing w:val="0"/>
      </w:pPr>
      <w:r w:rsidRPr="004208B0">
        <w:t xml:space="preserve">Рассмотрение и утверждение  </w:t>
      </w:r>
      <w:proofErr w:type="spellStart"/>
      <w:r w:rsidRPr="004208B0">
        <w:t>КИМов</w:t>
      </w:r>
      <w:proofErr w:type="spellEnd"/>
      <w:r w:rsidRPr="004208B0">
        <w:t xml:space="preserve">  для проведения промежуточной и итоговой аттестации.       </w:t>
      </w:r>
    </w:p>
    <w:p w:rsidR="00201BF9" w:rsidRPr="004208B0" w:rsidRDefault="00201BF9" w:rsidP="00201BF9">
      <w:pPr>
        <w:pStyle w:val="a3"/>
        <w:widowControl w:val="0"/>
        <w:numPr>
          <w:ilvl w:val="0"/>
          <w:numId w:val="15"/>
        </w:numPr>
        <w:suppressAutoHyphens/>
        <w:ind w:left="0"/>
      </w:pPr>
      <w:r w:rsidRPr="004208B0">
        <w:t>отчёты  по  темам  самообразования;</w:t>
      </w:r>
    </w:p>
    <w:p w:rsidR="00201BF9" w:rsidRPr="004208B0" w:rsidRDefault="00201BF9" w:rsidP="00201BF9">
      <w:pPr>
        <w:pStyle w:val="a3"/>
        <w:widowControl w:val="0"/>
        <w:numPr>
          <w:ilvl w:val="0"/>
          <w:numId w:val="15"/>
        </w:numPr>
        <w:suppressAutoHyphens/>
        <w:ind w:left="0"/>
      </w:pPr>
      <w:r w:rsidRPr="004208B0">
        <w:t>организация научно-исследовательской деятельности учащихся;</w:t>
      </w:r>
    </w:p>
    <w:p w:rsidR="00201BF9" w:rsidRDefault="00201BF9" w:rsidP="00201BF9">
      <w:pPr>
        <w:pStyle w:val="a3"/>
        <w:numPr>
          <w:ilvl w:val="0"/>
          <w:numId w:val="15"/>
        </w:numPr>
        <w:suppressAutoHyphens/>
        <w:ind w:left="0"/>
        <w:contextualSpacing w:val="0"/>
        <w:rPr>
          <w:color w:val="000000"/>
        </w:rPr>
      </w:pPr>
      <w:r w:rsidRPr="004208B0">
        <w:rPr>
          <w:color w:val="000000"/>
        </w:rPr>
        <w:t>применение новых подходов в обучении для развития функциональной грамотности    обучающихся.</w:t>
      </w:r>
    </w:p>
    <w:p w:rsidR="00201BF9" w:rsidRPr="004208B0" w:rsidRDefault="00201BF9" w:rsidP="00201BF9">
      <w:pPr>
        <w:pStyle w:val="a3"/>
        <w:ind w:left="0"/>
        <w:rPr>
          <w:color w:val="000000"/>
        </w:rPr>
      </w:pPr>
    </w:p>
    <w:p w:rsidR="00201BF9" w:rsidRDefault="00201BF9" w:rsidP="00B255B5">
      <w:r w:rsidRPr="001E2802">
        <w:rPr>
          <w:b/>
        </w:rPr>
        <w:t>Тематика заседаний МО</w:t>
      </w:r>
      <w:r>
        <w:t xml:space="preserve"> отражала основные проблемные вопросы образования и воспитания обучающихся. Выступления учителей-предметников основывались на практических результатах, позволяющих делать серьезные методические обобщения. Поставленные задачи решались через совершенствование методики проведения урока, индивидуальной работы со слабоуспевающими и одаренными учащимися, коррекцию знаний учащихся на основе диагностической деятельности учителей, а также ознакомление учителей с новой педагогичес</w:t>
      </w:r>
      <w:r w:rsidR="00B255B5">
        <w:t>кой и методической литературой.</w:t>
      </w:r>
    </w:p>
    <w:p w:rsidR="00201BF9" w:rsidRPr="004208B0" w:rsidRDefault="00201BF9" w:rsidP="00B255B5">
      <w:pPr>
        <w:ind w:firstLine="708"/>
        <w:jc w:val="both"/>
      </w:pPr>
      <w:r>
        <w:t>З</w:t>
      </w:r>
      <w:r w:rsidRPr="004208B0">
        <w:t xml:space="preserve">а истекший период, члены методического объединения принимали активное участие во всех </w:t>
      </w:r>
      <w:proofErr w:type="spellStart"/>
      <w:r w:rsidRPr="004208B0">
        <w:t>вебинарах</w:t>
      </w:r>
      <w:proofErr w:type="spellEnd"/>
      <w:r w:rsidRPr="004208B0">
        <w:t>, проводимых на региональном, так и всероссийском уровнях.</w:t>
      </w:r>
    </w:p>
    <w:p w:rsidR="000265CC" w:rsidRDefault="00201BF9" w:rsidP="00A75BCE">
      <w:r w:rsidRPr="004208B0">
        <w:t>Педагоги принимали активное участие в работе педагогических советах, педагогических мастерских, школе молодого педагога и др.</w:t>
      </w:r>
      <w:r w:rsidRPr="006578DF">
        <w:rPr>
          <w:color w:val="000000"/>
        </w:rPr>
        <w:t xml:space="preserve"> </w:t>
      </w:r>
      <w:r>
        <w:rPr>
          <w:color w:val="000000"/>
        </w:rPr>
        <w:t>Вс</w:t>
      </w:r>
      <w:r w:rsidRPr="004208B0">
        <w:rPr>
          <w:color w:val="000000"/>
        </w:rPr>
        <w:t>я деятельность методического совета способствовала росту педагогического мастерства учителя, повышению качества учебно-воспитательного процесса и внедрению новых стандартов</w:t>
      </w:r>
      <w:r w:rsidR="00A75BCE">
        <w:t>.</w:t>
      </w:r>
    </w:p>
    <w:p w:rsidR="00A75BCE" w:rsidRPr="00A75BCE" w:rsidRDefault="00A75BCE" w:rsidP="00A75BCE"/>
    <w:p w:rsidR="00614C9A" w:rsidRDefault="00614C9A" w:rsidP="00614C9A">
      <w:pPr>
        <w:shd w:val="clear" w:color="auto" w:fill="FFFFFF"/>
        <w:spacing w:line="276" w:lineRule="auto"/>
        <w:rPr>
          <w:b/>
          <w:i/>
          <w:color w:val="151515"/>
        </w:rPr>
      </w:pPr>
      <w:r w:rsidRPr="00082C2D">
        <w:rPr>
          <w:b/>
          <w:i/>
          <w:color w:val="151515"/>
        </w:rPr>
        <w:t>Таблица 1</w:t>
      </w:r>
      <w:r w:rsidR="00F93649" w:rsidRPr="00082C2D">
        <w:rPr>
          <w:b/>
          <w:i/>
          <w:color w:val="151515"/>
        </w:rPr>
        <w:t>4</w:t>
      </w:r>
      <w:r w:rsidRPr="00082C2D">
        <w:rPr>
          <w:b/>
          <w:i/>
          <w:color w:val="151515"/>
        </w:rPr>
        <w:t xml:space="preserve">. </w:t>
      </w:r>
      <w:r w:rsidR="00CE5CDF">
        <w:rPr>
          <w:b/>
          <w:i/>
          <w:color w:val="151515"/>
        </w:rPr>
        <w:t xml:space="preserve">Участие педагогов школы в </w:t>
      </w:r>
      <w:r w:rsidRPr="00082C2D">
        <w:rPr>
          <w:b/>
          <w:i/>
          <w:color w:val="151515"/>
        </w:rPr>
        <w:t>конкурсах педагогического мастерства</w:t>
      </w:r>
      <w:r w:rsidR="00CE5CDF">
        <w:rPr>
          <w:b/>
          <w:i/>
          <w:color w:val="151515"/>
        </w:rPr>
        <w:t xml:space="preserve">, проектах, публикации, </w:t>
      </w:r>
      <w:r w:rsidR="00763A88">
        <w:rPr>
          <w:b/>
          <w:i/>
          <w:color w:val="151515"/>
        </w:rPr>
        <w:t>семинары.</w:t>
      </w:r>
    </w:p>
    <w:p w:rsidR="00764861" w:rsidRDefault="00764861" w:rsidP="00614C9A">
      <w:pPr>
        <w:shd w:val="clear" w:color="auto" w:fill="FFFFFF"/>
        <w:spacing w:line="276" w:lineRule="auto"/>
        <w:rPr>
          <w:b/>
          <w:i/>
          <w:color w:val="151515"/>
        </w:rPr>
      </w:pPr>
    </w:p>
    <w:p w:rsidR="00764861" w:rsidRDefault="00764861" w:rsidP="00614C9A">
      <w:pPr>
        <w:shd w:val="clear" w:color="auto" w:fill="FFFFFF"/>
        <w:spacing w:line="276" w:lineRule="auto"/>
        <w:rPr>
          <w:b/>
          <w:i/>
          <w:color w:val="151515"/>
        </w:rPr>
      </w:pPr>
    </w:p>
    <w:tbl>
      <w:tblPr>
        <w:tblStyle w:val="ac"/>
        <w:tblW w:w="0" w:type="auto"/>
        <w:tblLook w:val="04A0" w:firstRow="1" w:lastRow="0" w:firstColumn="1" w:lastColumn="0" w:noHBand="0" w:noVBand="1"/>
      </w:tblPr>
      <w:tblGrid>
        <w:gridCol w:w="765"/>
        <w:gridCol w:w="2903"/>
        <w:gridCol w:w="1839"/>
        <w:gridCol w:w="1824"/>
        <w:gridCol w:w="2240"/>
      </w:tblGrid>
      <w:tr w:rsidR="00957AF5" w:rsidTr="00B255B5">
        <w:tc>
          <w:tcPr>
            <w:tcW w:w="765" w:type="dxa"/>
            <w:shd w:val="clear" w:color="auto" w:fill="C6D9F1" w:themeFill="text2" w:themeFillTint="33"/>
          </w:tcPr>
          <w:p w:rsidR="00957AF5" w:rsidRPr="00957AF5" w:rsidRDefault="00957AF5" w:rsidP="00614C9A">
            <w:pPr>
              <w:spacing w:line="276" w:lineRule="auto"/>
              <w:rPr>
                <w:color w:val="151515"/>
              </w:rPr>
            </w:pPr>
          </w:p>
        </w:tc>
        <w:tc>
          <w:tcPr>
            <w:tcW w:w="2903" w:type="dxa"/>
            <w:shd w:val="clear" w:color="auto" w:fill="C6D9F1" w:themeFill="text2" w:themeFillTint="33"/>
          </w:tcPr>
          <w:p w:rsidR="00957AF5" w:rsidRPr="00957AF5" w:rsidRDefault="00957AF5" w:rsidP="00614C9A">
            <w:pPr>
              <w:spacing w:line="276" w:lineRule="auto"/>
              <w:rPr>
                <w:color w:val="151515"/>
              </w:rPr>
            </w:pPr>
            <w:r w:rsidRPr="00957AF5">
              <w:rPr>
                <w:color w:val="151515"/>
              </w:rPr>
              <w:t>Наименование конкурса</w:t>
            </w:r>
          </w:p>
        </w:tc>
        <w:tc>
          <w:tcPr>
            <w:tcW w:w="1839" w:type="dxa"/>
            <w:shd w:val="clear" w:color="auto" w:fill="C6D9F1" w:themeFill="text2" w:themeFillTint="33"/>
          </w:tcPr>
          <w:p w:rsidR="00957AF5" w:rsidRPr="00957AF5" w:rsidRDefault="00957AF5" w:rsidP="00614C9A">
            <w:pPr>
              <w:spacing w:line="276" w:lineRule="auto"/>
              <w:rPr>
                <w:color w:val="151515"/>
              </w:rPr>
            </w:pPr>
            <w:r w:rsidRPr="00957AF5">
              <w:rPr>
                <w:color w:val="151515"/>
              </w:rPr>
              <w:t>Уровень конкурса</w:t>
            </w:r>
          </w:p>
        </w:tc>
        <w:tc>
          <w:tcPr>
            <w:tcW w:w="1824" w:type="dxa"/>
            <w:shd w:val="clear" w:color="auto" w:fill="C6D9F1" w:themeFill="text2" w:themeFillTint="33"/>
          </w:tcPr>
          <w:p w:rsidR="00957AF5" w:rsidRPr="00957AF5" w:rsidRDefault="00957AF5" w:rsidP="00614C9A">
            <w:pPr>
              <w:spacing w:line="276" w:lineRule="auto"/>
              <w:rPr>
                <w:color w:val="151515"/>
              </w:rPr>
            </w:pPr>
            <w:r w:rsidRPr="00957AF5">
              <w:rPr>
                <w:color w:val="151515"/>
              </w:rPr>
              <w:t>ФИО педагога</w:t>
            </w:r>
          </w:p>
        </w:tc>
        <w:tc>
          <w:tcPr>
            <w:tcW w:w="2240" w:type="dxa"/>
            <w:shd w:val="clear" w:color="auto" w:fill="C6D9F1" w:themeFill="text2" w:themeFillTint="33"/>
          </w:tcPr>
          <w:p w:rsidR="00957AF5" w:rsidRPr="00957AF5" w:rsidRDefault="00957AF5" w:rsidP="00614C9A">
            <w:pPr>
              <w:spacing w:line="276" w:lineRule="auto"/>
              <w:rPr>
                <w:color w:val="151515"/>
              </w:rPr>
            </w:pPr>
            <w:r w:rsidRPr="00957AF5">
              <w:rPr>
                <w:color w:val="151515"/>
              </w:rPr>
              <w:t>Результат</w:t>
            </w:r>
          </w:p>
        </w:tc>
      </w:tr>
      <w:tr w:rsidR="00957AF5" w:rsidTr="00A75BCE">
        <w:tc>
          <w:tcPr>
            <w:tcW w:w="765" w:type="dxa"/>
            <w:shd w:val="clear" w:color="auto" w:fill="FFFFFF" w:themeFill="background1"/>
          </w:tcPr>
          <w:p w:rsidR="00957AF5" w:rsidRPr="00957AF5" w:rsidRDefault="00957AF5" w:rsidP="00614C9A">
            <w:pPr>
              <w:spacing w:line="276" w:lineRule="auto"/>
              <w:rPr>
                <w:color w:val="151515"/>
              </w:rPr>
            </w:pPr>
            <w:r w:rsidRPr="00957AF5">
              <w:rPr>
                <w:color w:val="151515"/>
              </w:rPr>
              <w:t>1.</w:t>
            </w:r>
          </w:p>
        </w:tc>
        <w:tc>
          <w:tcPr>
            <w:tcW w:w="2903" w:type="dxa"/>
            <w:shd w:val="clear" w:color="auto" w:fill="FFFFFF" w:themeFill="background1"/>
          </w:tcPr>
          <w:p w:rsidR="00957AF5" w:rsidRPr="00957AF5" w:rsidRDefault="00957AF5" w:rsidP="00957AF5">
            <w:pPr>
              <w:rPr>
                <w:color w:val="151515"/>
              </w:rPr>
            </w:pPr>
            <w:r w:rsidRPr="00957AF5">
              <w:rPr>
                <w:shd w:val="clear" w:color="auto" w:fill="FFFFFF"/>
              </w:rPr>
              <w:t>"Педагогический звездопад" в номинации "Самый "классный" классный"</w:t>
            </w:r>
          </w:p>
        </w:tc>
        <w:tc>
          <w:tcPr>
            <w:tcW w:w="1839" w:type="dxa"/>
            <w:shd w:val="clear" w:color="auto" w:fill="FFFFFF" w:themeFill="background1"/>
          </w:tcPr>
          <w:p w:rsidR="00957AF5" w:rsidRPr="00957AF5" w:rsidRDefault="00957AF5" w:rsidP="00614C9A">
            <w:pPr>
              <w:spacing w:line="276" w:lineRule="auto"/>
              <w:rPr>
                <w:color w:val="151515"/>
              </w:rPr>
            </w:pPr>
            <w:r>
              <w:rPr>
                <w:color w:val="151515"/>
              </w:rPr>
              <w:t>городской</w:t>
            </w:r>
          </w:p>
        </w:tc>
        <w:tc>
          <w:tcPr>
            <w:tcW w:w="1824" w:type="dxa"/>
            <w:shd w:val="clear" w:color="auto" w:fill="FFFFFF" w:themeFill="background1"/>
          </w:tcPr>
          <w:p w:rsidR="00957AF5" w:rsidRPr="00957AF5" w:rsidRDefault="00957AF5" w:rsidP="00614C9A">
            <w:pPr>
              <w:spacing w:line="276" w:lineRule="auto"/>
              <w:rPr>
                <w:color w:val="151515"/>
              </w:rPr>
            </w:pPr>
            <w:r>
              <w:rPr>
                <w:color w:val="151515"/>
              </w:rPr>
              <w:t>Соколова А.А.</w:t>
            </w:r>
          </w:p>
        </w:tc>
        <w:tc>
          <w:tcPr>
            <w:tcW w:w="2240" w:type="dxa"/>
            <w:shd w:val="clear" w:color="auto" w:fill="FFFFFF" w:themeFill="background1"/>
          </w:tcPr>
          <w:p w:rsidR="00957AF5" w:rsidRPr="00957AF5" w:rsidRDefault="00957AF5" w:rsidP="00957AF5">
            <w:pPr>
              <w:rPr>
                <w:color w:val="151515"/>
              </w:rPr>
            </w:pPr>
            <w:r w:rsidRPr="00957AF5">
              <w:rPr>
                <w:shd w:val="clear" w:color="auto" w:fill="FFFFFF"/>
              </w:rPr>
              <w:t>лауреат (диплом III степени) городского конкурса профессионального мастерства</w:t>
            </w:r>
          </w:p>
        </w:tc>
      </w:tr>
      <w:tr w:rsidR="00957AF5" w:rsidTr="00A75BCE">
        <w:tc>
          <w:tcPr>
            <w:tcW w:w="765" w:type="dxa"/>
            <w:shd w:val="clear" w:color="auto" w:fill="FFFFFF" w:themeFill="background1"/>
          </w:tcPr>
          <w:p w:rsidR="00957AF5" w:rsidRPr="00957AF5" w:rsidRDefault="00957AF5" w:rsidP="00614C9A">
            <w:pPr>
              <w:spacing w:line="276" w:lineRule="auto"/>
              <w:rPr>
                <w:color w:val="151515"/>
              </w:rPr>
            </w:pPr>
            <w:r>
              <w:rPr>
                <w:color w:val="151515"/>
              </w:rPr>
              <w:t>2</w:t>
            </w:r>
            <w:r w:rsidR="00CE5CDF">
              <w:rPr>
                <w:color w:val="151515"/>
              </w:rPr>
              <w:t>.</w:t>
            </w:r>
          </w:p>
        </w:tc>
        <w:tc>
          <w:tcPr>
            <w:tcW w:w="2903" w:type="dxa"/>
            <w:shd w:val="clear" w:color="auto" w:fill="FFFFFF" w:themeFill="background1"/>
          </w:tcPr>
          <w:p w:rsidR="00957AF5" w:rsidRPr="00957AF5" w:rsidRDefault="00957AF5" w:rsidP="00957AF5">
            <w:pPr>
              <w:rPr>
                <w:color w:val="151515"/>
              </w:rPr>
            </w:pPr>
            <w:r w:rsidRPr="00957AF5">
              <w:rPr>
                <w:shd w:val="clear" w:color="auto" w:fill="FFFFFF"/>
              </w:rPr>
              <w:t>конкурса проектов школьников "Хабаровск.</w:t>
            </w:r>
            <w:r w:rsidR="00C455B4">
              <w:rPr>
                <w:shd w:val="clear" w:color="auto" w:fill="FFFFFF"/>
              </w:rPr>
              <w:t xml:space="preserve"> </w:t>
            </w:r>
            <w:r w:rsidRPr="00957AF5">
              <w:rPr>
                <w:shd w:val="clear" w:color="auto" w:fill="FFFFFF"/>
              </w:rPr>
              <w:t>НАШ"</w:t>
            </w:r>
          </w:p>
        </w:tc>
        <w:tc>
          <w:tcPr>
            <w:tcW w:w="1839" w:type="dxa"/>
            <w:shd w:val="clear" w:color="auto" w:fill="FFFFFF" w:themeFill="background1"/>
          </w:tcPr>
          <w:p w:rsidR="00957AF5" w:rsidRPr="00957AF5" w:rsidRDefault="00957AF5" w:rsidP="00614C9A">
            <w:pPr>
              <w:spacing w:line="276" w:lineRule="auto"/>
              <w:rPr>
                <w:color w:val="151515"/>
              </w:rPr>
            </w:pPr>
            <w:r>
              <w:rPr>
                <w:color w:val="151515"/>
              </w:rPr>
              <w:t xml:space="preserve">Городской </w:t>
            </w:r>
          </w:p>
        </w:tc>
        <w:tc>
          <w:tcPr>
            <w:tcW w:w="1824" w:type="dxa"/>
            <w:shd w:val="clear" w:color="auto" w:fill="FFFFFF" w:themeFill="background1"/>
          </w:tcPr>
          <w:p w:rsidR="00957AF5" w:rsidRPr="00957AF5" w:rsidRDefault="00957AF5" w:rsidP="00614C9A">
            <w:pPr>
              <w:spacing w:line="276" w:lineRule="auto"/>
              <w:rPr>
                <w:color w:val="151515"/>
              </w:rPr>
            </w:pPr>
            <w:r>
              <w:rPr>
                <w:color w:val="151515"/>
              </w:rPr>
              <w:t>Силина Н.А.</w:t>
            </w:r>
          </w:p>
        </w:tc>
        <w:tc>
          <w:tcPr>
            <w:tcW w:w="2240" w:type="dxa"/>
            <w:shd w:val="clear" w:color="auto" w:fill="FFFFFF" w:themeFill="background1"/>
          </w:tcPr>
          <w:p w:rsidR="00957AF5" w:rsidRPr="00957AF5" w:rsidRDefault="00957AF5" w:rsidP="00957AF5">
            <w:r>
              <w:t>Благодарность от мэра за подготовку призера</w:t>
            </w:r>
          </w:p>
        </w:tc>
      </w:tr>
      <w:tr w:rsidR="00CE5CDF" w:rsidTr="00A75BCE">
        <w:trPr>
          <w:trHeight w:val="841"/>
        </w:trPr>
        <w:tc>
          <w:tcPr>
            <w:tcW w:w="765" w:type="dxa"/>
            <w:shd w:val="clear" w:color="auto" w:fill="FFFFFF" w:themeFill="background1"/>
          </w:tcPr>
          <w:p w:rsidR="00CE5CDF" w:rsidRPr="00957AF5" w:rsidRDefault="00CE5CDF" w:rsidP="00614C9A">
            <w:pPr>
              <w:spacing w:line="276" w:lineRule="auto"/>
              <w:rPr>
                <w:color w:val="151515"/>
              </w:rPr>
            </w:pPr>
            <w:r>
              <w:rPr>
                <w:color w:val="151515"/>
              </w:rPr>
              <w:t>3.</w:t>
            </w:r>
          </w:p>
        </w:tc>
        <w:tc>
          <w:tcPr>
            <w:tcW w:w="8806" w:type="dxa"/>
            <w:gridSpan w:val="4"/>
            <w:shd w:val="clear" w:color="auto" w:fill="FFFFFF" w:themeFill="background1"/>
          </w:tcPr>
          <w:p w:rsidR="00CE5CDF" w:rsidRPr="00CE5CDF" w:rsidRDefault="00CE5CDF" w:rsidP="00CE5CDF">
            <w:pPr>
              <w:pStyle w:val="a8"/>
              <w:shd w:val="clear" w:color="auto" w:fill="FFFFFF"/>
              <w:rPr>
                <w:color w:val="333333"/>
                <w:sz w:val="18"/>
                <w:szCs w:val="18"/>
              </w:rPr>
            </w:pPr>
            <w:r w:rsidRPr="00CE5CDF">
              <w:rPr>
                <w:rStyle w:val="afa"/>
                <w:b w:val="0"/>
                <w:color w:val="333333"/>
              </w:rPr>
              <w:t>Благодарственное письмо</w:t>
            </w:r>
            <w:r w:rsidRPr="00CE5CDF">
              <w:rPr>
                <w:color w:val="333333"/>
              </w:rPr>
              <w:t> за поддержку и развитие технического творчества среди учеников вашей школы от Клуба образовательной робототехники и программирования "</w:t>
            </w:r>
            <w:proofErr w:type="spellStart"/>
            <w:r w:rsidRPr="00CE5CDF">
              <w:rPr>
                <w:color w:val="333333"/>
              </w:rPr>
              <w:t>Роботрек</w:t>
            </w:r>
            <w:proofErr w:type="spellEnd"/>
            <w:r w:rsidRPr="00CE5CDF">
              <w:rPr>
                <w:color w:val="333333"/>
              </w:rPr>
              <w:t>"</w:t>
            </w:r>
          </w:p>
        </w:tc>
      </w:tr>
      <w:tr w:rsidR="00957AF5" w:rsidTr="00A75BCE">
        <w:tc>
          <w:tcPr>
            <w:tcW w:w="765" w:type="dxa"/>
            <w:shd w:val="clear" w:color="auto" w:fill="FFFFFF" w:themeFill="background1"/>
          </w:tcPr>
          <w:p w:rsidR="00957AF5" w:rsidRPr="00957AF5" w:rsidRDefault="00CE5CDF" w:rsidP="00614C9A">
            <w:pPr>
              <w:spacing w:line="276" w:lineRule="auto"/>
              <w:rPr>
                <w:color w:val="151515"/>
              </w:rPr>
            </w:pPr>
            <w:r>
              <w:rPr>
                <w:color w:val="151515"/>
              </w:rPr>
              <w:t>4.</w:t>
            </w:r>
          </w:p>
        </w:tc>
        <w:tc>
          <w:tcPr>
            <w:tcW w:w="2903" w:type="dxa"/>
            <w:shd w:val="clear" w:color="auto" w:fill="FFFFFF" w:themeFill="background1"/>
          </w:tcPr>
          <w:p w:rsidR="00957AF5" w:rsidRPr="00C455B4" w:rsidRDefault="00CE5CDF" w:rsidP="00C455B4">
            <w:r w:rsidRPr="00A26CDB">
              <w:t>Член жюри городского педагогического звездопада номинации «Самый классный» классный.</w:t>
            </w:r>
          </w:p>
        </w:tc>
        <w:tc>
          <w:tcPr>
            <w:tcW w:w="1839" w:type="dxa"/>
            <w:shd w:val="clear" w:color="auto" w:fill="FFFFFF" w:themeFill="background1"/>
          </w:tcPr>
          <w:p w:rsidR="00957AF5" w:rsidRPr="00957AF5" w:rsidRDefault="00CE5CDF" w:rsidP="00614C9A">
            <w:pPr>
              <w:spacing w:line="276" w:lineRule="auto"/>
              <w:rPr>
                <w:color w:val="151515"/>
              </w:rPr>
            </w:pPr>
            <w:r>
              <w:rPr>
                <w:color w:val="151515"/>
              </w:rPr>
              <w:t>Город</w:t>
            </w:r>
          </w:p>
        </w:tc>
        <w:tc>
          <w:tcPr>
            <w:tcW w:w="1824" w:type="dxa"/>
            <w:shd w:val="clear" w:color="auto" w:fill="FFFFFF" w:themeFill="background1"/>
          </w:tcPr>
          <w:p w:rsidR="00957AF5" w:rsidRPr="00957AF5" w:rsidRDefault="00CE5CDF" w:rsidP="00614C9A">
            <w:pPr>
              <w:spacing w:line="276" w:lineRule="auto"/>
              <w:rPr>
                <w:color w:val="151515"/>
              </w:rPr>
            </w:pPr>
            <w:r>
              <w:rPr>
                <w:color w:val="151515"/>
              </w:rPr>
              <w:t>Старкова Е.А.</w:t>
            </w:r>
          </w:p>
        </w:tc>
        <w:tc>
          <w:tcPr>
            <w:tcW w:w="2240" w:type="dxa"/>
            <w:shd w:val="clear" w:color="auto" w:fill="FFFFFF" w:themeFill="background1"/>
          </w:tcPr>
          <w:p w:rsidR="00957AF5" w:rsidRPr="00957AF5" w:rsidRDefault="00957AF5" w:rsidP="00614C9A">
            <w:pPr>
              <w:spacing w:line="276" w:lineRule="auto"/>
              <w:rPr>
                <w:color w:val="151515"/>
              </w:rPr>
            </w:pPr>
          </w:p>
        </w:tc>
      </w:tr>
      <w:tr w:rsidR="00957AF5" w:rsidTr="00A75BCE">
        <w:tc>
          <w:tcPr>
            <w:tcW w:w="765" w:type="dxa"/>
            <w:shd w:val="clear" w:color="auto" w:fill="FFFFFF" w:themeFill="background1"/>
          </w:tcPr>
          <w:p w:rsidR="00957AF5" w:rsidRPr="00957AF5" w:rsidRDefault="00C455B4" w:rsidP="00614C9A">
            <w:pPr>
              <w:spacing w:line="276" w:lineRule="auto"/>
              <w:rPr>
                <w:color w:val="151515"/>
              </w:rPr>
            </w:pPr>
            <w:r>
              <w:rPr>
                <w:color w:val="151515"/>
              </w:rPr>
              <w:t>5.</w:t>
            </w:r>
          </w:p>
        </w:tc>
        <w:tc>
          <w:tcPr>
            <w:tcW w:w="2903" w:type="dxa"/>
            <w:shd w:val="clear" w:color="auto" w:fill="FFFFFF" w:themeFill="background1"/>
          </w:tcPr>
          <w:p w:rsidR="00957AF5" w:rsidRPr="00957AF5" w:rsidRDefault="00CE5CDF" w:rsidP="00CE5CDF">
            <w:pPr>
              <w:rPr>
                <w:color w:val="151515"/>
              </w:rPr>
            </w:pPr>
            <w:proofErr w:type="spellStart"/>
            <w:r w:rsidRPr="00CE5CDF">
              <w:t>Экологисческий</w:t>
            </w:r>
            <w:proofErr w:type="spellEnd"/>
            <w:r w:rsidRPr="00CE5CDF">
              <w:t xml:space="preserve"> конкурс</w:t>
            </w:r>
            <w:r w:rsidRPr="00E925E4">
              <w:rPr>
                <w:b/>
              </w:rPr>
              <w:t xml:space="preserve"> « </w:t>
            </w:r>
            <w:r w:rsidRPr="00E925E4">
              <w:t xml:space="preserve">Чистый город» </w:t>
            </w:r>
            <w:proofErr w:type="spellStart"/>
            <w:r w:rsidRPr="00E925E4">
              <w:t>Наминации</w:t>
            </w:r>
            <w:proofErr w:type="spellEnd"/>
            <w:r w:rsidRPr="00E925E4">
              <w:t>: В нашем городе не мусорят»</w:t>
            </w:r>
          </w:p>
        </w:tc>
        <w:tc>
          <w:tcPr>
            <w:tcW w:w="1839" w:type="dxa"/>
            <w:shd w:val="clear" w:color="auto" w:fill="FFFFFF" w:themeFill="background1"/>
          </w:tcPr>
          <w:p w:rsidR="00957AF5" w:rsidRPr="00957AF5" w:rsidRDefault="00CE5CDF" w:rsidP="00614C9A">
            <w:pPr>
              <w:spacing w:line="276" w:lineRule="auto"/>
              <w:rPr>
                <w:color w:val="151515"/>
              </w:rPr>
            </w:pPr>
            <w:r>
              <w:rPr>
                <w:color w:val="151515"/>
              </w:rPr>
              <w:t>городской</w:t>
            </w:r>
          </w:p>
        </w:tc>
        <w:tc>
          <w:tcPr>
            <w:tcW w:w="1824" w:type="dxa"/>
            <w:shd w:val="clear" w:color="auto" w:fill="FFFFFF" w:themeFill="background1"/>
          </w:tcPr>
          <w:p w:rsidR="00957AF5" w:rsidRPr="00957AF5" w:rsidRDefault="00CE5CDF" w:rsidP="00614C9A">
            <w:pPr>
              <w:spacing w:line="276" w:lineRule="auto"/>
              <w:rPr>
                <w:color w:val="151515"/>
              </w:rPr>
            </w:pPr>
            <w:proofErr w:type="spellStart"/>
            <w:r>
              <w:rPr>
                <w:color w:val="151515"/>
              </w:rPr>
              <w:t>Шиповалова</w:t>
            </w:r>
            <w:proofErr w:type="spellEnd"/>
            <w:r>
              <w:rPr>
                <w:color w:val="151515"/>
              </w:rPr>
              <w:t xml:space="preserve"> Т.В.</w:t>
            </w:r>
          </w:p>
        </w:tc>
        <w:tc>
          <w:tcPr>
            <w:tcW w:w="2240" w:type="dxa"/>
            <w:shd w:val="clear" w:color="auto" w:fill="FFFFFF" w:themeFill="background1"/>
          </w:tcPr>
          <w:p w:rsidR="00957AF5" w:rsidRPr="00957AF5" w:rsidRDefault="00CE5CDF" w:rsidP="00614C9A">
            <w:pPr>
              <w:spacing w:line="276" w:lineRule="auto"/>
              <w:rPr>
                <w:color w:val="151515"/>
              </w:rPr>
            </w:pPr>
            <w:r>
              <w:rPr>
                <w:color w:val="151515"/>
              </w:rPr>
              <w:t>3 место</w:t>
            </w:r>
          </w:p>
        </w:tc>
      </w:tr>
      <w:tr w:rsidR="00957AF5" w:rsidTr="00A75BCE">
        <w:tc>
          <w:tcPr>
            <w:tcW w:w="765" w:type="dxa"/>
            <w:shd w:val="clear" w:color="auto" w:fill="FFFFFF" w:themeFill="background1"/>
          </w:tcPr>
          <w:p w:rsidR="00957AF5" w:rsidRPr="00957AF5" w:rsidRDefault="00C455B4" w:rsidP="00614C9A">
            <w:pPr>
              <w:spacing w:line="276" w:lineRule="auto"/>
              <w:rPr>
                <w:color w:val="151515"/>
              </w:rPr>
            </w:pPr>
            <w:r>
              <w:rPr>
                <w:color w:val="151515"/>
              </w:rPr>
              <w:t>6.</w:t>
            </w:r>
          </w:p>
        </w:tc>
        <w:tc>
          <w:tcPr>
            <w:tcW w:w="2903" w:type="dxa"/>
            <w:shd w:val="clear" w:color="auto" w:fill="FFFFFF" w:themeFill="background1"/>
          </w:tcPr>
          <w:p w:rsidR="00957AF5" w:rsidRPr="00B255B5" w:rsidRDefault="0031326E" w:rsidP="00B255B5">
            <w:pPr>
              <w:rPr>
                <w:rFonts w:eastAsia="Calibri"/>
              </w:rPr>
            </w:pPr>
            <w:r w:rsidRPr="0031326E">
              <w:rPr>
                <w:color w:val="000000"/>
              </w:rPr>
              <w:t xml:space="preserve">Доклад по теме: « Школьное научное общество « Исследователь» как средство развития </w:t>
            </w:r>
            <w:r>
              <w:rPr>
                <w:color w:val="000000"/>
              </w:rPr>
              <w:t>и</w:t>
            </w:r>
            <w:r w:rsidRPr="0031326E">
              <w:rPr>
                <w:color w:val="000000"/>
              </w:rPr>
              <w:t>сследовательских навыков при изучении точных наук. Методы и формы работы»</w:t>
            </w:r>
          </w:p>
        </w:tc>
        <w:tc>
          <w:tcPr>
            <w:tcW w:w="1839" w:type="dxa"/>
            <w:shd w:val="clear" w:color="auto" w:fill="FFFFFF" w:themeFill="background1"/>
          </w:tcPr>
          <w:p w:rsidR="00957AF5" w:rsidRPr="00957AF5" w:rsidRDefault="0031326E" w:rsidP="0031326E">
            <w:r>
              <w:t>Городской семинар школьных научных обществ</w:t>
            </w:r>
          </w:p>
        </w:tc>
        <w:tc>
          <w:tcPr>
            <w:tcW w:w="1824" w:type="dxa"/>
            <w:shd w:val="clear" w:color="auto" w:fill="FFFFFF" w:themeFill="background1"/>
          </w:tcPr>
          <w:p w:rsidR="00957AF5" w:rsidRPr="00957AF5" w:rsidRDefault="0031326E" w:rsidP="00614C9A">
            <w:pPr>
              <w:spacing w:line="276" w:lineRule="auto"/>
              <w:rPr>
                <w:color w:val="151515"/>
              </w:rPr>
            </w:pPr>
            <w:r>
              <w:rPr>
                <w:color w:val="151515"/>
              </w:rPr>
              <w:t>Дмитриченко С.Ю.</w:t>
            </w:r>
          </w:p>
        </w:tc>
        <w:tc>
          <w:tcPr>
            <w:tcW w:w="2240" w:type="dxa"/>
            <w:shd w:val="clear" w:color="auto" w:fill="FFFFFF" w:themeFill="background1"/>
          </w:tcPr>
          <w:p w:rsidR="00957AF5" w:rsidRPr="00957AF5" w:rsidRDefault="0031326E" w:rsidP="00614C9A">
            <w:pPr>
              <w:spacing w:line="276" w:lineRule="auto"/>
              <w:rPr>
                <w:color w:val="151515"/>
              </w:rPr>
            </w:pPr>
            <w:r>
              <w:rPr>
                <w:color w:val="151515"/>
              </w:rPr>
              <w:t>Обобщение опыта</w:t>
            </w:r>
          </w:p>
        </w:tc>
      </w:tr>
      <w:tr w:rsidR="00957AF5" w:rsidTr="00A75BCE">
        <w:tc>
          <w:tcPr>
            <w:tcW w:w="765" w:type="dxa"/>
            <w:shd w:val="clear" w:color="auto" w:fill="FFFFFF" w:themeFill="background1"/>
          </w:tcPr>
          <w:p w:rsidR="00957AF5" w:rsidRPr="00957AF5" w:rsidRDefault="00C455B4" w:rsidP="00614C9A">
            <w:pPr>
              <w:spacing w:line="276" w:lineRule="auto"/>
              <w:rPr>
                <w:color w:val="151515"/>
              </w:rPr>
            </w:pPr>
            <w:r>
              <w:rPr>
                <w:color w:val="151515"/>
              </w:rPr>
              <w:t>7</w:t>
            </w:r>
          </w:p>
        </w:tc>
        <w:tc>
          <w:tcPr>
            <w:tcW w:w="2903" w:type="dxa"/>
            <w:shd w:val="clear" w:color="auto" w:fill="FFFFFF" w:themeFill="background1"/>
          </w:tcPr>
          <w:p w:rsidR="00957AF5" w:rsidRPr="00B255B5" w:rsidRDefault="00C455B4" w:rsidP="00B255B5">
            <w:proofErr w:type="spellStart"/>
            <w:r w:rsidRPr="00A26CDB">
              <w:t>Учи.ру</w:t>
            </w:r>
            <w:proofErr w:type="spellEnd"/>
            <w:r w:rsidRPr="00A26CDB">
              <w:t xml:space="preserve"> Сертификат «Академии функциональной грамотности», благодарственное письмо за олимпиаду по финансовой грамотности и </w:t>
            </w:r>
            <w:proofErr w:type="gramStart"/>
            <w:r w:rsidRPr="00A26CDB">
              <w:t>предпринимательству,  за</w:t>
            </w:r>
            <w:proofErr w:type="gramEnd"/>
            <w:r w:rsidRPr="00A26CDB">
              <w:t xml:space="preserve"> олимпиаду по математике</w:t>
            </w:r>
          </w:p>
        </w:tc>
        <w:tc>
          <w:tcPr>
            <w:tcW w:w="1839" w:type="dxa"/>
            <w:shd w:val="clear" w:color="auto" w:fill="FFFFFF" w:themeFill="background1"/>
          </w:tcPr>
          <w:p w:rsidR="00957AF5" w:rsidRPr="00957AF5" w:rsidRDefault="00C455B4" w:rsidP="00614C9A">
            <w:pPr>
              <w:spacing w:line="276" w:lineRule="auto"/>
              <w:rPr>
                <w:color w:val="151515"/>
              </w:rPr>
            </w:pPr>
            <w:r>
              <w:rPr>
                <w:color w:val="151515"/>
              </w:rPr>
              <w:t>всероссийский</w:t>
            </w:r>
          </w:p>
        </w:tc>
        <w:tc>
          <w:tcPr>
            <w:tcW w:w="1824" w:type="dxa"/>
            <w:shd w:val="clear" w:color="auto" w:fill="FFFFFF" w:themeFill="background1"/>
          </w:tcPr>
          <w:p w:rsidR="00957AF5" w:rsidRPr="00957AF5" w:rsidRDefault="00C455B4" w:rsidP="00614C9A">
            <w:pPr>
              <w:spacing w:line="276" w:lineRule="auto"/>
              <w:rPr>
                <w:color w:val="151515"/>
              </w:rPr>
            </w:pPr>
            <w:r>
              <w:rPr>
                <w:color w:val="151515"/>
              </w:rPr>
              <w:t>Старкова Е.А.</w:t>
            </w:r>
          </w:p>
        </w:tc>
        <w:tc>
          <w:tcPr>
            <w:tcW w:w="2240" w:type="dxa"/>
            <w:shd w:val="clear" w:color="auto" w:fill="FFFFFF" w:themeFill="background1"/>
          </w:tcPr>
          <w:p w:rsidR="00957AF5" w:rsidRPr="00957AF5" w:rsidRDefault="00C455B4" w:rsidP="00614C9A">
            <w:pPr>
              <w:spacing w:line="276" w:lineRule="auto"/>
              <w:rPr>
                <w:color w:val="151515"/>
              </w:rPr>
            </w:pPr>
            <w:r>
              <w:rPr>
                <w:color w:val="151515"/>
              </w:rPr>
              <w:t>Благодарственное письмо</w:t>
            </w:r>
          </w:p>
        </w:tc>
      </w:tr>
      <w:tr w:rsidR="00C455B4" w:rsidTr="00A75BCE">
        <w:tc>
          <w:tcPr>
            <w:tcW w:w="765" w:type="dxa"/>
            <w:shd w:val="clear" w:color="auto" w:fill="FFFFFF" w:themeFill="background1"/>
          </w:tcPr>
          <w:p w:rsidR="00C455B4" w:rsidRDefault="00C455B4" w:rsidP="00614C9A">
            <w:pPr>
              <w:spacing w:line="276" w:lineRule="auto"/>
              <w:rPr>
                <w:color w:val="151515"/>
              </w:rPr>
            </w:pPr>
            <w:r>
              <w:rPr>
                <w:color w:val="151515"/>
              </w:rPr>
              <w:t>8.</w:t>
            </w:r>
          </w:p>
        </w:tc>
        <w:tc>
          <w:tcPr>
            <w:tcW w:w="2903" w:type="dxa"/>
            <w:shd w:val="clear" w:color="auto" w:fill="FFFFFF" w:themeFill="background1"/>
          </w:tcPr>
          <w:p w:rsidR="00C455B4" w:rsidRPr="00A26CDB" w:rsidRDefault="00C455B4" w:rsidP="00C455B4">
            <w:r w:rsidRPr="00E925E4">
              <w:rPr>
                <w:rFonts w:eastAsia="Calibri"/>
                <w:color w:val="000000"/>
              </w:rPr>
              <w:t>семинар «Конфликты в реалиях школьной жизни.»</w:t>
            </w:r>
          </w:p>
        </w:tc>
        <w:tc>
          <w:tcPr>
            <w:tcW w:w="1839" w:type="dxa"/>
            <w:shd w:val="clear" w:color="auto" w:fill="FFFFFF" w:themeFill="background1"/>
          </w:tcPr>
          <w:p w:rsidR="00C455B4" w:rsidRDefault="00C455B4" w:rsidP="00614C9A">
            <w:pPr>
              <w:spacing w:line="276" w:lineRule="auto"/>
              <w:rPr>
                <w:color w:val="151515"/>
              </w:rPr>
            </w:pPr>
            <w:r>
              <w:rPr>
                <w:color w:val="151515"/>
              </w:rPr>
              <w:t>городской</w:t>
            </w:r>
          </w:p>
        </w:tc>
        <w:tc>
          <w:tcPr>
            <w:tcW w:w="1824" w:type="dxa"/>
            <w:shd w:val="clear" w:color="auto" w:fill="FFFFFF" w:themeFill="background1"/>
          </w:tcPr>
          <w:p w:rsidR="00C455B4" w:rsidRDefault="00C455B4" w:rsidP="00614C9A">
            <w:pPr>
              <w:spacing w:line="276" w:lineRule="auto"/>
              <w:rPr>
                <w:color w:val="151515"/>
              </w:rPr>
            </w:pPr>
            <w:r>
              <w:rPr>
                <w:color w:val="151515"/>
              </w:rPr>
              <w:t xml:space="preserve">Фирсова Л.Н.,  </w:t>
            </w:r>
            <w:proofErr w:type="spellStart"/>
            <w:r>
              <w:rPr>
                <w:color w:val="151515"/>
              </w:rPr>
              <w:t>Шиповалова</w:t>
            </w:r>
            <w:proofErr w:type="spellEnd"/>
            <w:r>
              <w:rPr>
                <w:color w:val="151515"/>
              </w:rPr>
              <w:t xml:space="preserve"> Т.В.</w:t>
            </w:r>
          </w:p>
        </w:tc>
        <w:tc>
          <w:tcPr>
            <w:tcW w:w="2240" w:type="dxa"/>
            <w:shd w:val="clear" w:color="auto" w:fill="FFFFFF" w:themeFill="background1"/>
          </w:tcPr>
          <w:p w:rsidR="00C455B4" w:rsidRDefault="00C455B4" w:rsidP="00C455B4">
            <w:pPr>
              <w:rPr>
                <w:color w:val="151515"/>
              </w:rPr>
            </w:pPr>
            <w:r>
              <w:rPr>
                <w:rFonts w:eastAsia="Calibri"/>
              </w:rPr>
              <w:t xml:space="preserve">Сертификат </w:t>
            </w:r>
            <w:r w:rsidRPr="00E925E4">
              <w:rPr>
                <w:rFonts w:eastAsia="Calibri"/>
              </w:rPr>
              <w:t>участника</w:t>
            </w:r>
          </w:p>
        </w:tc>
      </w:tr>
      <w:tr w:rsidR="00C455B4" w:rsidTr="00A75BCE">
        <w:tc>
          <w:tcPr>
            <w:tcW w:w="765" w:type="dxa"/>
            <w:shd w:val="clear" w:color="auto" w:fill="FFFFFF" w:themeFill="background1"/>
          </w:tcPr>
          <w:p w:rsidR="00C455B4" w:rsidRDefault="00BD3F0C" w:rsidP="00614C9A">
            <w:pPr>
              <w:spacing w:line="276" w:lineRule="auto"/>
              <w:rPr>
                <w:color w:val="151515"/>
              </w:rPr>
            </w:pPr>
            <w:r>
              <w:rPr>
                <w:color w:val="151515"/>
              </w:rPr>
              <w:lastRenderedPageBreak/>
              <w:t>9.</w:t>
            </w:r>
          </w:p>
        </w:tc>
        <w:tc>
          <w:tcPr>
            <w:tcW w:w="2903" w:type="dxa"/>
            <w:shd w:val="clear" w:color="auto" w:fill="FFFFFF" w:themeFill="background1"/>
          </w:tcPr>
          <w:p w:rsidR="00BD3F0C" w:rsidRPr="00B578A6" w:rsidRDefault="00BD3F0C" w:rsidP="00BD3F0C">
            <w:pPr>
              <w:rPr>
                <w:rFonts w:eastAsia="NSimSun"/>
                <w:lang w:eastAsia="zh-CN" w:bidi="hi-IN"/>
              </w:rPr>
            </w:pPr>
            <w:r w:rsidRPr="00B578A6">
              <w:rPr>
                <w:rFonts w:eastAsia="NSimSun"/>
                <w:lang w:eastAsia="zh-CN" w:bidi="hi-IN"/>
              </w:rPr>
              <w:t xml:space="preserve"> «</w:t>
            </w:r>
            <w:proofErr w:type="spellStart"/>
            <w:r w:rsidRPr="00B578A6">
              <w:rPr>
                <w:rFonts w:eastAsia="NSimSun"/>
                <w:lang w:eastAsia="zh-CN" w:bidi="hi-IN"/>
              </w:rPr>
              <w:t>Фоксфорд</w:t>
            </w:r>
            <w:proofErr w:type="spellEnd"/>
            <w:r w:rsidRPr="00B578A6">
              <w:rPr>
                <w:rFonts w:eastAsia="NSimSun"/>
                <w:lang w:eastAsia="zh-CN" w:bidi="hi-IN"/>
              </w:rPr>
              <w:t>»:</w:t>
            </w:r>
          </w:p>
          <w:p w:rsidR="00C455B4" w:rsidRPr="00E925E4" w:rsidRDefault="00BD3F0C" w:rsidP="00BD3F0C">
            <w:pPr>
              <w:rPr>
                <w:rFonts w:eastAsia="Calibri"/>
                <w:color w:val="000000"/>
              </w:rPr>
            </w:pPr>
            <w:r w:rsidRPr="00B578A6">
              <w:rPr>
                <w:rFonts w:eastAsia="NSimSun"/>
                <w:lang w:eastAsia="zh-CN" w:bidi="hi-IN"/>
              </w:rPr>
              <w:t>«Как учить детей будущего» (г. Москва)</w:t>
            </w:r>
          </w:p>
        </w:tc>
        <w:tc>
          <w:tcPr>
            <w:tcW w:w="1839" w:type="dxa"/>
            <w:shd w:val="clear" w:color="auto" w:fill="FFFFFF" w:themeFill="background1"/>
          </w:tcPr>
          <w:p w:rsidR="00C455B4" w:rsidRDefault="00BD3F0C" w:rsidP="00BD3F0C">
            <w:pPr>
              <w:rPr>
                <w:color w:val="151515"/>
              </w:rPr>
            </w:pPr>
            <w:r w:rsidRPr="00B578A6">
              <w:rPr>
                <w:rFonts w:eastAsia="NSimSun"/>
                <w:lang w:eastAsia="zh-CN" w:bidi="hi-IN"/>
              </w:rPr>
              <w:t>Всероссийская онлайн- конференция</w:t>
            </w:r>
          </w:p>
        </w:tc>
        <w:tc>
          <w:tcPr>
            <w:tcW w:w="1824" w:type="dxa"/>
            <w:shd w:val="clear" w:color="auto" w:fill="FFFFFF" w:themeFill="background1"/>
          </w:tcPr>
          <w:p w:rsidR="00C455B4" w:rsidRDefault="00BD3F0C" w:rsidP="00614C9A">
            <w:pPr>
              <w:spacing w:line="276" w:lineRule="auto"/>
              <w:rPr>
                <w:color w:val="151515"/>
              </w:rPr>
            </w:pPr>
            <w:proofErr w:type="spellStart"/>
            <w:r>
              <w:rPr>
                <w:color w:val="151515"/>
              </w:rPr>
              <w:t>Рослякова</w:t>
            </w:r>
            <w:proofErr w:type="spellEnd"/>
            <w:r>
              <w:rPr>
                <w:color w:val="151515"/>
              </w:rPr>
              <w:t xml:space="preserve"> А.И.</w:t>
            </w:r>
          </w:p>
        </w:tc>
        <w:tc>
          <w:tcPr>
            <w:tcW w:w="2240" w:type="dxa"/>
            <w:shd w:val="clear" w:color="auto" w:fill="FFFFFF" w:themeFill="background1"/>
          </w:tcPr>
          <w:p w:rsidR="00C455B4" w:rsidRDefault="00BD3F0C" w:rsidP="00C455B4">
            <w:pPr>
              <w:rPr>
                <w:rFonts w:eastAsia="Calibri"/>
              </w:rPr>
            </w:pPr>
            <w:r>
              <w:rPr>
                <w:rFonts w:eastAsia="Calibri"/>
              </w:rPr>
              <w:t xml:space="preserve">Сертификат </w:t>
            </w:r>
            <w:r w:rsidRPr="00E925E4">
              <w:rPr>
                <w:rFonts w:eastAsia="Calibri"/>
              </w:rPr>
              <w:t>участника</w:t>
            </w:r>
          </w:p>
        </w:tc>
      </w:tr>
      <w:tr w:rsidR="00BD3F0C" w:rsidTr="00A75BCE">
        <w:tc>
          <w:tcPr>
            <w:tcW w:w="765" w:type="dxa"/>
            <w:shd w:val="clear" w:color="auto" w:fill="FFFFFF" w:themeFill="background1"/>
          </w:tcPr>
          <w:p w:rsidR="00BD3F0C" w:rsidRDefault="00BD3F0C" w:rsidP="00614C9A">
            <w:pPr>
              <w:spacing w:line="276" w:lineRule="auto"/>
              <w:rPr>
                <w:color w:val="151515"/>
              </w:rPr>
            </w:pPr>
            <w:r>
              <w:rPr>
                <w:color w:val="151515"/>
              </w:rPr>
              <w:t>10.</w:t>
            </w:r>
          </w:p>
        </w:tc>
        <w:tc>
          <w:tcPr>
            <w:tcW w:w="2903" w:type="dxa"/>
            <w:shd w:val="clear" w:color="auto" w:fill="FFFFFF" w:themeFill="background1"/>
          </w:tcPr>
          <w:p w:rsidR="00BD3F0C" w:rsidRPr="00B578A6" w:rsidRDefault="00BD3F0C" w:rsidP="00BD3F0C">
            <w:pPr>
              <w:rPr>
                <w:rFonts w:eastAsia="NSimSun"/>
                <w:lang w:eastAsia="zh-CN" w:bidi="hi-IN"/>
              </w:rPr>
            </w:pPr>
            <w:r w:rsidRPr="00E55FDE">
              <w:t xml:space="preserve">Электронная публикация в </w:t>
            </w:r>
            <w:proofErr w:type="spellStart"/>
            <w:r w:rsidRPr="00E55FDE">
              <w:t>телеграм</w:t>
            </w:r>
            <w:proofErr w:type="spellEnd"/>
            <w:r w:rsidRPr="00E55FDE">
              <w:t xml:space="preserve">-канале "Хабаровского института развития образования им. </w:t>
            </w:r>
            <w:proofErr w:type="spellStart"/>
            <w:r w:rsidRPr="00E55FDE">
              <w:t>К.Д.Ушинского</w:t>
            </w:r>
            <w:proofErr w:type="spellEnd"/>
            <w:r w:rsidRPr="00E55FDE">
              <w:t>" t.me/</w:t>
            </w:r>
            <w:proofErr w:type="spellStart"/>
            <w:r w:rsidRPr="00E55FDE">
              <w:t>pedagognastavnik</w:t>
            </w:r>
            <w:proofErr w:type="spellEnd"/>
            <w:r w:rsidRPr="00E55FDE">
              <w:t xml:space="preserve"> на тему: "Ситуативное и скоростное наставничество" (из опыта работы)</w:t>
            </w:r>
          </w:p>
        </w:tc>
        <w:tc>
          <w:tcPr>
            <w:tcW w:w="1839" w:type="dxa"/>
            <w:shd w:val="clear" w:color="auto" w:fill="FFFFFF" w:themeFill="background1"/>
          </w:tcPr>
          <w:p w:rsidR="00BD3F0C" w:rsidRPr="00B578A6" w:rsidRDefault="00BD3F0C" w:rsidP="00BD3F0C">
            <w:pPr>
              <w:rPr>
                <w:rFonts w:eastAsia="NSimSun"/>
                <w:lang w:eastAsia="zh-CN" w:bidi="hi-IN"/>
              </w:rPr>
            </w:pPr>
            <w:r>
              <w:rPr>
                <w:rFonts w:eastAsia="NSimSun"/>
                <w:lang w:eastAsia="zh-CN" w:bidi="hi-IN"/>
              </w:rPr>
              <w:t>краевой</w:t>
            </w:r>
          </w:p>
        </w:tc>
        <w:tc>
          <w:tcPr>
            <w:tcW w:w="1824" w:type="dxa"/>
            <w:shd w:val="clear" w:color="auto" w:fill="FFFFFF" w:themeFill="background1"/>
          </w:tcPr>
          <w:p w:rsidR="00BD3F0C" w:rsidRDefault="00BD3F0C" w:rsidP="00614C9A">
            <w:pPr>
              <w:spacing w:line="276" w:lineRule="auto"/>
              <w:rPr>
                <w:color w:val="151515"/>
              </w:rPr>
            </w:pPr>
            <w:proofErr w:type="spellStart"/>
            <w:r>
              <w:rPr>
                <w:color w:val="151515"/>
              </w:rPr>
              <w:t>Олесик</w:t>
            </w:r>
            <w:proofErr w:type="spellEnd"/>
            <w:r>
              <w:rPr>
                <w:color w:val="151515"/>
              </w:rPr>
              <w:t xml:space="preserve"> Т.А.</w:t>
            </w:r>
          </w:p>
        </w:tc>
        <w:tc>
          <w:tcPr>
            <w:tcW w:w="2240" w:type="dxa"/>
            <w:shd w:val="clear" w:color="auto" w:fill="FFFFFF" w:themeFill="background1"/>
          </w:tcPr>
          <w:p w:rsidR="00BD3F0C" w:rsidRDefault="00BD3F0C" w:rsidP="00C455B4">
            <w:pPr>
              <w:rPr>
                <w:rFonts w:eastAsia="Calibri"/>
              </w:rPr>
            </w:pPr>
            <w:r>
              <w:rPr>
                <w:rFonts w:eastAsia="Calibri"/>
              </w:rPr>
              <w:t>Сертификат</w:t>
            </w:r>
          </w:p>
        </w:tc>
      </w:tr>
      <w:tr w:rsidR="00BD3F0C" w:rsidTr="00A75BCE">
        <w:tc>
          <w:tcPr>
            <w:tcW w:w="765" w:type="dxa"/>
            <w:shd w:val="clear" w:color="auto" w:fill="FFFFFF" w:themeFill="background1"/>
          </w:tcPr>
          <w:p w:rsidR="00BD3F0C" w:rsidRDefault="00BD3F0C" w:rsidP="00614C9A">
            <w:pPr>
              <w:spacing w:line="276" w:lineRule="auto"/>
              <w:rPr>
                <w:color w:val="151515"/>
              </w:rPr>
            </w:pPr>
            <w:r>
              <w:rPr>
                <w:color w:val="151515"/>
              </w:rPr>
              <w:t>11.</w:t>
            </w:r>
          </w:p>
        </w:tc>
        <w:tc>
          <w:tcPr>
            <w:tcW w:w="2903" w:type="dxa"/>
            <w:shd w:val="clear" w:color="auto" w:fill="FFFFFF" w:themeFill="background1"/>
          </w:tcPr>
          <w:p w:rsidR="00BD3F0C" w:rsidRPr="00E55FDE" w:rsidRDefault="00BD3F0C" w:rsidP="00BD3F0C">
            <w:r w:rsidRPr="00E55FDE">
              <w:t>Авторская разработка на образовательном портале «</w:t>
            </w:r>
            <w:proofErr w:type="spellStart"/>
            <w:r w:rsidRPr="00E55FDE">
              <w:t>Инфоурок</w:t>
            </w:r>
            <w:proofErr w:type="spellEnd"/>
            <w:r w:rsidRPr="00E55FDE">
              <w:t>».  Интегрированное занятие по внеклассной работе «Наши соседи» для 7 класса.</w:t>
            </w:r>
          </w:p>
        </w:tc>
        <w:tc>
          <w:tcPr>
            <w:tcW w:w="1839" w:type="dxa"/>
            <w:shd w:val="clear" w:color="auto" w:fill="FFFFFF" w:themeFill="background1"/>
          </w:tcPr>
          <w:p w:rsidR="00BD3F0C" w:rsidRDefault="00BD3F0C" w:rsidP="00BD3F0C">
            <w:pPr>
              <w:rPr>
                <w:rFonts w:eastAsia="NSimSun"/>
                <w:lang w:eastAsia="zh-CN" w:bidi="hi-IN"/>
              </w:rPr>
            </w:pPr>
            <w:r>
              <w:rPr>
                <w:rFonts w:eastAsia="NSimSun"/>
                <w:lang w:eastAsia="zh-CN" w:bidi="hi-IN"/>
              </w:rPr>
              <w:t>Всероссийский</w:t>
            </w:r>
          </w:p>
        </w:tc>
        <w:tc>
          <w:tcPr>
            <w:tcW w:w="1824" w:type="dxa"/>
            <w:shd w:val="clear" w:color="auto" w:fill="FFFFFF" w:themeFill="background1"/>
          </w:tcPr>
          <w:p w:rsidR="00BD3F0C" w:rsidRDefault="00BD3F0C" w:rsidP="00614C9A">
            <w:pPr>
              <w:spacing w:line="276" w:lineRule="auto"/>
              <w:rPr>
                <w:color w:val="151515"/>
              </w:rPr>
            </w:pPr>
            <w:proofErr w:type="spellStart"/>
            <w:r>
              <w:rPr>
                <w:color w:val="151515"/>
              </w:rPr>
              <w:t>Олесик</w:t>
            </w:r>
            <w:proofErr w:type="spellEnd"/>
            <w:r>
              <w:rPr>
                <w:color w:val="151515"/>
              </w:rPr>
              <w:t xml:space="preserve"> Т.А.</w:t>
            </w:r>
          </w:p>
        </w:tc>
        <w:tc>
          <w:tcPr>
            <w:tcW w:w="2240" w:type="dxa"/>
            <w:shd w:val="clear" w:color="auto" w:fill="FFFFFF" w:themeFill="background1"/>
          </w:tcPr>
          <w:p w:rsidR="00BD3F0C" w:rsidRDefault="00BD3F0C" w:rsidP="00C455B4">
            <w:pPr>
              <w:rPr>
                <w:rFonts w:eastAsia="Calibri"/>
              </w:rPr>
            </w:pPr>
            <w:r>
              <w:rPr>
                <w:rFonts w:eastAsia="Calibri"/>
              </w:rPr>
              <w:t>Сертификат</w:t>
            </w:r>
          </w:p>
        </w:tc>
      </w:tr>
      <w:tr w:rsidR="00BD3F0C" w:rsidTr="00A75BCE">
        <w:tc>
          <w:tcPr>
            <w:tcW w:w="765" w:type="dxa"/>
            <w:shd w:val="clear" w:color="auto" w:fill="FFFFFF" w:themeFill="background1"/>
          </w:tcPr>
          <w:p w:rsidR="00BD3F0C" w:rsidRDefault="00BD3F0C" w:rsidP="00614C9A">
            <w:pPr>
              <w:spacing w:line="276" w:lineRule="auto"/>
              <w:rPr>
                <w:color w:val="151515"/>
              </w:rPr>
            </w:pPr>
            <w:r>
              <w:rPr>
                <w:color w:val="151515"/>
              </w:rPr>
              <w:t>12</w:t>
            </w:r>
          </w:p>
        </w:tc>
        <w:tc>
          <w:tcPr>
            <w:tcW w:w="2903" w:type="dxa"/>
            <w:shd w:val="clear" w:color="auto" w:fill="FFFFFF" w:themeFill="background1"/>
          </w:tcPr>
          <w:p w:rsidR="00BD3F0C" w:rsidRPr="00E55FDE" w:rsidRDefault="00BD3F0C" w:rsidP="00BD3F0C">
            <w:r w:rsidRPr="00E55FDE">
              <w:t>Авторская разработка на образовательном портале «</w:t>
            </w:r>
            <w:proofErr w:type="spellStart"/>
            <w:r w:rsidRPr="00E55FDE">
              <w:t>Инфоурок</w:t>
            </w:r>
            <w:proofErr w:type="spellEnd"/>
            <w:r w:rsidRPr="00E55FDE">
              <w:t xml:space="preserve">».  </w:t>
            </w:r>
            <w:r>
              <w:t>Урок русского языка в 9 классе «Сложноподчиненные предложения с придаточными места»</w:t>
            </w:r>
          </w:p>
        </w:tc>
        <w:tc>
          <w:tcPr>
            <w:tcW w:w="1839" w:type="dxa"/>
            <w:shd w:val="clear" w:color="auto" w:fill="FFFFFF" w:themeFill="background1"/>
          </w:tcPr>
          <w:p w:rsidR="00BD3F0C" w:rsidRDefault="00BD3F0C" w:rsidP="00BD3F0C">
            <w:pPr>
              <w:rPr>
                <w:rFonts w:eastAsia="NSimSun"/>
                <w:lang w:eastAsia="zh-CN" w:bidi="hi-IN"/>
              </w:rPr>
            </w:pPr>
            <w:r>
              <w:rPr>
                <w:rFonts w:eastAsia="NSimSun"/>
                <w:lang w:eastAsia="zh-CN" w:bidi="hi-IN"/>
              </w:rPr>
              <w:t>Всероссийский</w:t>
            </w:r>
          </w:p>
        </w:tc>
        <w:tc>
          <w:tcPr>
            <w:tcW w:w="1824" w:type="dxa"/>
            <w:shd w:val="clear" w:color="auto" w:fill="FFFFFF" w:themeFill="background1"/>
          </w:tcPr>
          <w:p w:rsidR="00BD3F0C" w:rsidRDefault="00BD3F0C" w:rsidP="00614C9A">
            <w:pPr>
              <w:spacing w:line="276" w:lineRule="auto"/>
              <w:rPr>
                <w:color w:val="151515"/>
              </w:rPr>
            </w:pPr>
            <w:proofErr w:type="spellStart"/>
            <w:r>
              <w:rPr>
                <w:color w:val="151515"/>
              </w:rPr>
              <w:t>Олесик</w:t>
            </w:r>
            <w:proofErr w:type="spellEnd"/>
            <w:r>
              <w:rPr>
                <w:color w:val="151515"/>
              </w:rPr>
              <w:t xml:space="preserve"> Т.А.</w:t>
            </w:r>
          </w:p>
        </w:tc>
        <w:tc>
          <w:tcPr>
            <w:tcW w:w="2240" w:type="dxa"/>
            <w:shd w:val="clear" w:color="auto" w:fill="FFFFFF" w:themeFill="background1"/>
          </w:tcPr>
          <w:p w:rsidR="00BD3F0C" w:rsidRDefault="00BD3F0C" w:rsidP="00C455B4">
            <w:pPr>
              <w:rPr>
                <w:rFonts w:eastAsia="Calibri"/>
              </w:rPr>
            </w:pPr>
            <w:r>
              <w:rPr>
                <w:rFonts w:eastAsia="Calibri"/>
              </w:rPr>
              <w:t>Сертификат</w:t>
            </w:r>
          </w:p>
        </w:tc>
      </w:tr>
      <w:tr w:rsidR="00BD3F0C" w:rsidTr="00A75BCE">
        <w:tc>
          <w:tcPr>
            <w:tcW w:w="765" w:type="dxa"/>
            <w:shd w:val="clear" w:color="auto" w:fill="FFFFFF" w:themeFill="background1"/>
          </w:tcPr>
          <w:p w:rsidR="00BD3F0C" w:rsidRDefault="00BD3F0C" w:rsidP="00614C9A">
            <w:pPr>
              <w:spacing w:line="276" w:lineRule="auto"/>
              <w:rPr>
                <w:color w:val="151515"/>
              </w:rPr>
            </w:pPr>
            <w:r>
              <w:rPr>
                <w:color w:val="151515"/>
              </w:rPr>
              <w:t>13</w:t>
            </w:r>
          </w:p>
        </w:tc>
        <w:tc>
          <w:tcPr>
            <w:tcW w:w="2903" w:type="dxa"/>
            <w:shd w:val="clear" w:color="auto" w:fill="FFFFFF" w:themeFill="background1"/>
          </w:tcPr>
          <w:p w:rsidR="00BD3F0C" w:rsidRPr="00E55FDE" w:rsidRDefault="00BD3F0C" w:rsidP="00BD3F0C">
            <w:r w:rsidRPr="004C6A00">
              <w:t>Всероссийская олимпиада "Педагогическая практика" в номинации: Инновации в современном профессиональном образовании</w:t>
            </w:r>
          </w:p>
        </w:tc>
        <w:tc>
          <w:tcPr>
            <w:tcW w:w="1839" w:type="dxa"/>
            <w:shd w:val="clear" w:color="auto" w:fill="FFFFFF" w:themeFill="background1"/>
          </w:tcPr>
          <w:p w:rsidR="00BD3F0C" w:rsidRDefault="00BD3F0C" w:rsidP="00BD3F0C">
            <w:pPr>
              <w:rPr>
                <w:rFonts w:eastAsia="NSimSun"/>
                <w:lang w:eastAsia="zh-CN" w:bidi="hi-IN"/>
              </w:rPr>
            </w:pPr>
            <w:r>
              <w:rPr>
                <w:rFonts w:eastAsia="NSimSun"/>
                <w:lang w:eastAsia="zh-CN" w:bidi="hi-IN"/>
              </w:rPr>
              <w:t>Всероссийский</w:t>
            </w:r>
          </w:p>
        </w:tc>
        <w:tc>
          <w:tcPr>
            <w:tcW w:w="1824" w:type="dxa"/>
            <w:shd w:val="clear" w:color="auto" w:fill="FFFFFF" w:themeFill="background1"/>
          </w:tcPr>
          <w:p w:rsidR="00BD3F0C" w:rsidRDefault="00BD3F0C" w:rsidP="00614C9A">
            <w:pPr>
              <w:spacing w:line="276" w:lineRule="auto"/>
              <w:rPr>
                <w:color w:val="151515"/>
              </w:rPr>
            </w:pPr>
            <w:proofErr w:type="spellStart"/>
            <w:r>
              <w:rPr>
                <w:color w:val="151515"/>
              </w:rPr>
              <w:t>Олесик</w:t>
            </w:r>
            <w:proofErr w:type="spellEnd"/>
            <w:r>
              <w:rPr>
                <w:color w:val="151515"/>
              </w:rPr>
              <w:t xml:space="preserve"> Т.А.</w:t>
            </w:r>
          </w:p>
        </w:tc>
        <w:tc>
          <w:tcPr>
            <w:tcW w:w="2240" w:type="dxa"/>
            <w:shd w:val="clear" w:color="auto" w:fill="FFFFFF" w:themeFill="background1"/>
          </w:tcPr>
          <w:p w:rsidR="00BD3F0C" w:rsidRDefault="00BD3F0C" w:rsidP="00C455B4">
            <w:pPr>
              <w:rPr>
                <w:rFonts w:eastAsia="Calibri"/>
              </w:rPr>
            </w:pPr>
            <w:r>
              <w:rPr>
                <w:rFonts w:eastAsia="Calibri"/>
              </w:rPr>
              <w:t>Сертификат</w:t>
            </w:r>
          </w:p>
          <w:p w:rsidR="00BD3F0C" w:rsidRDefault="00BD3F0C" w:rsidP="00C455B4">
            <w:pPr>
              <w:rPr>
                <w:rFonts w:eastAsia="Calibri"/>
              </w:rPr>
            </w:pPr>
          </w:p>
          <w:p w:rsidR="00BD3F0C" w:rsidRDefault="00BD3F0C" w:rsidP="00C455B4">
            <w:pPr>
              <w:rPr>
                <w:rFonts w:eastAsia="Calibri"/>
              </w:rPr>
            </w:pPr>
          </w:p>
        </w:tc>
      </w:tr>
      <w:tr w:rsidR="00BD3F0C" w:rsidTr="00A75BCE">
        <w:tc>
          <w:tcPr>
            <w:tcW w:w="765" w:type="dxa"/>
            <w:shd w:val="clear" w:color="auto" w:fill="FFFFFF" w:themeFill="background1"/>
          </w:tcPr>
          <w:p w:rsidR="00BD3F0C" w:rsidRDefault="00BD3F0C" w:rsidP="00614C9A">
            <w:pPr>
              <w:spacing w:line="276" w:lineRule="auto"/>
              <w:rPr>
                <w:color w:val="151515"/>
              </w:rPr>
            </w:pPr>
            <w:r>
              <w:rPr>
                <w:color w:val="151515"/>
              </w:rPr>
              <w:t>14.</w:t>
            </w:r>
          </w:p>
        </w:tc>
        <w:tc>
          <w:tcPr>
            <w:tcW w:w="2903" w:type="dxa"/>
            <w:shd w:val="clear" w:color="auto" w:fill="FFFFFF" w:themeFill="background1"/>
          </w:tcPr>
          <w:p w:rsidR="00BD3F0C" w:rsidRPr="004C6A00" w:rsidRDefault="00BD3F0C" w:rsidP="00BD3F0C">
            <w:r w:rsidRPr="004C6A00">
              <w:t>Всероссийская олимпиада "Подари знание". Инновации в современном образовании</w:t>
            </w:r>
          </w:p>
        </w:tc>
        <w:tc>
          <w:tcPr>
            <w:tcW w:w="1839" w:type="dxa"/>
            <w:shd w:val="clear" w:color="auto" w:fill="FFFFFF" w:themeFill="background1"/>
          </w:tcPr>
          <w:p w:rsidR="00BD3F0C" w:rsidRDefault="00BD3F0C" w:rsidP="00BD3F0C">
            <w:pPr>
              <w:rPr>
                <w:rFonts w:eastAsia="NSimSun"/>
                <w:lang w:eastAsia="zh-CN" w:bidi="hi-IN"/>
              </w:rPr>
            </w:pPr>
            <w:r>
              <w:rPr>
                <w:rFonts w:eastAsia="NSimSun"/>
                <w:lang w:eastAsia="zh-CN" w:bidi="hi-IN"/>
              </w:rPr>
              <w:t>Всероссийский</w:t>
            </w:r>
          </w:p>
        </w:tc>
        <w:tc>
          <w:tcPr>
            <w:tcW w:w="1824" w:type="dxa"/>
            <w:shd w:val="clear" w:color="auto" w:fill="FFFFFF" w:themeFill="background1"/>
          </w:tcPr>
          <w:p w:rsidR="00BD3F0C" w:rsidRDefault="00BD3F0C" w:rsidP="00614C9A">
            <w:pPr>
              <w:spacing w:line="276" w:lineRule="auto"/>
              <w:rPr>
                <w:color w:val="151515"/>
              </w:rPr>
            </w:pPr>
            <w:proofErr w:type="spellStart"/>
            <w:r>
              <w:rPr>
                <w:color w:val="151515"/>
              </w:rPr>
              <w:t>Олесик</w:t>
            </w:r>
            <w:proofErr w:type="spellEnd"/>
            <w:r>
              <w:rPr>
                <w:color w:val="151515"/>
              </w:rPr>
              <w:t xml:space="preserve"> Т.А.</w:t>
            </w:r>
          </w:p>
        </w:tc>
        <w:tc>
          <w:tcPr>
            <w:tcW w:w="2240" w:type="dxa"/>
            <w:shd w:val="clear" w:color="auto" w:fill="FFFFFF" w:themeFill="background1"/>
          </w:tcPr>
          <w:p w:rsidR="00BD3F0C" w:rsidRDefault="00BD3F0C" w:rsidP="00BD3F0C">
            <w:pPr>
              <w:rPr>
                <w:rFonts w:eastAsia="Calibri"/>
              </w:rPr>
            </w:pPr>
            <w:r>
              <w:rPr>
                <w:rFonts w:eastAsia="Calibri"/>
              </w:rPr>
              <w:t>Сертификат</w:t>
            </w:r>
          </w:p>
          <w:p w:rsidR="00BD3F0C" w:rsidRDefault="00BD3F0C" w:rsidP="00C455B4">
            <w:pPr>
              <w:rPr>
                <w:rFonts w:eastAsia="Calibri"/>
              </w:rPr>
            </w:pPr>
          </w:p>
        </w:tc>
      </w:tr>
      <w:tr w:rsidR="00BD3F0C" w:rsidTr="00A75BCE">
        <w:tc>
          <w:tcPr>
            <w:tcW w:w="765" w:type="dxa"/>
            <w:shd w:val="clear" w:color="auto" w:fill="FFFFFF" w:themeFill="background1"/>
          </w:tcPr>
          <w:p w:rsidR="00BD3F0C" w:rsidRDefault="00BD3F0C" w:rsidP="00614C9A">
            <w:pPr>
              <w:spacing w:line="276" w:lineRule="auto"/>
              <w:rPr>
                <w:color w:val="151515"/>
              </w:rPr>
            </w:pPr>
            <w:r>
              <w:rPr>
                <w:color w:val="151515"/>
              </w:rPr>
              <w:t>15.</w:t>
            </w:r>
          </w:p>
        </w:tc>
        <w:tc>
          <w:tcPr>
            <w:tcW w:w="2903" w:type="dxa"/>
            <w:shd w:val="clear" w:color="auto" w:fill="FFFFFF" w:themeFill="background1"/>
          </w:tcPr>
          <w:p w:rsidR="00BD3F0C" w:rsidRPr="004C6A00" w:rsidRDefault="00BD3F0C" w:rsidP="00B255B5">
            <w:pPr>
              <w:jc w:val="both"/>
            </w:pPr>
            <w:r w:rsidRPr="00A26CDB">
              <w:t>3 форум классных руководителей и кураторов групп Хабаровского края «От национальных ид</w:t>
            </w:r>
            <w:r w:rsidR="00B255B5">
              <w:t>еалов- к идеологии воспитания».</w:t>
            </w:r>
          </w:p>
        </w:tc>
        <w:tc>
          <w:tcPr>
            <w:tcW w:w="1839" w:type="dxa"/>
            <w:shd w:val="clear" w:color="auto" w:fill="FFFFFF" w:themeFill="background1"/>
          </w:tcPr>
          <w:p w:rsidR="00BD3F0C" w:rsidRDefault="00BD3F0C" w:rsidP="00BD3F0C">
            <w:pPr>
              <w:rPr>
                <w:rFonts w:eastAsia="NSimSun"/>
                <w:lang w:eastAsia="zh-CN" w:bidi="hi-IN"/>
              </w:rPr>
            </w:pPr>
            <w:r>
              <w:rPr>
                <w:rFonts w:eastAsia="NSimSun"/>
                <w:lang w:eastAsia="zh-CN" w:bidi="hi-IN"/>
              </w:rPr>
              <w:t>краевой</w:t>
            </w:r>
          </w:p>
        </w:tc>
        <w:tc>
          <w:tcPr>
            <w:tcW w:w="1824" w:type="dxa"/>
            <w:shd w:val="clear" w:color="auto" w:fill="FFFFFF" w:themeFill="background1"/>
          </w:tcPr>
          <w:p w:rsidR="00BD3F0C" w:rsidRDefault="00BD3F0C" w:rsidP="00614C9A">
            <w:pPr>
              <w:spacing w:line="276" w:lineRule="auto"/>
              <w:rPr>
                <w:color w:val="151515"/>
              </w:rPr>
            </w:pPr>
            <w:r>
              <w:rPr>
                <w:color w:val="151515"/>
              </w:rPr>
              <w:t>Старкова Е.А.</w:t>
            </w:r>
          </w:p>
        </w:tc>
        <w:tc>
          <w:tcPr>
            <w:tcW w:w="2240" w:type="dxa"/>
            <w:shd w:val="clear" w:color="auto" w:fill="FFFFFF" w:themeFill="background1"/>
          </w:tcPr>
          <w:p w:rsidR="004C1BF3" w:rsidRDefault="004C1BF3" w:rsidP="004C1BF3">
            <w:pPr>
              <w:rPr>
                <w:rFonts w:eastAsia="Calibri"/>
              </w:rPr>
            </w:pPr>
            <w:r>
              <w:rPr>
                <w:rFonts w:eastAsia="Calibri"/>
              </w:rPr>
              <w:t>Сертификат</w:t>
            </w:r>
          </w:p>
          <w:p w:rsidR="00BD3F0C" w:rsidRDefault="00BD3F0C" w:rsidP="00BD3F0C">
            <w:pPr>
              <w:rPr>
                <w:rFonts w:eastAsia="Calibri"/>
              </w:rPr>
            </w:pPr>
          </w:p>
        </w:tc>
      </w:tr>
      <w:tr w:rsidR="004C1BF3" w:rsidTr="00A75BCE">
        <w:tc>
          <w:tcPr>
            <w:tcW w:w="765" w:type="dxa"/>
            <w:shd w:val="clear" w:color="auto" w:fill="FFFFFF" w:themeFill="background1"/>
          </w:tcPr>
          <w:p w:rsidR="004C1BF3" w:rsidRDefault="004C1BF3" w:rsidP="00614C9A">
            <w:pPr>
              <w:spacing w:line="276" w:lineRule="auto"/>
              <w:rPr>
                <w:color w:val="151515"/>
              </w:rPr>
            </w:pPr>
            <w:r>
              <w:rPr>
                <w:color w:val="151515"/>
              </w:rPr>
              <w:t>16.</w:t>
            </w:r>
          </w:p>
        </w:tc>
        <w:tc>
          <w:tcPr>
            <w:tcW w:w="2903" w:type="dxa"/>
            <w:shd w:val="clear" w:color="auto" w:fill="FFFFFF" w:themeFill="background1"/>
          </w:tcPr>
          <w:p w:rsidR="004C1BF3" w:rsidRPr="00B255B5" w:rsidRDefault="004C1BF3" w:rsidP="00B255B5">
            <w:pPr>
              <w:rPr>
                <w:rFonts w:eastAsia="Calibri"/>
              </w:rPr>
            </w:pPr>
            <w:r w:rsidRPr="004C1BF3">
              <w:rPr>
                <w:rFonts w:eastAsia="Calibri"/>
              </w:rPr>
              <w:t xml:space="preserve"> « Всероссийская олимпиада по</w:t>
            </w:r>
            <w:r w:rsidR="00B255B5">
              <w:rPr>
                <w:rFonts w:eastAsia="Calibri"/>
              </w:rPr>
              <w:t xml:space="preserve"> физике» для учащихся 11 класса</w:t>
            </w:r>
          </w:p>
        </w:tc>
        <w:tc>
          <w:tcPr>
            <w:tcW w:w="1839" w:type="dxa"/>
            <w:shd w:val="clear" w:color="auto" w:fill="FFFFFF" w:themeFill="background1"/>
          </w:tcPr>
          <w:p w:rsidR="004C1BF3" w:rsidRDefault="004C1BF3" w:rsidP="00BD3F0C">
            <w:pPr>
              <w:rPr>
                <w:rFonts w:eastAsia="NSimSun"/>
                <w:lang w:eastAsia="zh-CN" w:bidi="hi-IN"/>
              </w:rPr>
            </w:pPr>
            <w:r>
              <w:rPr>
                <w:rFonts w:eastAsia="NSimSun"/>
                <w:lang w:eastAsia="zh-CN" w:bidi="hi-IN"/>
              </w:rPr>
              <w:t>Всероссийский</w:t>
            </w:r>
          </w:p>
        </w:tc>
        <w:tc>
          <w:tcPr>
            <w:tcW w:w="1824" w:type="dxa"/>
            <w:shd w:val="clear" w:color="auto" w:fill="FFFFFF" w:themeFill="background1"/>
          </w:tcPr>
          <w:p w:rsidR="004C1BF3" w:rsidRDefault="004C1BF3" w:rsidP="00614C9A">
            <w:pPr>
              <w:spacing w:line="276" w:lineRule="auto"/>
              <w:rPr>
                <w:color w:val="151515"/>
              </w:rPr>
            </w:pPr>
            <w:r>
              <w:rPr>
                <w:color w:val="151515"/>
              </w:rPr>
              <w:t>Дмитриченко С.Ю.</w:t>
            </w:r>
          </w:p>
        </w:tc>
        <w:tc>
          <w:tcPr>
            <w:tcW w:w="2240" w:type="dxa"/>
            <w:shd w:val="clear" w:color="auto" w:fill="FFFFFF" w:themeFill="background1"/>
          </w:tcPr>
          <w:p w:rsidR="004C1BF3" w:rsidRDefault="004C1BF3" w:rsidP="004C1BF3">
            <w:pPr>
              <w:rPr>
                <w:rFonts w:eastAsia="Calibri"/>
              </w:rPr>
            </w:pPr>
            <w:r>
              <w:rPr>
                <w:rFonts w:eastAsia="Calibri"/>
              </w:rPr>
              <w:t>Благодарность за проведение мероприятия.</w:t>
            </w:r>
          </w:p>
        </w:tc>
      </w:tr>
      <w:tr w:rsidR="004C1BF3" w:rsidTr="00A75BCE">
        <w:tc>
          <w:tcPr>
            <w:tcW w:w="765" w:type="dxa"/>
            <w:shd w:val="clear" w:color="auto" w:fill="FFFFFF" w:themeFill="background1"/>
          </w:tcPr>
          <w:p w:rsidR="004C1BF3" w:rsidRDefault="004C1BF3" w:rsidP="00614C9A">
            <w:pPr>
              <w:spacing w:line="276" w:lineRule="auto"/>
              <w:rPr>
                <w:color w:val="151515"/>
              </w:rPr>
            </w:pPr>
            <w:r>
              <w:rPr>
                <w:color w:val="151515"/>
              </w:rPr>
              <w:t>17.</w:t>
            </w:r>
          </w:p>
        </w:tc>
        <w:tc>
          <w:tcPr>
            <w:tcW w:w="2903" w:type="dxa"/>
            <w:shd w:val="clear" w:color="auto" w:fill="FFFFFF" w:themeFill="background1"/>
          </w:tcPr>
          <w:p w:rsidR="004C1BF3" w:rsidRPr="004C1BF3" w:rsidRDefault="004C1BF3" w:rsidP="00A75BCE">
            <w:pPr>
              <w:rPr>
                <w:rFonts w:eastAsia="Calibri"/>
              </w:rPr>
            </w:pPr>
            <w:r>
              <w:rPr>
                <w:rFonts w:eastAsia="Calibri"/>
              </w:rPr>
              <w:t>Всероссийское тестирование</w:t>
            </w:r>
            <w:r w:rsidR="00A75BCE">
              <w:rPr>
                <w:rFonts w:eastAsia="Calibri"/>
              </w:rPr>
              <w:t xml:space="preserve"> «Методологические и </w:t>
            </w:r>
            <w:r w:rsidR="00A75BCE">
              <w:rPr>
                <w:rFonts w:eastAsia="Calibri"/>
              </w:rPr>
              <w:lastRenderedPageBreak/>
              <w:t>теоретические основы ФГОС ООО»</w:t>
            </w:r>
          </w:p>
        </w:tc>
        <w:tc>
          <w:tcPr>
            <w:tcW w:w="1839" w:type="dxa"/>
            <w:shd w:val="clear" w:color="auto" w:fill="FFFFFF" w:themeFill="background1"/>
          </w:tcPr>
          <w:p w:rsidR="004C1BF3" w:rsidRDefault="00A75BCE" w:rsidP="00BD3F0C">
            <w:pPr>
              <w:rPr>
                <w:rFonts w:eastAsia="NSimSun"/>
                <w:lang w:eastAsia="zh-CN" w:bidi="hi-IN"/>
              </w:rPr>
            </w:pPr>
            <w:r>
              <w:rPr>
                <w:rFonts w:eastAsia="NSimSun"/>
                <w:lang w:eastAsia="zh-CN" w:bidi="hi-IN"/>
              </w:rPr>
              <w:lastRenderedPageBreak/>
              <w:t>Всероссийский</w:t>
            </w:r>
          </w:p>
        </w:tc>
        <w:tc>
          <w:tcPr>
            <w:tcW w:w="1824" w:type="dxa"/>
            <w:shd w:val="clear" w:color="auto" w:fill="FFFFFF" w:themeFill="background1"/>
          </w:tcPr>
          <w:p w:rsidR="004C1BF3" w:rsidRDefault="00A75BCE" w:rsidP="00614C9A">
            <w:pPr>
              <w:spacing w:line="276" w:lineRule="auto"/>
              <w:rPr>
                <w:color w:val="151515"/>
              </w:rPr>
            </w:pPr>
            <w:r>
              <w:rPr>
                <w:color w:val="151515"/>
              </w:rPr>
              <w:t>Садовая Е.А</w:t>
            </w:r>
          </w:p>
        </w:tc>
        <w:tc>
          <w:tcPr>
            <w:tcW w:w="2240" w:type="dxa"/>
            <w:shd w:val="clear" w:color="auto" w:fill="FFFFFF" w:themeFill="background1"/>
          </w:tcPr>
          <w:p w:rsidR="004C1BF3" w:rsidRDefault="00A75BCE" w:rsidP="004C1BF3">
            <w:pPr>
              <w:rPr>
                <w:rFonts w:eastAsia="Calibri"/>
              </w:rPr>
            </w:pPr>
            <w:r>
              <w:rPr>
                <w:rFonts w:eastAsia="Calibri"/>
              </w:rPr>
              <w:t>1 место, диплом</w:t>
            </w:r>
          </w:p>
        </w:tc>
      </w:tr>
    </w:tbl>
    <w:p w:rsidR="00957AF5" w:rsidRPr="00082C2D" w:rsidRDefault="00957AF5" w:rsidP="00614C9A">
      <w:pPr>
        <w:shd w:val="clear" w:color="auto" w:fill="FFFFFF"/>
        <w:spacing w:line="276" w:lineRule="auto"/>
        <w:rPr>
          <w:b/>
          <w:i/>
          <w:color w:val="151515"/>
        </w:rPr>
      </w:pPr>
    </w:p>
    <w:p w:rsidR="00A75BCE" w:rsidRDefault="00A75BCE" w:rsidP="00A75BCE">
      <w:pPr>
        <w:jc w:val="both"/>
      </w:pPr>
      <w:r w:rsidRPr="00B255B5">
        <w:rPr>
          <w:bCs/>
          <w:color w:val="000000"/>
        </w:rPr>
        <w:t>Вывод:</w:t>
      </w:r>
      <w:r w:rsidRPr="004208B0">
        <w:rPr>
          <w:rStyle w:val="apple-converted-space"/>
          <w:rFonts w:eastAsiaTheme="minorEastAsia"/>
          <w:color w:val="000000"/>
        </w:rPr>
        <w:t> </w:t>
      </w:r>
      <w:r w:rsidRPr="004208B0">
        <w:rPr>
          <w:color w:val="000000"/>
        </w:rPr>
        <w:t>вся деятельность методического совета способствовала росту педагогического мастерства учителя, повышению качества учебно-воспитательного процесса и внедрению новых стандартов</w:t>
      </w:r>
    </w:p>
    <w:p w:rsidR="00A75BCE" w:rsidRPr="00362C8A" w:rsidRDefault="00A75BCE" w:rsidP="00B255B5">
      <w:pPr>
        <w:pStyle w:val="a3"/>
        <w:ind w:left="0" w:firstLine="708"/>
        <w:rPr>
          <w:rStyle w:val="c0"/>
          <w:color w:val="000000"/>
        </w:rPr>
      </w:pPr>
      <w:r w:rsidRPr="004208B0">
        <w:t xml:space="preserve">В рамках работы методических объединений давались внеклассные мероприятия по предметам во время </w:t>
      </w:r>
      <w:r w:rsidRPr="004208B0">
        <w:rPr>
          <w:b/>
        </w:rPr>
        <w:t>предметных недель</w:t>
      </w:r>
      <w:r w:rsidRPr="004208B0">
        <w:t>, которые проводятся с целью углубления и расширения знаний, полученных на уроках. Предметные недели как форма деятельности развивают личность учащихся, формируют креативные коммуникативные умения и развивают интеллектуальные способности, а также способствуют росту профессиональных умений учителей, давая возможность проявить себя организатором мероприятия для различных классов или разработчиком заданий</w:t>
      </w:r>
      <w:r>
        <w:t xml:space="preserve">   </w:t>
      </w:r>
    </w:p>
    <w:p w:rsidR="00A75BCE" w:rsidRPr="002537F1" w:rsidRDefault="00A75BCE" w:rsidP="00B255B5">
      <w:pPr>
        <w:shd w:val="clear" w:color="auto" w:fill="FFFFFF"/>
        <w:spacing w:before="30" w:after="30"/>
        <w:ind w:firstLine="708"/>
        <w:rPr>
          <w:color w:val="000000"/>
        </w:rPr>
      </w:pPr>
      <w:r w:rsidRPr="00B255B5">
        <w:rPr>
          <w:color w:val="000000" w:themeColor="text1"/>
        </w:rPr>
        <w:t>Анализ методической работы показал</w:t>
      </w:r>
      <w:r w:rsidRPr="003C18BD">
        <w:rPr>
          <w:b/>
        </w:rPr>
        <w:t>,</w:t>
      </w:r>
      <w:r w:rsidRPr="003C18BD">
        <w:rPr>
          <w:color w:val="000000"/>
        </w:rPr>
        <w:t xml:space="preserve"> что методическая тема школы соответствует основным задачам, стоящим перед образовательным учреждением. Тематика заседаний методического совета, школьных МО и педагогических советов отражает основные проблемные вопросы, которые стремится решать педагогический коллектив школы. В основном поставленные за</w:t>
      </w:r>
      <w:r>
        <w:rPr>
          <w:color w:val="000000"/>
        </w:rPr>
        <w:t>дачи методической работы на 2023-2024</w:t>
      </w:r>
      <w:r w:rsidRPr="003C18BD">
        <w:rPr>
          <w:color w:val="000000"/>
        </w:rPr>
        <w:t xml:space="preserve">  учебный год выполнены. В школе постоянно осуществляется мониторинг результативности профессиональной деятельности учителей и классных руководителей. Каждый учитель ведет документацию, которую заполняет по итогам четверти и года. Подведение итогов работы помогает учителю не только анализировать, но и корректировать свою педагогическую деятельность. Кроме того, при прохождении аттестации можно проследить рост профессионализма педагога, объективно оценить рез</w:t>
      </w:r>
      <w:r>
        <w:rPr>
          <w:color w:val="000000"/>
        </w:rPr>
        <w:t>ультаты работы за несколько лет</w:t>
      </w:r>
    </w:p>
    <w:p w:rsidR="00A75BCE" w:rsidRPr="008B41BC" w:rsidRDefault="00A75BCE" w:rsidP="00A75BCE">
      <w:pPr>
        <w:spacing w:before="75" w:after="75"/>
      </w:pPr>
      <w:r>
        <w:rPr>
          <w:b/>
        </w:rPr>
        <w:t xml:space="preserve"> Вывод: </w:t>
      </w:r>
      <w:r>
        <w:t>в</w:t>
      </w:r>
      <w:r w:rsidRPr="008B41BC">
        <w:t>се учителя школы объединены в предметные МО, то есть, вовлечены в методическую систему школы. Тематика заседаний методического совета, школьных методических объединений и педагогических советов отражает основные проблемные вопросы, которые стремится решать педагогический коллектив школы.</w:t>
      </w:r>
    </w:p>
    <w:p w:rsidR="00A75BCE" w:rsidRPr="008B41BC" w:rsidRDefault="00A75BCE" w:rsidP="00A75BCE">
      <w:pPr>
        <w:spacing w:before="195" w:after="195"/>
        <w:rPr>
          <w:b/>
        </w:rPr>
      </w:pPr>
      <w:r>
        <w:rPr>
          <w:b/>
        </w:rPr>
        <w:t xml:space="preserve">Задачи на 2024– 2025 </w:t>
      </w:r>
      <w:r w:rsidRPr="008B41BC">
        <w:rPr>
          <w:b/>
        </w:rPr>
        <w:t>учебный год:</w:t>
      </w:r>
    </w:p>
    <w:p w:rsidR="00A75BCE" w:rsidRPr="008B41BC" w:rsidRDefault="00A75BCE" w:rsidP="00A75BCE">
      <w:pPr>
        <w:numPr>
          <w:ilvl w:val="0"/>
          <w:numId w:val="17"/>
        </w:numPr>
        <w:tabs>
          <w:tab w:val="left" w:pos="180"/>
          <w:tab w:val="left" w:pos="900"/>
        </w:tabs>
        <w:ind w:left="0"/>
        <w:jc w:val="both"/>
      </w:pPr>
      <w:r w:rsidRPr="008B41BC">
        <w:rPr>
          <w:color w:val="000000"/>
        </w:rPr>
        <w:t>Продолжить  функционирование образовательного учреждение в режиме развития через реализацию программы «Формула успеха» и инновационную деятельность педагогического коллектива.</w:t>
      </w:r>
    </w:p>
    <w:p w:rsidR="00A75BCE" w:rsidRPr="008B41BC" w:rsidRDefault="00A75BCE" w:rsidP="00A75BCE">
      <w:pPr>
        <w:numPr>
          <w:ilvl w:val="0"/>
          <w:numId w:val="17"/>
        </w:numPr>
        <w:tabs>
          <w:tab w:val="left" w:pos="180"/>
          <w:tab w:val="left" w:pos="900"/>
        </w:tabs>
        <w:ind w:left="0"/>
        <w:jc w:val="both"/>
      </w:pPr>
      <w:r w:rsidRPr="008B41BC">
        <w:t xml:space="preserve"> Совершенствовать методический уровень педагогов в овладении современными образовательными технологиями.</w:t>
      </w:r>
    </w:p>
    <w:p w:rsidR="00A75BCE" w:rsidRPr="008B41BC" w:rsidRDefault="00A75BCE" w:rsidP="00A75BCE">
      <w:pPr>
        <w:numPr>
          <w:ilvl w:val="0"/>
          <w:numId w:val="17"/>
        </w:numPr>
        <w:tabs>
          <w:tab w:val="left" w:pos="180"/>
          <w:tab w:val="left" w:pos="900"/>
        </w:tabs>
        <w:ind w:left="0"/>
        <w:jc w:val="both"/>
      </w:pPr>
      <w:r w:rsidRPr="008B41BC">
        <w:t xml:space="preserve">Обеспечивать организацию активных форм методической работы (семинары, мастер – классы,  конкурсы, фестивали, </w:t>
      </w:r>
      <w:proofErr w:type="spellStart"/>
      <w:r w:rsidRPr="008B41BC">
        <w:t>вебинары</w:t>
      </w:r>
      <w:proofErr w:type="spellEnd"/>
      <w:r w:rsidRPr="008B41BC">
        <w:t xml:space="preserve">  и пр.). </w:t>
      </w:r>
    </w:p>
    <w:p w:rsidR="00A75BCE" w:rsidRPr="008B41BC" w:rsidRDefault="00A75BCE" w:rsidP="00A75BCE">
      <w:pPr>
        <w:numPr>
          <w:ilvl w:val="0"/>
          <w:numId w:val="17"/>
        </w:numPr>
        <w:tabs>
          <w:tab w:val="left" w:pos="180"/>
          <w:tab w:val="left" w:pos="900"/>
        </w:tabs>
        <w:ind w:left="0"/>
        <w:jc w:val="both"/>
      </w:pPr>
      <w:r w:rsidRPr="008B41BC">
        <w:t xml:space="preserve"> Пополнять методическую копилку необходимым информационно-методическим  материалом для методического сопровождения профессиональной деятельности учителей.</w:t>
      </w:r>
    </w:p>
    <w:p w:rsidR="00A75BCE" w:rsidRPr="008B41BC" w:rsidRDefault="00A75BCE" w:rsidP="00A75BCE">
      <w:pPr>
        <w:numPr>
          <w:ilvl w:val="0"/>
          <w:numId w:val="17"/>
        </w:numPr>
        <w:tabs>
          <w:tab w:val="left" w:pos="180"/>
          <w:tab w:val="left" w:pos="900"/>
        </w:tabs>
        <w:ind w:left="0"/>
        <w:jc w:val="both"/>
      </w:pPr>
      <w:r w:rsidRPr="008B41BC">
        <w:t>Обеспечить методическое сопровождение самообразования и саморазвития педагогов через механизм аттестации.</w:t>
      </w:r>
    </w:p>
    <w:p w:rsidR="00A75BCE" w:rsidRPr="008B41BC" w:rsidRDefault="00A75BCE" w:rsidP="00A75BCE">
      <w:pPr>
        <w:numPr>
          <w:ilvl w:val="0"/>
          <w:numId w:val="17"/>
        </w:numPr>
        <w:tabs>
          <w:tab w:val="left" w:pos="180"/>
          <w:tab w:val="left" w:pos="900"/>
        </w:tabs>
        <w:ind w:left="0"/>
        <w:jc w:val="both"/>
      </w:pPr>
      <w:r w:rsidRPr="008B41BC">
        <w:t xml:space="preserve"> Активизировать работу по выявлению и обобщению, распространению передового педагогического опыта творчески работающих педагогов.</w:t>
      </w:r>
    </w:p>
    <w:p w:rsidR="00A75BCE" w:rsidRPr="008B41BC" w:rsidRDefault="00A75BCE" w:rsidP="00A75BCE">
      <w:pPr>
        <w:pStyle w:val="a3"/>
        <w:numPr>
          <w:ilvl w:val="0"/>
          <w:numId w:val="17"/>
        </w:numPr>
        <w:suppressAutoHyphens/>
        <w:ind w:left="0"/>
        <w:contextualSpacing w:val="0"/>
        <w:rPr>
          <w:color w:val="000000" w:themeColor="text1"/>
        </w:rPr>
      </w:pPr>
      <w:proofErr w:type="spellStart"/>
      <w:r>
        <w:rPr>
          <w:color w:val="000000" w:themeColor="text1"/>
        </w:rPr>
        <w:t>О</w:t>
      </w:r>
      <w:r w:rsidRPr="008B41BC">
        <w:rPr>
          <w:color w:val="000000" w:themeColor="text1"/>
        </w:rPr>
        <w:t>беспеечить</w:t>
      </w:r>
      <w:proofErr w:type="spellEnd"/>
      <w:r w:rsidRPr="008B41BC">
        <w:rPr>
          <w:color w:val="000000" w:themeColor="text1"/>
        </w:rPr>
        <w:t xml:space="preserve"> повышение профессиональной компетентности педагогов в области: </w:t>
      </w:r>
    </w:p>
    <w:p w:rsidR="00A75BCE" w:rsidRPr="008B41BC" w:rsidRDefault="00A75BCE" w:rsidP="00A75BCE">
      <w:pPr>
        <w:pStyle w:val="a3"/>
        <w:numPr>
          <w:ilvl w:val="0"/>
          <w:numId w:val="17"/>
        </w:numPr>
        <w:suppressAutoHyphens/>
        <w:ind w:left="0"/>
        <w:contextualSpacing w:val="0"/>
        <w:rPr>
          <w:color w:val="000000" w:themeColor="text1"/>
        </w:rPr>
      </w:pPr>
      <w:r>
        <w:rPr>
          <w:color w:val="000000" w:themeColor="text1"/>
        </w:rPr>
        <w:t>Р</w:t>
      </w:r>
      <w:r w:rsidRPr="008B41BC">
        <w:rPr>
          <w:color w:val="000000" w:themeColor="text1"/>
        </w:rPr>
        <w:t xml:space="preserve">аботы с различными категориями детей </w:t>
      </w:r>
      <w:proofErr w:type="gramStart"/>
      <w:r w:rsidRPr="008B41BC">
        <w:rPr>
          <w:color w:val="000000" w:themeColor="text1"/>
        </w:rPr>
        <w:t>( в</w:t>
      </w:r>
      <w:proofErr w:type="gramEnd"/>
      <w:r w:rsidRPr="008B41BC">
        <w:rPr>
          <w:color w:val="000000" w:themeColor="text1"/>
        </w:rPr>
        <w:t xml:space="preserve"> том числе с одаренными и детьми с ОВЗ, учащимися, для которых русский язык не является родным.</w:t>
      </w:r>
    </w:p>
    <w:p w:rsidR="00A75BCE" w:rsidRPr="008B41BC" w:rsidRDefault="00A75BCE" w:rsidP="00A75BCE">
      <w:pPr>
        <w:pStyle w:val="a3"/>
        <w:numPr>
          <w:ilvl w:val="0"/>
          <w:numId w:val="17"/>
        </w:numPr>
        <w:suppressAutoHyphens/>
        <w:ind w:left="0"/>
        <w:contextualSpacing w:val="0"/>
        <w:rPr>
          <w:color w:val="000000" w:themeColor="text1"/>
        </w:rPr>
      </w:pPr>
      <w:r>
        <w:rPr>
          <w:color w:val="000000" w:themeColor="text1"/>
        </w:rPr>
        <w:t xml:space="preserve"> П</w:t>
      </w:r>
      <w:r w:rsidRPr="008B41BC">
        <w:rPr>
          <w:color w:val="000000" w:themeColor="text1"/>
        </w:rPr>
        <w:t>овышения информационно – коммуникативной компетенции учителя.</w:t>
      </w:r>
    </w:p>
    <w:p w:rsidR="00A75BCE" w:rsidRPr="002176BB" w:rsidRDefault="00A75BCE" w:rsidP="00A75BCE">
      <w:pPr>
        <w:pStyle w:val="a3"/>
        <w:numPr>
          <w:ilvl w:val="0"/>
          <w:numId w:val="17"/>
        </w:numPr>
        <w:suppressAutoHyphens/>
        <w:ind w:left="0"/>
        <w:contextualSpacing w:val="0"/>
        <w:rPr>
          <w:color w:val="000000" w:themeColor="text1"/>
        </w:rPr>
      </w:pPr>
      <w:r>
        <w:rPr>
          <w:color w:val="000000" w:themeColor="text1"/>
        </w:rPr>
        <w:t>Р</w:t>
      </w:r>
      <w:r w:rsidRPr="008B41BC">
        <w:rPr>
          <w:color w:val="000000" w:themeColor="text1"/>
        </w:rPr>
        <w:t xml:space="preserve">аботы с детьми с особенностями развития, с </w:t>
      </w:r>
      <w:proofErr w:type="spellStart"/>
      <w:r w:rsidRPr="008B41BC">
        <w:rPr>
          <w:color w:val="000000" w:themeColor="text1"/>
        </w:rPr>
        <w:t>дивантными</w:t>
      </w:r>
      <w:proofErr w:type="spellEnd"/>
      <w:r w:rsidRPr="008B41BC">
        <w:rPr>
          <w:color w:val="000000" w:themeColor="text1"/>
        </w:rPr>
        <w:t>, социально запущенными и социально    уязвимыми учащимися, имеющими серьезные отклонения в поведении.</w:t>
      </w:r>
    </w:p>
    <w:p w:rsidR="00A75BCE" w:rsidRPr="003C18BD" w:rsidRDefault="00A75BCE" w:rsidP="00A75BCE">
      <w:pPr>
        <w:pStyle w:val="a3"/>
        <w:numPr>
          <w:ilvl w:val="0"/>
          <w:numId w:val="17"/>
        </w:numPr>
        <w:tabs>
          <w:tab w:val="left" w:pos="1560"/>
        </w:tabs>
        <w:suppressAutoHyphens/>
        <w:ind w:left="0"/>
        <w:contextualSpacing w:val="0"/>
        <w:jc w:val="both"/>
      </w:pPr>
      <w:r w:rsidRPr="003C18BD">
        <w:lastRenderedPageBreak/>
        <w:t xml:space="preserve">Совершенствовать методики преподавания с целью повышения результативности обучения через изучение новых современных педагогических технологий и взаимный обмен опытом. </w:t>
      </w:r>
    </w:p>
    <w:p w:rsidR="00A75BCE" w:rsidRPr="003C18BD" w:rsidRDefault="00A75BCE" w:rsidP="00A75BCE">
      <w:pPr>
        <w:pStyle w:val="a3"/>
        <w:numPr>
          <w:ilvl w:val="0"/>
          <w:numId w:val="17"/>
        </w:numPr>
        <w:tabs>
          <w:tab w:val="left" w:pos="1560"/>
        </w:tabs>
        <w:suppressAutoHyphens/>
        <w:ind w:left="0"/>
        <w:contextualSpacing w:val="0"/>
        <w:jc w:val="both"/>
      </w:pPr>
      <w:r w:rsidRPr="003C18BD">
        <w:t>Раскрытие и развитие интеллектуального творческого потенциала учителя - предметника.</w:t>
      </w:r>
    </w:p>
    <w:p w:rsidR="00A75BCE" w:rsidRDefault="00A75BCE" w:rsidP="00A75BCE">
      <w:pPr>
        <w:pStyle w:val="a3"/>
        <w:numPr>
          <w:ilvl w:val="0"/>
          <w:numId w:val="17"/>
        </w:numPr>
        <w:tabs>
          <w:tab w:val="left" w:pos="1560"/>
        </w:tabs>
        <w:suppressAutoHyphens/>
        <w:ind w:left="0"/>
        <w:contextualSpacing w:val="0"/>
        <w:jc w:val="both"/>
      </w:pPr>
      <w:r w:rsidRPr="003C18BD">
        <w:t>Оказывать в</w:t>
      </w:r>
      <w:r>
        <w:t>заимную методическую поддержку.</w:t>
      </w:r>
    </w:p>
    <w:p w:rsidR="0058685A" w:rsidRPr="00082C2D" w:rsidRDefault="008344FD" w:rsidP="008344FD">
      <w:pPr>
        <w:tabs>
          <w:tab w:val="left" w:pos="1534"/>
        </w:tabs>
        <w:spacing w:line="237" w:lineRule="auto"/>
        <w:ind w:right="260"/>
        <w:jc w:val="both"/>
        <w:rPr>
          <w:i/>
        </w:rPr>
      </w:pPr>
      <w:r w:rsidRPr="00082C2D">
        <w:rPr>
          <w:i/>
        </w:rPr>
        <w:t xml:space="preserve">        </w:t>
      </w:r>
    </w:p>
    <w:p w:rsidR="00131565" w:rsidRPr="00082C2D" w:rsidRDefault="005B3F57" w:rsidP="00131565">
      <w:pPr>
        <w:spacing w:line="276" w:lineRule="auto"/>
        <w:jc w:val="center"/>
        <w:rPr>
          <w:b/>
          <w:i/>
          <w:szCs w:val="28"/>
        </w:rPr>
      </w:pPr>
      <w:r w:rsidRPr="00082C2D">
        <w:rPr>
          <w:b/>
          <w:i/>
          <w:szCs w:val="28"/>
        </w:rPr>
        <w:t xml:space="preserve">АНАЛИЗ РАБОТЫ С ДЕТЬМИ-ИНВАЛИДАМИ И ДЕТЬМИ С ОГРАНИЧЕННЫМИ ВОЗМОЖНОСТЯМИ ЗДОРОВЬЯ </w:t>
      </w:r>
    </w:p>
    <w:p w:rsidR="00131565" w:rsidRPr="00082C2D" w:rsidRDefault="00131565" w:rsidP="00131565">
      <w:pPr>
        <w:spacing w:line="276" w:lineRule="auto"/>
        <w:jc w:val="center"/>
        <w:rPr>
          <w:b/>
          <w:i/>
        </w:rPr>
      </w:pPr>
    </w:p>
    <w:p w:rsidR="00F02F06" w:rsidRPr="00801396" w:rsidRDefault="00131565" w:rsidP="00131565">
      <w:pPr>
        <w:spacing w:line="276" w:lineRule="auto"/>
        <w:ind w:firstLine="709"/>
        <w:jc w:val="both"/>
      </w:pPr>
      <w:r w:rsidRPr="00801396">
        <w:t>В 202</w:t>
      </w:r>
      <w:r w:rsidR="00F02F06" w:rsidRPr="00801396">
        <w:t>3</w:t>
      </w:r>
      <w:r w:rsidRPr="00801396">
        <w:t xml:space="preserve"> -202</w:t>
      </w:r>
      <w:r w:rsidR="00F02F06" w:rsidRPr="00801396">
        <w:t>4</w:t>
      </w:r>
      <w:r w:rsidRPr="00801396">
        <w:t xml:space="preserve"> на начало года было 5 инвалидов, из них </w:t>
      </w:r>
      <w:r w:rsidR="00F02F06" w:rsidRPr="00801396">
        <w:t>1</w:t>
      </w:r>
      <w:r w:rsidRPr="00801396">
        <w:t xml:space="preserve"> выпускник. </w:t>
      </w:r>
      <w:r w:rsidR="00F02F06" w:rsidRPr="00801396">
        <w:t xml:space="preserve">36 дети ОВЗ, из них обучается инклюзивно 36 человек, выпускники 3 человека девятых классов. Количество инклюзивных классов – 17. </w:t>
      </w:r>
    </w:p>
    <w:p w:rsidR="00131565" w:rsidRPr="00801396" w:rsidRDefault="00131565" w:rsidP="00131565">
      <w:pPr>
        <w:spacing w:line="276" w:lineRule="auto"/>
        <w:ind w:firstLine="709"/>
        <w:jc w:val="both"/>
      </w:pPr>
      <w:r w:rsidRPr="00801396">
        <w:t xml:space="preserve">Количество детей инвалидов не изменилось, детей ОВЗ увеличилось на </w:t>
      </w:r>
      <w:r w:rsidR="00F02F06" w:rsidRPr="00801396">
        <w:t>8</w:t>
      </w:r>
      <w:r w:rsidRPr="00801396">
        <w:t xml:space="preserve"> человек. В школе на постоянной основе проводятся школьные ППК и выездная комиссия, благодаря раннему выявлению детей с ОВЗ ученики получают вовремя квалифицированную помощь.</w:t>
      </w:r>
    </w:p>
    <w:p w:rsidR="00764861" w:rsidRDefault="00764861" w:rsidP="005B3F57">
      <w:pPr>
        <w:spacing w:line="276" w:lineRule="auto"/>
        <w:rPr>
          <w:b/>
        </w:rPr>
      </w:pPr>
    </w:p>
    <w:p w:rsidR="005B3F57" w:rsidRDefault="005B3F57" w:rsidP="005B3F57">
      <w:pPr>
        <w:spacing w:line="276" w:lineRule="auto"/>
        <w:rPr>
          <w:b/>
        </w:rPr>
      </w:pPr>
      <w:r w:rsidRPr="00801396">
        <w:rPr>
          <w:b/>
        </w:rPr>
        <w:t>Таблица 1</w:t>
      </w:r>
      <w:r w:rsidR="00F93649" w:rsidRPr="00801396">
        <w:rPr>
          <w:b/>
        </w:rPr>
        <w:t>5</w:t>
      </w:r>
      <w:r w:rsidRPr="00801396">
        <w:rPr>
          <w:b/>
        </w:rPr>
        <w:t>. Заседания  ППК</w:t>
      </w:r>
    </w:p>
    <w:p w:rsidR="00D80720" w:rsidRPr="00801396" w:rsidRDefault="00D80720" w:rsidP="005B3F57">
      <w:pPr>
        <w:spacing w:line="276" w:lineRule="auto"/>
        <w:rPr>
          <w:b/>
        </w:rPr>
      </w:pPr>
    </w:p>
    <w:tbl>
      <w:tblPr>
        <w:tblStyle w:val="ac"/>
        <w:tblW w:w="0" w:type="auto"/>
        <w:tblLook w:val="04A0" w:firstRow="1" w:lastRow="0" w:firstColumn="1" w:lastColumn="0" w:noHBand="0" w:noVBand="1"/>
      </w:tblPr>
      <w:tblGrid>
        <w:gridCol w:w="3176"/>
        <w:gridCol w:w="2963"/>
        <w:gridCol w:w="3206"/>
      </w:tblGrid>
      <w:tr w:rsidR="00131565" w:rsidRPr="00801396" w:rsidTr="00785821">
        <w:tc>
          <w:tcPr>
            <w:tcW w:w="3176" w:type="dxa"/>
            <w:shd w:val="clear" w:color="auto" w:fill="C6D9F1" w:themeFill="text2" w:themeFillTint="33"/>
          </w:tcPr>
          <w:p w:rsidR="00131565" w:rsidRPr="00801396" w:rsidRDefault="00131565" w:rsidP="00B66D59">
            <w:pPr>
              <w:spacing w:line="276" w:lineRule="auto"/>
              <w:jc w:val="both"/>
            </w:pPr>
          </w:p>
        </w:tc>
        <w:tc>
          <w:tcPr>
            <w:tcW w:w="2963" w:type="dxa"/>
            <w:shd w:val="clear" w:color="auto" w:fill="C6D9F1" w:themeFill="text2" w:themeFillTint="33"/>
          </w:tcPr>
          <w:p w:rsidR="00131565" w:rsidRPr="00801396" w:rsidRDefault="00131565" w:rsidP="00B66D59">
            <w:pPr>
              <w:spacing w:line="276" w:lineRule="auto"/>
              <w:jc w:val="both"/>
            </w:pPr>
            <w:r w:rsidRPr="00801396">
              <w:t>20</w:t>
            </w:r>
            <w:r w:rsidR="00F02F06" w:rsidRPr="00801396">
              <w:t>22</w:t>
            </w:r>
            <w:r w:rsidRPr="00801396">
              <w:t>-202</w:t>
            </w:r>
            <w:r w:rsidR="00F02F06" w:rsidRPr="00801396">
              <w:t>3</w:t>
            </w:r>
            <w:r w:rsidRPr="00801396">
              <w:t xml:space="preserve"> г.</w:t>
            </w:r>
          </w:p>
        </w:tc>
        <w:tc>
          <w:tcPr>
            <w:tcW w:w="3206" w:type="dxa"/>
            <w:shd w:val="clear" w:color="auto" w:fill="C6D9F1" w:themeFill="text2" w:themeFillTint="33"/>
          </w:tcPr>
          <w:p w:rsidR="00131565" w:rsidRPr="00801396" w:rsidRDefault="00131565" w:rsidP="00B66D59">
            <w:pPr>
              <w:spacing w:line="276" w:lineRule="auto"/>
              <w:jc w:val="both"/>
            </w:pPr>
            <w:r w:rsidRPr="00801396">
              <w:t>202</w:t>
            </w:r>
            <w:r w:rsidR="00F02F06" w:rsidRPr="00801396">
              <w:t>3</w:t>
            </w:r>
            <w:r w:rsidRPr="00801396">
              <w:t>-202</w:t>
            </w:r>
            <w:r w:rsidR="00F02F06" w:rsidRPr="00801396">
              <w:t>4</w:t>
            </w:r>
            <w:r w:rsidRPr="00801396">
              <w:t>г.</w:t>
            </w:r>
          </w:p>
        </w:tc>
      </w:tr>
      <w:tr w:rsidR="00131565" w:rsidRPr="00801396" w:rsidTr="00785821">
        <w:tc>
          <w:tcPr>
            <w:tcW w:w="3176" w:type="dxa"/>
            <w:shd w:val="clear" w:color="auto" w:fill="DAEEF3" w:themeFill="accent5" w:themeFillTint="33"/>
          </w:tcPr>
          <w:p w:rsidR="00131565" w:rsidRPr="00801396" w:rsidRDefault="00131565" w:rsidP="00B66D59">
            <w:pPr>
              <w:spacing w:line="276" w:lineRule="auto"/>
              <w:jc w:val="both"/>
            </w:pPr>
            <w:r w:rsidRPr="00801396">
              <w:t xml:space="preserve">Школьная ППК </w:t>
            </w:r>
          </w:p>
        </w:tc>
        <w:tc>
          <w:tcPr>
            <w:tcW w:w="2963" w:type="dxa"/>
            <w:shd w:val="clear" w:color="auto" w:fill="DAEEF3" w:themeFill="accent5" w:themeFillTint="33"/>
          </w:tcPr>
          <w:p w:rsidR="00131565" w:rsidRPr="00801396" w:rsidRDefault="00F02F06" w:rsidP="00B66D59">
            <w:pPr>
              <w:spacing w:line="276" w:lineRule="auto"/>
              <w:jc w:val="both"/>
            </w:pPr>
            <w:r w:rsidRPr="00801396">
              <w:t>37</w:t>
            </w:r>
          </w:p>
        </w:tc>
        <w:tc>
          <w:tcPr>
            <w:tcW w:w="3206" w:type="dxa"/>
            <w:shd w:val="clear" w:color="auto" w:fill="DAEEF3" w:themeFill="accent5" w:themeFillTint="33"/>
          </w:tcPr>
          <w:p w:rsidR="00131565" w:rsidRPr="00801396" w:rsidRDefault="00131565" w:rsidP="00B66D59">
            <w:pPr>
              <w:spacing w:line="276" w:lineRule="auto"/>
              <w:jc w:val="both"/>
            </w:pPr>
            <w:r w:rsidRPr="00801396">
              <w:t>3</w:t>
            </w:r>
            <w:r w:rsidR="00F02F06" w:rsidRPr="00801396">
              <w:t>8</w:t>
            </w:r>
          </w:p>
        </w:tc>
      </w:tr>
      <w:tr w:rsidR="00131565" w:rsidRPr="00801396" w:rsidTr="00785821">
        <w:tc>
          <w:tcPr>
            <w:tcW w:w="3176" w:type="dxa"/>
            <w:shd w:val="clear" w:color="auto" w:fill="DAEEF3" w:themeFill="accent5" w:themeFillTint="33"/>
          </w:tcPr>
          <w:p w:rsidR="00131565" w:rsidRPr="00801396" w:rsidRDefault="00131565" w:rsidP="00B66D59">
            <w:pPr>
              <w:spacing w:line="276" w:lineRule="auto"/>
              <w:jc w:val="both"/>
            </w:pPr>
            <w:r w:rsidRPr="00801396">
              <w:t>Выездная ППК</w:t>
            </w:r>
          </w:p>
        </w:tc>
        <w:tc>
          <w:tcPr>
            <w:tcW w:w="2963" w:type="dxa"/>
            <w:shd w:val="clear" w:color="auto" w:fill="DAEEF3" w:themeFill="accent5" w:themeFillTint="33"/>
          </w:tcPr>
          <w:p w:rsidR="00131565" w:rsidRPr="00801396" w:rsidRDefault="00131565" w:rsidP="00B66D59">
            <w:pPr>
              <w:spacing w:line="276" w:lineRule="auto"/>
              <w:jc w:val="both"/>
            </w:pPr>
            <w:r w:rsidRPr="00801396">
              <w:t>1</w:t>
            </w:r>
            <w:r w:rsidR="00F02F06" w:rsidRPr="00801396">
              <w:t>2</w:t>
            </w:r>
          </w:p>
        </w:tc>
        <w:tc>
          <w:tcPr>
            <w:tcW w:w="3206" w:type="dxa"/>
            <w:shd w:val="clear" w:color="auto" w:fill="DAEEF3" w:themeFill="accent5" w:themeFillTint="33"/>
          </w:tcPr>
          <w:p w:rsidR="00131565" w:rsidRPr="00801396" w:rsidRDefault="00F02F06" w:rsidP="00B66D59">
            <w:pPr>
              <w:spacing w:line="276" w:lineRule="auto"/>
              <w:jc w:val="both"/>
            </w:pPr>
            <w:r w:rsidRPr="00801396">
              <w:t>24</w:t>
            </w:r>
          </w:p>
        </w:tc>
      </w:tr>
    </w:tbl>
    <w:p w:rsidR="00F02F06" w:rsidRPr="00801396" w:rsidRDefault="00F02F06" w:rsidP="00131565">
      <w:pPr>
        <w:spacing w:line="276" w:lineRule="auto"/>
        <w:jc w:val="both"/>
      </w:pPr>
      <w:r w:rsidRPr="00801396">
        <w:t>На домашнем обучении в течение года находилось 2 детей 4г,9в классов.</w:t>
      </w:r>
    </w:p>
    <w:p w:rsidR="00131565" w:rsidRPr="00801396" w:rsidRDefault="00131565" w:rsidP="005B3F57">
      <w:pPr>
        <w:spacing w:line="276" w:lineRule="auto"/>
        <w:ind w:firstLine="708"/>
        <w:jc w:val="both"/>
      </w:pPr>
      <w:r w:rsidRPr="00801396">
        <w:t>В течение 202</w:t>
      </w:r>
      <w:r w:rsidR="00F02F06" w:rsidRPr="00801396">
        <w:t>3</w:t>
      </w:r>
      <w:r w:rsidRPr="00801396">
        <w:t>- 202</w:t>
      </w:r>
      <w:r w:rsidR="00F02F06" w:rsidRPr="00801396">
        <w:t>4</w:t>
      </w:r>
      <w:r w:rsidRPr="00801396">
        <w:t xml:space="preserve"> учебного года заместителями директора по учебно- воспитательной работе осуществлялся контроль за успеваемостью детей- инвалидов, детей ОВЗ и детей (обучение на дому). Проводилась работа с учителями- предметниками по своевременному оказанию педагогической помощи детям, обучающимся на дому, дети успешно усвоили материал, предусмотренный программой. </w:t>
      </w:r>
    </w:p>
    <w:p w:rsidR="00764861" w:rsidRDefault="00764861" w:rsidP="00131565">
      <w:pPr>
        <w:spacing w:line="276" w:lineRule="auto"/>
        <w:jc w:val="both"/>
        <w:rPr>
          <w:b/>
        </w:rPr>
      </w:pPr>
    </w:p>
    <w:p w:rsidR="00131565" w:rsidRDefault="005B3F57" w:rsidP="00131565">
      <w:pPr>
        <w:spacing w:line="276" w:lineRule="auto"/>
        <w:jc w:val="both"/>
        <w:rPr>
          <w:b/>
        </w:rPr>
      </w:pPr>
      <w:r w:rsidRPr="00801396">
        <w:rPr>
          <w:b/>
        </w:rPr>
        <w:t>Таблица 1</w:t>
      </w:r>
      <w:r w:rsidR="00F93649" w:rsidRPr="00801396">
        <w:rPr>
          <w:b/>
        </w:rPr>
        <w:t>6</w:t>
      </w:r>
      <w:r w:rsidRPr="00801396">
        <w:rPr>
          <w:b/>
        </w:rPr>
        <w:t xml:space="preserve">. </w:t>
      </w:r>
      <w:r w:rsidR="00131565" w:rsidRPr="00801396">
        <w:rPr>
          <w:b/>
        </w:rPr>
        <w:t>Успеваемость дете</w:t>
      </w:r>
      <w:r w:rsidRPr="00801396">
        <w:rPr>
          <w:b/>
        </w:rPr>
        <w:t xml:space="preserve">й на домашнем обучении </w:t>
      </w:r>
    </w:p>
    <w:p w:rsidR="00D80720" w:rsidRPr="00801396" w:rsidRDefault="00D80720" w:rsidP="00131565">
      <w:pPr>
        <w:spacing w:line="276" w:lineRule="auto"/>
        <w:jc w:val="both"/>
        <w:rPr>
          <w:b/>
        </w:rPr>
      </w:pPr>
    </w:p>
    <w:tbl>
      <w:tblPr>
        <w:tblStyle w:val="ac"/>
        <w:tblW w:w="0" w:type="auto"/>
        <w:tblLook w:val="04A0" w:firstRow="1" w:lastRow="0" w:firstColumn="1" w:lastColumn="0" w:noHBand="0" w:noVBand="1"/>
      </w:tblPr>
      <w:tblGrid>
        <w:gridCol w:w="3115"/>
        <w:gridCol w:w="3115"/>
        <w:gridCol w:w="3115"/>
      </w:tblGrid>
      <w:tr w:rsidR="00131565" w:rsidRPr="00801396" w:rsidTr="00785821">
        <w:tc>
          <w:tcPr>
            <w:tcW w:w="3115" w:type="dxa"/>
            <w:shd w:val="clear" w:color="auto" w:fill="C6D9F1" w:themeFill="text2" w:themeFillTint="33"/>
          </w:tcPr>
          <w:p w:rsidR="00131565" w:rsidRPr="00801396" w:rsidRDefault="00131565" w:rsidP="00B66D59">
            <w:pPr>
              <w:spacing w:line="276" w:lineRule="auto"/>
              <w:jc w:val="both"/>
            </w:pPr>
            <w:r w:rsidRPr="00801396">
              <w:t>ФИ, класс</w:t>
            </w:r>
          </w:p>
        </w:tc>
        <w:tc>
          <w:tcPr>
            <w:tcW w:w="3115" w:type="dxa"/>
            <w:shd w:val="clear" w:color="auto" w:fill="C6D9F1" w:themeFill="text2" w:themeFillTint="33"/>
          </w:tcPr>
          <w:p w:rsidR="00131565" w:rsidRPr="00801396" w:rsidRDefault="00131565" w:rsidP="00B66D59">
            <w:pPr>
              <w:spacing w:line="276" w:lineRule="auto"/>
              <w:jc w:val="both"/>
            </w:pPr>
            <w:r w:rsidRPr="00801396">
              <w:t>Успеваемость 202</w:t>
            </w:r>
            <w:r w:rsidR="00F02F06" w:rsidRPr="00801396">
              <w:t>2</w:t>
            </w:r>
            <w:r w:rsidRPr="00801396">
              <w:t>-202</w:t>
            </w:r>
            <w:r w:rsidR="00F02F06" w:rsidRPr="00801396">
              <w:t>3</w:t>
            </w:r>
          </w:p>
          <w:p w:rsidR="00131565" w:rsidRPr="00801396" w:rsidRDefault="00131565" w:rsidP="00B66D59">
            <w:pPr>
              <w:spacing w:line="276" w:lineRule="auto"/>
              <w:jc w:val="both"/>
            </w:pPr>
            <w:r w:rsidRPr="00801396">
              <w:t>Ср. балл</w:t>
            </w:r>
          </w:p>
        </w:tc>
        <w:tc>
          <w:tcPr>
            <w:tcW w:w="3115" w:type="dxa"/>
            <w:shd w:val="clear" w:color="auto" w:fill="C6D9F1" w:themeFill="text2" w:themeFillTint="33"/>
          </w:tcPr>
          <w:p w:rsidR="00131565" w:rsidRPr="00801396" w:rsidRDefault="00131565" w:rsidP="00B66D59">
            <w:pPr>
              <w:spacing w:line="276" w:lineRule="auto"/>
              <w:jc w:val="both"/>
            </w:pPr>
            <w:r w:rsidRPr="00801396">
              <w:t>Успеваемость 202</w:t>
            </w:r>
            <w:r w:rsidR="00F02F06" w:rsidRPr="00801396">
              <w:t>3</w:t>
            </w:r>
            <w:r w:rsidRPr="00801396">
              <w:t>-202</w:t>
            </w:r>
            <w:r w:rsidR="00F02F06" w:rsidRPr="00801396">
              <w:t>4</w:t>
            </w:r>
          </w:p>
          <w:p w:rsidR="00131565" w:rsidRPr="00801396" w:rsidRDefault="00131565" w:rsidP="00B66D59">
            <w:pPr>
              <w:spacing w:line="276" w:lineRule="auto"/>
              <w:jc w:val="both"/>
            </w:pPr>
            <w:r w:rsidRPr="00801396">
              <w:t>Ср. балл</w:t>
            </w:r>
          </w:p>
        </w:tc>
      </w:tr>
      <w:tr w:rsidR="00F02F06" w:rsidRPr="00801396" w:rsidTr="00785821">
        <w:tc>
          <w:tcPr>
            <w:tcW w:w="3115" w:type="dxa"/>
            <w:shd w:val="clear" w:color="auto" w:fill="DAEEF3" w:themeFill="accent5" w:themeFillTint="33"/>
          </w:tcPr>
          <w:p w:rsidR="00F02F06" w:rsidRPr="00801396" w:rsidRDefault="00F02F06" w:rsidP="00F02F06">
            <w:pPr>
              <w:spacing w:line="276" w:lineRule="auto"/>
              <w:jc w:val="both"/>
            </w:pPr>
            <w:r w:rsidRPr="00801396">
              <w:t>Дмитрий К.</w:t>
            </w:r>
          </w:p>
        </w:tc>
        <w:tc>
          <w:tcPr>
            <w:tcW w:w="3115" w:type="dxa"/>
            <w:shd w:val="clear" w:color="auto" w:fill="DAEEF3" w:themeFill="accent5" w:themeFillTint="33"/>
          </w:tcPr>
          <w:p w:rsidR="00F02F06" w:rsidRPr="00801396" w:rsidRDefault="00F02F06" w:rsidP="00F02F06">
            <w:pPr>
              <w:spacing w:line="276" w:lineRule="auto"/>
              <w:jc w:val="both"/>
            </w:pPr>
            <w:r w:rsidRPr="00801396">
              <w:t>4</w:t>
            </w:r>
          </w:p>
        </w:tc>
        <w:tc>
          <w:tcPr>
            <w:tcW w:w="3115" w:type="dxa"/>
            <w:shd w:val="clear" w:color="auto" w:fill="DAEEF3" w:themeFill="accent5" w:themeFillTint="33"/>
          </w:tcPr>
          <w:p w:rsidR="00F02F06" w:rsidRPr="00801396" w:rsidRDefault="00F02F06" w:rsidP="00F02F06">
            <w:pPr>
              <w:spacing w:line="276" w:lineRule="auto"/>
              <w:jc w:val="both"/>
            </w:pPr>
            <w:r w:rsidRPr="00801396">
              <w:t>3,8</w:t>
            </w:r>
          </w:p>
        </w:tc>
      </w:tr>
      <w:tr w:rsidR="00F02F06" w:rsidRPr="00801396" w:rsidTr="00785821">
        <w:tc>
          <w:tcPr>
            <w:tcW w:w="3115" w:type="dxa"/>
            <w:shd w:val="clear" w:color="auto" w:fill="DAEEF3" w:themeFill="accent5" w:themeFillTint="33"/>
          </w:tcPr>
          <w:p w:rsidR="00F02F06" w:rsidRPr="00801396" w:rsidRDefault="00F02F06" w:rsidP="00F02F06">
            <w:pPr>
              <w:spacing w:line="276" w:lineRule="auto"/>
              <w:jc w:val="both"/>
            </w:pPr>
            <w:r w:rsidRPr="00801396">
              <w:t>Диана Ш.</w:t>
            </w:r>
          </w:p>
        </w:tc>
        <w:tc>
          <w:tcPr>
            <w:tcW w:w="3115" w:type="dxa"/>
            <w:shd w:val="clear" w:color="auto" w:fill="DAEEF3" w:themeFill="accent5" w:themeFillTint="33"/>
          </w:tcPr>
          <w:p w:rsidR="00F02F06" w:rsidRPr="00801396" w:rsidRDefault="00F02F06" w:rsidP="00F02F06">
            <w:pPr>
              <w:spacing w:line="276" w:lineRule="auto"/>
              <w:jc w:val="both"/>
            </w:pPr>
            <w:r w:rsidRPr="00801396">
              <w:t>3,25</w:t>
            </w:r>
          </w:p>
        </w:tc>
        <w:tc>
          <w:tcPr>
            <w:tcW w:w="3115" w:type="dxa"/>
            <w:shd w:val="clear" w:color="auto" w:fill="DAEEF3" w:themeFill="accent5" w:themeFillTint="33"/>
          </w:tcPr>
          <w:p w:rsidR="00F02F06" w:rsidRPr="00801396" w:rsidRDefault="00F02F06" w:rsidP="00F02F06">
            <w:pPr>
              <w:spacing w:line="276" w:lineRule="auto"/>
              <w:jc w:val="both"/>
            </w:pPr>
            <w:r w:rsidRPr="00801396">
              <w:t>3,18</w:t>
            </w:r>
          </w:p>
        </w:tc>
      </w:tr>
    </w:tbl>
    <w:p w:rsidR="00131565" w:rsidRPr="00801396" w:rsidRDefault="00F02F06" w:rsidP="00131565">
      <w:pPr>
        <w:spacing w:line="276" w:lineRule="auto"/>
        <w:jc w:val="both"/>
      </w:pPr>
      <w:r w:rsidRPr="00801396">
        <w:t>Средний балл у обучающихся незначительно упал.</w:t>
      </w:r>
    </w:p>
    <w:p w:rsidR="00131565" w:rsidRDefault="005B3F57" w:rsidP="00131565">
      <w:pPr>
        <w:spacing w:line="276" w:lineRule="auto"/>
        <w:jc w:val="both"/>
        <w:rPr>
          <w:b/>
        </w:rPr>
      </w:pPr>
      <w:r w:rsidRPr="00801396">
        <w:rPr>
          <w:b/>
        </w:rPr>
        <w:t>Таблица 1</w:t>
      </w:r>
      <w:r w:rsidR="00F93649" w:rsidRPr="00801396">
        <w:rPr>
          <w:b/>
        </w:rPr>
        <w:t>7</w:t>
      </w:r>
      <w:r w:rsidRPr="00801396">
        <w:rPr>
          <w:b/>
        </w:rPr>
        <w:t>. Успеваемость детей инвалидов</w:t>
      </w:r>
    </w:p>
    <w:p w:rsidR="00D80720" w:rsidRPr="00801396" w:rsidRDefault="00D80720" w:rsidP="00131565">
      <w:pPr>
        <w:spacing w:line="276" w:lineRule="auto"/>
        <w:jc w:val="both"/>
        <w:rPr>
          <w:b/>
        </w:rPr>
      </w:pPr>
    </w:p>
    <w:tbl>
      <w:tblPr>
        <w:tblStyle w:val="ac"/>
        <w:tblW w:w="0" w:type="auto"/>
        <w:tblLook w:val="04A0" w:firstRow="1" w:lastRow="0" w:firstColumn="1" w:lastColumn="0" w:noHBand="0" w:noVBand="1"/>
      </w:tblPr>
      <w:tblGrid>
        <w:gridCol w:w="3115"/>
        <w:gridCol w:w="3115"/>
        <w:gridCol w:w="3115"/>
      </w:tblGrid>
      <w:tr w:rsidR="00131565" w:rsidRPr="00801396" w:rsidTr="00785821">
        <w:tc>
          <w:tcPr>
            <w:tcW w:w="3115" w:type="dxa"/>
            <w:shd w:val="clear" w:color="auto" w:fill="C6D9F1" w:themeFill="text2" w:themeFillTint="33"/>
          </w:tcPr>
          <w:p w:rsidR="00131565" w:rsidRPr="00801396" w:rsidRDefault="00131565" w:rsidP="00B66D59">
            <w:pPr>
              <w:spacing w:line="276" w:lineRule="auto"/>
              <w:jc w:val="both"/>
            </w:pPr>
            <w:r w:rsidRPr="00801396">
              <w:t>ФИ, класс</w:t>
            </w:r>
          </w:p>
        </w:tc>
        <w:tc>
          <w:tcPr>
            <w:tcW w:w="3115" w:type="dxa"/>
            <w:shd w:val="clear" w:color="auto" w:fill="C6D9F1" w:themeFill="text2" w:themeFillTint="33"/>
          </w:tcPr>
          <w:p w:rsidR="00131565" w:rsidRPr="00801396" w:rsidRDefault="00131565" w:rsidP="00B66D59">
            <w:pPr>
              <w:spacing w:line="276" w:lineRule="auto"/>
              <w:jc w:val="both"/>
            </w:pPr>
            <w:r w:rsidRPr="00801396">
              <w:t>Успеваемость 202</w:t>
            </w:r>
            <w:r w:rsidR="00F02F06" w:rsidRPr="00801396">
              <w:t>2</w:t>
            </w:r>
            <w:r w:rsidRPr="00801396">
              <w:t>-202</w:t>
            </w:r>
            <w:r w:rsidR="00F02F06" w:rsidRPr="00801396">
              <w:t>3</w:t>
            </w:r>
          </w:p>
          <w:p w:rsidR="00131565" w:rsidRPr="00801396" w:rsidRDefault="00131565" w:rsidP="00B66D59">
            <w:pPr>
              <w:spacing w:line="276" w:lineRule="auto"/>
              <w:jc w:val="both"/>
            </w:pPr>
            <w:r w:rsidRPr="00801396">
              <w:t>Ср. балл</w:t>
            </w:r>
          </w:p>
        </w:tc>
        <w:tc>
          <w:tcPr>
            <w:tcW w:w="3115" w:type="dxa"/>
            <w:shd w:val="clear" w:color="auto" w:fill="C6D9F1" w:themeFill="text2" w:themeFillTint="33"/>
          </w:tcPr>
          <w:p w:rsidR="00131565" w:rsidRPr="00801396" w:rsidRDefault="00131565" w:rsidP="00B66D59">
            <w:pPr>
              <w:spacing w:line="276" w:lineRule="auto"/>
              <w:jc w:val="both"/>
            </w:pPr>
            <w:r w:rsidRPr="00801396">
              <w:t>Успеваемость 202</w:t>
            </w:r>
            <w:r w:rsidR="00F02F06" w:rsidRPr="00801396">
              <w:t>3</w:t>
            </w:r>
            <w:r w:rsidRPr="00801396">
              <w:t>-202</w:t>
            </w:r>
            <w:r w:rsidR="00F02F06" w:rsidRPr="00801396">
              <w:t>4</w:t>
            </w:r>
          </w:p>
          <w:p w:rsidR="00131565" w:rsidRPr="00801396" w:rsidRDefault="00131565" w:rsidP="00B66D59">
            <w:pPr>
              <w:spacing w:line="276" w:lineRule="auto"/>
              <w:jc w:val="both"/>
            </w:pPr>
            <w:r w:rsidRPr="00801396">
              <w:t>Ср. балл</w:t>
            </w:r>
          </w:p>
        </w:tc>
      </w:tr>
      <w:tr w:rsidR="00F02F06" w:rsidRPr="00801396" w:rsidTr="00785821">
        <w:tc>
          <w:tcPr>
            <w:tcW w:w="3115" w:type="dxa"/>
            <w:shd w:val="clear" w:color="auto" w:fill="DAEEF3" w:themeFill="accent5" w:themeFillTint="33"/>
          </w:tcPr>
          <w:p w:rsidR="00F02F06" w:rsidRPr="00801396" w:rsidRDefault="00F02F06" w:rsidP="00F02F06">
            <w:pPr>
              <w:spacing w:line="276" w:lineRule="auto"/>
              <w:jc w:val="both"/>
            </w:pPr>
            <w:r w:rsidRPr="00801396">
              <w:t xml:space="preserve">Кирилл Б. </w:t>
            </w:r>
          </w:p>
        </w:tc>
        <w:tc>
          <w:tcPr>
            <w:tcW w:w="3115" w:type="dxa"/>
            <w:shd w:val="clear" w:color="auto" w:fill="DAEEF3" w:themeFill="accent5" w:themeFillTint="33"/>
          </w:tcPr>
          <w:p w:rsidR="00F02F06" w:rsidRPr="00801396" w:rsidRDefault="00F02F06" w:rsidP="00F02F06">
            <w:pPr>
              <w:spacing w:line="276" w:lineRule="auto"/>
              <w:jc w:val="both"/>
            </w:pPr>
            <w:r w:rsidRPr="00801396">
              <w:t>усвоено</w:t>
            </w:r>
          </w:p>
        </w:tc>
        <w:tc>
          <w:tcPr>
            <w:tcW w:w="3115" w:type="dxa"/>
            <w:shd w:val="clear" w:color="auto" w:fill="DAEEF3" w:themeFill="accent5" w:themeFillTint="33"/>
          </w:tcPr>
          <w:p w:rsidR="00F02F06" w:rsidRPr="00801396" w:rsidRDefault="00F02F06" w:rsidP="00F02F06">
            <w:pPr>
              <w:spacing w:line="276" w:lineRule="auto"/>
              <w:jc w:val="both"/>
            </w:pPr>
            <w:r w:rsidRPr="00801396">
              <w:t>4,4</w:t>
            </w:r>
          </w:p>
        </w:tc>
      </w:tr>
      <w:tr w:rsidR="00F02F06" w:rsidRPr="00801396" w:rsidTr="00785821">
        <w:tc>
          <w:tcPr>
            <w:tcW w:w="3115" w:type="dxa"/>
            <w:shd w:val="clear" w:color="auto" w:fill="DAEEF3" w:themeFill="accent5" w:themeFillTint="33"/>
          </w:tcPr>
          <w:p w:rsidR="00F02F06" w:rsidRPr="00801396" w:rsidRDefault="00F02F06" w:rsidP="00F02F06">
            <w:pPr>
              <w:spacing w:line="276" w:lineRule="auto"/>
              <w:jc w:val="both"/>
            </w:pPr>
            <w:r w:rsidRPr="00801396">
              <w:t xml:space="preserve"> Илья Е.</w:t>
            </w:r>
          </w:p>
        </w:tc>
        <w:tc>
          <w:tcPr>
            <w:tcW w:w="3115" w:type="dxa"/>
            <w:shd w:val="clear" w:color="auto" w:fill="DAEEF3" w:themeFill="accent5" w:themeFillTint="33"/>
          </w:tcPr>
          <w:p w:rsidR="00F02F06" w:rsidRPr="00801396" w:rsidRDefault="00F02F06" w:rsidP="00F02F06">
            <w:pPr>
              <w:spacing w:line="276" w:lineRule="auto"/>
              <w:jc w:val="both"/>
            </w:pPr>
            <w:r w:rsidRPr="00801396">
              <w:t>4,3</w:t>
            </w:r>
          </w:p>
        </w:tc>
        <w:tc>
          <w:tcPr>
            <w:tcW w:w="3115" w:type="dxa"/>
            <w:shd w:val="clear" w:color="auto" w:fill="DAEEF3" w:themeFill="accent5" w:themeFillTint="33"/>
          </w:tcPr>
          <w:p w:rsidR="00F02F06" w:rsidRPr="00801396" w:rsidRDefault="00F02F06" w:rsidP="00F02F06">
            <w:pPr>
              <w:spacing w:line="276" w:lineRule="auto"/>
              <w:jc w:val="both"/>
            </w:pPr>
            <w:r w:rsidRPr="00801396">
              <w:t>3,8</w:t>
            </w:r>
          </w:p>
        </w:tc>
      </w:tr>
      <w:tr w:rsidR="00F02F06" w:rsidRPr="00801396" w:rsidTr="00785821">
        <w:tc>
          <w:tcPr>
            <w:tcW w:w="3115" w:type="dxa"/>
            <w:shd w:val="clear" w:color="auto" w:fill="DAEEF3" w:themeFill="accent5" w:themeFillTint="33"/>
          </w:tcPr>
          <w:p w:rsidR="00F02F06" w:rsidRPr="00801396" w:rsidRDefault="00F02F06" w:rsidP="00F02F06">
            <w:pPr>
              <w:spacing w:line="276" w:lineRule="auto"/>
              <w:jc w:val="both"/>
            </w:pPr>
            <w:r w:rsidRPr="00801396">
              <w:t>Дмитрий Б.</w:t>
            </w:r>
          </w:p>
        </w:tc>
        <w:tc>
          <w:tcPr>
            <w:tcW w:w="3115" w:type="dxa"/>
            <w:shd w:val="clear" w:color="auto" w:fill="DAEEF3" w:themeFill="accent5" w:themeFillTint="33"/>
          </w:tcPr>
          <w:p w:rsidR="00F02F06" w:rsidRPr="00801396" w:rsidRDefault="00F02F06" w:rsidP="00F02F06">
            <w:pPr>
              <w:spacing w:line="276" w:lineRule="auto"/>
              <w:jc w:val="both"/>
            </w:pPr>
            <w:r w:rsidRPr="00801396">
              <w:t>3,1</w:t>
            </w:r>
          </w:p>
        </w:tc>
        <w:tc>
          <w:tcPr>
            <w:tcW w:w="3115" w:type="dxa"/>
            <w:shd w:val="clear" w:color="auto" w:fill="DAEEF3" w:themeFill="accent5" w:themeFillTint="33"/>
          </w:tcPr>
          <w:p w:rsidR="00F02F06" w:rsidRPr="00801396" w:rsidRDefault="00F02F06" w:rsidP="00F02F06">
            <w:pPr>
              <w:spacing w:line="276" w:lineRule="auto"/>
              <w:jc w:val="both"/>
            </w:pPr>
            <w:r w:rsidRPr="00801396">
              <w:t>3,1</w:t>
            </w:r>
          </w:p>
        </w:tc>
      </w:tr>
      <w:tr w:rsidR="00F02F06" w:rsidRPr="00801396" w:rsidTr="00785821">
        <w:tc>
          <w:tcPr>
            <w:tcW w:w="3115" w:type="dxa"/>
            <w:shd w:val="clear" w:color="auto" w:fill="DAEEF3" w:themeFill="accent5" w:themeFillTint="33"/>
          </w:tcPr>
          <w:p w:rsidR="00F02F06" w:rsidRPr="00801396" w:rsidRDefault="00F02F06" w:rsidP="00F02F06">
            <w:pPr>
              <w:spacing w:line="276" w:lineRule="auto"/>
              <w:jc w:val="both"/>
            </w:pPr>
            <w:r w:rsidRPr="00801396">
              <w:t>Николай В.</w:t>
            </w:r>
          </w:p>
        </w:tc>
        <w:tc>
          <w:tcPr>
            <w:tcW w:w="3115" w:type="dxa"/>
            <w:shd w:val="clear" w:color="auto" w:fill="DAEEF3" w:themeFill="accent5" w:themeFillTint="33"/>
          </w:tcPr>
          <w:p w:rsidR="00F02F06" w:rsidRPr="00801396" w:rsidRDefault="00F02F06" w:rsidP="00F02F06">
            <w:pPr>
              <w:spacing w:line="276" w:lineRule="auto"/>
              <w:jc w:val="both"/>
            </w:pPr>
            <w:r w:rsidRPr="00801396">
              <w:t>3,4</w:t>
            </w:r>
          </w:p>
        </w:tc>
        <w:tc>
          <w:tcPr>
            <w:tcW w:w="3115" w:type="dxa"/>
            <w:shd w:val="clear" w:color="auto" w:fill="DAEEF3" w:themeFill="accent5" w:themeFillTint="33"/>
          </w:tcPr>
          <w:p w:rsidR="00F02F06" w:rsidRPr="00801396" w:rsidRDefault="00F02F06" w:rsidP="00F02F06">
            <w:pPr>
              <w:spacing w:line="276" w:lineRule="auto"/>
              <w:jc w:val="both"/>
            </w:pPr>
            <w:r w:rsidRPr="00801396">
              <w:t>3,5</w:t>
            </w:r>
          </w:p>
        </w:tc>
      </w:tr>
      <w:tr w:rsidR="00F02F06" w:rsidRPr="00801396" w:rsidTr="00785821">
        <w:tc>
          <w:tcPr>
            <w:tcW w:w="3115" w:type="dxa"/>
            <w:shd w:val="clear" w:color="auto" w:fill="DAEEF3" w:themeFill="accent5" w:themeFillTint="33"/>
          </w:tcPr>
          <w:p w:rsidR="00F02F06" w:rsidRPr="00801396" w:rsidRDefault="00F02F06" w:rsidP="00F02F06">
            <w:pPr>
              <w:spacing w:line="276" w:lineRule="auto"/>
              <w:jc w:val="both"/>
            </w:pPr>
            <w:proofErr w:type="spellStart"/>
            <w:r w:rsidRPr="00801396">
              <w:t>Муххаммадсафо</w:t>
            </w:r>
            <w:proofErr w:type="spellEnd"/>
            <w:r w:rsidRPr="00801396">
              <w:t xml:space="preserve"> Ш. </w:t>
            </w:r>
          </w:p>
        </w:tc>
        <w:tc>
          <w:tcPr>
            <w:tcW w:w="3115" w:type="dxa"/>
            <w:shd w:val="clear" w:color="auto" w:fill="DAEEF3" w:themeFill="accent5" w:themeFillTint="33"/>
          </w:tcPr>
          <w:p w:rsidR="00F02F06" w:rsidRPr="00801396" w:rsidRDefault="00F02F06" w:rsidP="00F02F06">
            <w:pPr>
              <w:spacing w:line="276" w:lineRule="auto"/>
              <w:jc w:val="both"/>
            </w:pPr>
            <w:r w:rsidRPr="00801396">
              <w:t>3,3</w:t>
            </w:r>
          </w:p>
        </w:tc>
        <w:tc>
          <w:tcPr>
            <w:tcW w:w="3115" w:type="dxa"/>
            <w:shd w:val="clear" w:color="auto" w:fill="DAEEF3" w:themeFill="accent5" w:themeFillTint="33"/>
          </w:tcPr>
          <w:p w:rsidR="00F02F06" w:rsidRPr="00801396" w:rsidRDefault="00F02F06" w:rsidP="00F02F06">
            <w:pPr>
              <w:spacing w:line="276" w:lineRule="auto"/>
              <w:jc w:val="both"/>
            </w:pPr>
            <w:r w:rsidRPr="00801396">
              <w:t>3,3</w:t>
            </w:r>
          </w:p>
        </w:tc>
      </w:tr>
    </w:tbl>
    <w:p w:rsidR="006D0258" w:rsidRPr="00801396" w:rsidRDefault="006D0258" w:rsidP="00131565">
      <w:pPr>
        <w:spacing w:line="276" w:lineRule="auto"/>
        <w:jc w:val="both"/>
      </w:pPr>
      <w:r w:rsidRPr="00801396">
        <w:lastRenderedPageBreak/>
        <w:t>Средний балл изменился незначительно. Трое детей - Дмитрий Б., Илья Е., Кирилл Б. принимали участие в городском конкурсе «Твори добро», по итогам которого Кирилл Б. занял 2 место. Дети стабильно принимают участие в городском конкурсе.</w:t>
      </w:r>
    </w:p>
    <w:p w:rsidR="00764861" w:rsidRDefault="00764861" w:rsidP="00131565">
      <w:pPr>
        <w:spacing w:line="276" w:lineRule="auto"/>
        <w:jc w:val="both"/>
        <w:rPr>
          <w:b/>
        </w:rPr>
      </w:pPr>
    </w:p>
    <w:p w:rsidR="009B0D51" w:rsidRDefault="009B0D51" w:rsidP="00131565">
      <w:pPr>
        <w:spacing w:line="276" w:lineRule="auto"/>
        <w:jc w:val="both"/>
        <w:rPr>
          <w:b/>
        </w:rPr>
      </w:pPr>
      <w:r w:rsidRPr="00801396">
        <w:rPr>
          <w:b/>
        </w:rPr>
        <w:t>Таблица 1</w:t>
      </w:r>
      <w:r w:rsidR="00F93649" w:rsidRPr="00801396">
        <w:rPr>
          <w:b/>
        </w:rPr>
        <w:t>8</w:t>
      </w:r>
      <w:r w:rsidRPr="00801396">
        <w:rPr>
          <w:b/>
        </w:rPr>
        <w:t>. Участие в  муниципальном конкурсе «Твори добро»</w:t>
      </w:r>
    </w:p>
    <w:p w:rsidR="00D80720" w:rsidRPr="00801396" w:rsidRDefault="00D80720" w:rsidP="00131565">
      <w:pPr>
        <w:spacing w:line="276" w:lineRule="auto"/>
        <w:jc w:val="both"/>
        <w:rPr>
          <w:b/>
        </w:rPr>
      </w:pPr>
    </w:p>
    <w:tbl>
      <w:tblPr>
        <w:tblStyle w:val="ac"/>
        <w:tblW w:w="0" w:type="auto"/>
        <w:tblLook w:val="04A0" w:firstRow="1" w:lastRow="0" w:firstColumn="1" w:lastColumn="0" w:noHBand="0" w:noVBand="1"/>
      </w:tblPr>
      <w:tblGrid>
        <w:gridCol w:w="3176"/>
        <w:gridCol w:w="2963"/>
        <w:gridCol w:w="3206"/>
      </w:tblGrid>
      <w:tr w:rsidR="00131565" w:rsidRPr="00801396" w:rsidTr="00785821">
        <w:tc>
          <w:tcPr>
            <w:tcW w:w="3176" w:type="dxa"/>
            <w:shd w:val="clear" w:color="auto" w:fill="C6D9F1" w:themeFill="text2" w:themeFillTint="33"/>
          </w:tcPr>
          <w:p w:rsidR="00131565" w:rsidRPr="00801396" w:rsidRDefault="009B0D51" w:rsidP="00B66D59">
            <w:pPr>
              <w:spacing w:line="276" w:lineRule="auto"/>
              <w:jc w:val="both"/>
            </w:pPr>
            <w:r w:rsidRPr="00801396">
              <w:t>Наименование конкурса</w:t>
            </w:r>
          </w:p>
        </w:tc>
        <w:tc>
          <w:tcPr>
            <w:tcW w:w="2963" w:type="dxa"/>
            <w:shd w:val="clear" w:color="auto" w:fill="C6D9F1" w:themeFill="text2" w:themeFillTint="33"/>
          </w:tcPr>
          <w:p w:rsidR="00131565" w:rsidRPr="00801396" w:rsidRDefault="00131565" w:rsidP="009B0D51">
            <w:pPr>
              <w:spacing w:line="276" w:lineRule="auto"/>
              <w:jc w:val="center"/>
            </w:pPr>
            <w:r w:rsidRPr="00801396">
              <w:t>202</w:t>
            </w:r>
            <w:r w:rsidR="006D0258" w:rsidRPr="00801396">
              <w:t>2</w:t>
            </w:r>
            <w:r w:rsidRPr="00801396">
              <w:t>-202</w:t>
            </w:r>
            <w:r w:rsidR="006D0258" w:rsidRPr="00801396">
              <w:t>3</w:t>
            </w:r>
            <w:r w:rsidRPr="00801396">
              <w:t xml:space="preserve"> г.</w:t>
            </w:r>
          </w:p>
        </w:tc>
        <w:tc>
          <w:tcPr>
            <w:tcW w:w="3206" w:type="dxa"/>
            <w:shd w:val="clear" w:color="auto" w:fill="C6D9F1" w:themeFill="text2" w:themeFillTint="33"/>
          </w:tcPr>
          <w:p w:rsidR="00131565" w:rsidRPr="00801396" w:rsidRDefault="00131565" w:rsidP="009B0D51">
            <w:pPr>
              <w:spacing w:line="276" w:lineRule="auto"/>
              <w:jc w:val="center"/>
            </w:pPr>
            <w:r w:rsidRPr="00801396">
              <w:t>202</w:t>
            </w:r>
            <w:r w:rsidR="006D0258" w:rsidRPr="00801396">
              <w:t>3</w:t>
            </w:r>
            <w:r w:rsidRPr="00801396">
              <w:t>-20</w:t>
            </w:r>
            <w:r w:rsidR="006D0258" w:rsidRPr="00801396">
              <w:t>24</w:t>
            </w:r>
            <w:r w:rsidRPr="00801396">
              <w:t>г.</w:t>
            </w:r>
          </w:p>
        </w:tc>
      </w:tr>
      <w:tr w:rsidR="00131565" w:rsidRPr="00801396" w:rsidTr="00785821">
        <w:tc>
          <w:tcPr>
            <w:tcW w:w="3176" w:type="dxa"/>
            <w:shd w:val="clear" w:color="auto" w:fill="DAEEF3" w:themeFill="accent5" w:themeFillTint="33"/>
          </w:tcPr>
          <w:p w:rsidR="00131565" w:rsidRPr="00801396" w:rsidRDefault="00131565" w:rsidP="00B66D59">
            <w:pPr>
              <w:spacing w:line="276" w:lineRule="auto"/>
              <w:jc w:val="both"/>
            </w:pPr>
            <w:r w:rsidRPr="00801396">
              <w:t>Твори добро</w:t>
            </w:r>
          </w:p>
        </w:tc>
        <w:tc>
          <w:tcPr>
            <w:tcW w:w="2963" w:type="dxa"/>
            <w:shd w:val="clear" w:color="auto" w:fill="DAEEF3" w:themeFill="accent5" w:themeFillTint="33"/>
          </w:tcPr>
          <w:p w:rsidR="00131565" w:rsidRPr="00801396" w:rsidRDefault="006D0258" w:rsidP="009B0D51">
            <w:pPr>
              <w:spacing w:line="276" w:lineRule="auto"/>
              <w:jc w:val="center"/>
            </w:pPr>
            <w:r w:rsidRPr="00801396">
              <w:t>3</w:t>
            </w:r>
          </w:p>
        </w:tc>
        <w:tc>
          <w:tcPr>
            <w:tcW w:w="3206" w:type="dxa"/>
            <w:shd w:val="clear" w:color="auto" w:fill="DAEEF3" w:themeFill="accent5" w:themeFillTint="33"/>
          </w:tcPr>
          <w:p w:rsidR="00131565" w:rsidRPr="00801396" w:rsidRDefault="00131565" w:rsidP="009B0D51">
            <w:pPr>
              <w:spacing w:line="276" w:lineRule="auto"/>
              <w:jc w:val="center"/>
            </w:pPr>
            <w:r w:rsidRPr="00801396">
              <w:t>3</w:t>
            </w:r>
          </w:p>
        </w:tc>
      </w:tr>
    </w:tbl>
    <w:p w:rsidR="009B0D51" w:rsidRPr="00801396" w:rsidRDefault="009B0D51" w:rsidP="009B0D51">
      <w:pPr>
        <w:spacing w:line="276" w:lineRule="auto"/>
        <w:ind w:firstLine="708"/>
        <w:jc w:val="both"/>
      </w:pPr>
    </w:p>
    <w:p w:rsidR="00131565" w:rsidRPr="00801396" w:rsidRDefault="009B0D51" w:rsidP="009B0D51">
      <w:pPr>
        <w:spacing w:line="276" w:lineRule="auto"/>
        <w:ind w:firstLine="708"/>
        <w:jc w:val="both"/>
      </w:pPr>
      <w:r w:rsidRPr="00801396">
        <w:t>В</w:t>
      </w:r>
      <w:r w:rsidR="006D0258" w:rsidRPr="00801396">
        <w:t>торой</w:t>
      </w:r>
      <w:r w:rsidRPr="00801396">
        <w:t xml:space="preserve"> </w:t>
      </w:r>
      <w:r w:rsidR="006D0258" w:rsidRPr="00801396">
        <w:t>год ученик Илья</w:t>
      </w:r>
      <w:r w:rsidRPr="00801396">
        <w:t xml:space="preserve"> Е.</w:t>
      </w:r>
      <w:r w:rsidR="00131565" w:rsidRPr="00801396">
        <w:t xml:space="preserve"> принимал участие в краевом конкурсе «</w:t>
      </w:r>
      <w:proofErr w:type="spellStart"/>
      <w:r w:rsidR="00131565" w:rsidRPr="00801396">
        <w:t>Абилимпикс</w:t>
      </w:r>
      <w:proofErr w:type="spellEnd"/>
      <w:r w:rsidR="00131565" w:rsidRPr="00801396">
        <w:t>»</w:t>
      </w:r>
      <w:r w:rsidR="006D0258" w:rsidRPr="00801396">
        <w:t>, где занял 3 место.</w:t>
      </w:r>
    </w:p>
    <w:p w:rsidR="00131565" w:rsidRPr="00801396" w:rsidRDefault="00131565" w:rsidP="00131565">
      <w:pPr>
        <w:spacing w:line="276" w:lineRule="auto"/>
        <w:ind w:firstLine="709"/>
        <w:jc w:val="both"/>
      </w:pPr>
      <w:r w:rsidRPr="00801396">
        <w:t>Все дети ОВЗ освоили адаптированную рабочую программу. Для каждого из учеников был разработан индивидуальный маршрут, который включал часы коррекционной работы.</w:t>
      </w:r>
    </w:p>
    <w:p w:rsidR="00131565" w:rsidRPr="00801396" w:rsidRDefault="009B0D51" w:rsidP="00131565">
      <w:pPr>
        <w:spacing w:line="276" w:lineRule="auto"/>
        <w:ind w:firstLine="709"/>
        <w:jc w:val="both"/>
      </w:pPr>
      <w:r w:rsidRPr="00801396">
        <w:t>В течение</w:t>
      </w:r>
      <w:r w:rsidR="00131565" w:rsidRPr="00801396">
        <w:t xml:space="preserve"> года с детьми занимались по индивидуальной рабочей программе педагог психолог, а также были предусмотрены индивидуальные занятия с учителями предметниками.</w:t>
      </w:r>
    </w:p>
    <w:p w:rsidR="00131565" w:rsidRPr="00801396" w:rsidRDefault="00131565" w:rsidP="00131565">
      <w:pPr>
        <w:spacing w:line="276" w:lineRule="auto"/>
        <w:ind w:firstLine="709"/>
        <w:jc w:val="both"/>
      </w:pPr>
      <w:r w:rsidRPr="00801396">
        <w:t xml:space="preserve">Заместителем директора по УВР велась работа с учащимися и их родителями с целью создания оптимальных условий для успешного обучения детей – инвалидов и детей с ограниченными возможностями развития. </w:t>
      </w:r>
    </w:p>
    <w:p w:rsidR="00131565" w:rsidRPr="00801396" w:rsidRDefault="00131565" w:rsidP="00131565">
      <w:pPr>
        <w:spacing w:line="276" w:lineRule="auto"/>
        <w:ind w:firstLine="709"/>
        <w:jc w:val="both"/>
      </w:pPr>
      <w:r w:rsidRPr="00801396">
        <w:t xml:space="preserve">На конец </w:t>
      </w:r>
      <w:r w:rsidR="006D0258" w:rsidRPr="00801396">
        <w:t>2023–2024</w:t>
      </w:r>
      <w:r w:rsidRPr="00801396">
        <w:t xml:space="preserve"> учебного года все обучающиеся с ОВЗ и дети – инвалиды усвоили программный материал и переведены в следующий класс.</w:t>
      </w:r>
    </w:p>
    <w:p w:rsidR="00131565" w:rsidRPr="00801396" w:rsidRDefault="00131565" w:rsidP="00131565">
      <w:pPr>
        <w:spacing w:line="276" w:lineRule="auto"/>
        <w:jc w:val="both"/>
      </w:pPr>
      <w:r w:rsidRPr="00801396">
        <w:t>Вся работа администрации строилась по следующим направлениям:</w:t>
      </w:r>
    </w:p>
    <w:p w:rsidR="00131565" w:rsidRPr="00801396" w:rsidRDefault="00131565" w:rsidP="005914CD">
      <w:pPr>
        <w:pStyle w:val="a3"/>
        <w:numPr>
          <w:ilvl w:val="0"/>
          <w:numId w:val="5"/>
        </w:numPr>
        <w:spacing w:line="276" w:lineRule="auto"/>
        <w:jc w:val="both"/>
      </w:pPr>
      <w:r w:rsidRPr="00801396">
        <w:t>изучение нормативных документов по организации образования детей с ОВЗ;</w:t>
      </w:r>
    </w:p>
    <w:p w:rsidR="00131565" w:rsidRPr="00801396" w:rsidRDefault="00131565" w:rsidP="005914CD">
      <w:pPr>
        <w:pStyle w:val="a3"/>
        <w:numPr>
          <w:ilvl w:val="0"/>
          <w:numId w:val="5"/>
        </w:numPr>
        <w:spacing w:line="276" w:lineRule="auto"/>
        <w:jc w:val="both"/>
      </w:pPr>
      <w:r w:rsidRPr="00801396">
        <w:t xml:space="preserve">работа с классными руководителями и учителями-предметниками; - работа с ТПМПК; </w:t>
      </w:r>
    </w:p>
    <w:p w:rsidR="00131565" w:rsidRPr="00801396" w:rsidRDefault="00131565" w:rsidP="005914CD">
      <w:pPr>
        <w:pStyle w:val="a3"/>
        <w:numPr>
          <w:ilvl w:val="0"/>
          <w:numId w:val="5"/>
        </w:numPr>
        <w:spacing w:line="276" w:lineRule="auto"/>
        <w:jc w:val="both"/>
      </w:pPr>
      <w:r w:rsidRPr="00801396">
        <w:t xml:space="preserve">работа с родителями детей с ОВЗ; </w:t>
      </w:r>
    </w:p>
    <w:p w:rsidR="00131565" w:rsidRPr="00801396" w:rsidRDefault="00131565" w:rsidP="005914CD">
      <w:pPr>
        <w:pStyle w:val="a3"/>
        <w:numPr>
          <w:ilvl w:val="0"/>
          <w:numId w:val="5"/>
        </w:numPr>
        <w:spacing w:line="276" w:lineRule="auto"/>
        <w:jc w:val="both"/>
      </w:pPr>
      <w:r w:rsidRPr="00801396">
        <w:t xml:space="preserve">работа школьного консилиума; </w:t>
      </w:r>
    </w:p>
    <w:p w:rsidR="00131565" w:rsidRPr="00801396" w:rsidRDefault="00131565" w:rsidP="005914CD">
      <w:pPr>
        <w:pStyle w:val="a3"/>
        <w:numPr>
          <w:ilvl w:val="0"/>
          <w:numId w:val="5"/>
        </w:numPr>
        <w:spacing w:line="276" w:lineRule="auto"/>
        <w:jc w:val="both"/>
      </w:pPr>
      <w:r w:rsidRPr="00801396">
        <w:t>индивидуальная работа с детьми с ОВЗ.</w:t>
      </w:r>
    </w:p>
    <w:p w:rsidR="00131565" w:rsidRPr="00801396" w:rsidRDefault="00131565" w:rsidP="00131565">
      <w:pPr>
        <w:spacing w:line="276" w:lineRule="auto"/>
        <w:ind w:firstLine="709"/>
        <w:jc w:val="both"/>
      </w:pPr>
      <w:r w:rsidRPr="00801396">
        <w:t xml:space="preserve">Заведена документация на каждого ребенка (заявление от родителей, заключение ТПМПК, договор с родителями, характеристика на ученика, индивидуальный план развития учащихся, материал по диагностике и коррекции знаний учащихся с учетом индивидуальных особенностей детей с ОВЗ). </w:t>
      </w:r>
    </w:p>
    <w:p w:rsidR="00131565" w:rsidRPr="00801396" w:rsidRDefault="00131565" w:rsidP="00131565">
      <w:pPr>
        <w:spacing w:line="276" w:lineRule="auto"/>
        <w:ind w:firstLine="709"/>
        <w:jc w:val="both"/>
      </w:pPr>
      <w:r w:rsidRPr="00801396">
        <w:t xml:space="preserve">Реализуя идею дифференцированного обучения детей с ограниченными возможностями здоровья в общеобразовательной школе, были обеспечены следующие условия: </w:t>
      </w:r>
    </w:p>
    <w:p w:rsidR="00131565" w:rsidRPr="00801396" w:rsidRDefault="00131565" w:rsidP="005914CD">
      <w:pPr>
        <w:pStyle w:val="a3"/>
        <w:numPr>
          <w:ilvl w:val="0"/>
          <w:numId w:val="6"/>
        </w:numPr>
        <w:spacing w:line="276" w:lineRule="auto"/>
        <w:ind w:left="0" w:firstLine="360"/>
        <w:jc w:val="both"/>
      </w:pPr>
      <w:r w:rsidRPr="00801396">
        <w:t xml:space="preserve">организована работа постоянно действующего психолого-педагогического консилиума для проведения комплексного обследования обучающихся, определения необходимой им психолого-педагогической помощи; </w:t>
      </w:r>
    </w:p>
    <w:p w:rsidR="00131565" w:rsidRPr="00801396" w:rsidRDefault="00131565" w:rsidP="005914CD">
      <w:pPr>
        <w:pStyle w:val="a3"/>
        <w:numPr>
          <w:ilvl w:val="0"/>
          <w:numId w:val="6"/>
        </w:numPr>
        <w:spacing w:line="276" w:lineRule="auto"/>
        <w:ind w:left="0" w:firstLine="360"/>
        <w:jc w:val="both"/>
      </w:pPr>
      <w:r w:rsidRPr="00801396">
        <w:t>обеспечено психолого-педагогическое сопровождение детей, составлена индивидуальная программа психолого-педагогической помощи;</w:t>
      </w:r>
    </w:p>
    <w:p w:rsidR="00131565" w:rsidRPr="00801396" w:rsidRDefault="00131565" w:rsidP="005914CD">
      <w:pPr>
        <w:pStyle w:val="a3"/>
        <w:numPr>
          <w:ilvl w:val="0"/>
          <w:numId w:val="6"/>
        </w:numPr>
        <w:spacing w:line="276" w:lineRule="auto"/>
        <w:ind w:left="0" w:firstLine="360"/>
        <w:jc w:val="both"/>
      </w:pPr>
      <w:r w:rsidRPr="00801396">
        <w:t xml:space="preserve">привлечение родителей (законных представителей) к участию в коррекционно-развивающем процессе (родители посещают уроки, занятия, родительские собрания, получают консультации психолога) </w:t>
      </w:r>
    </w:p>
    <w:p w:rsidR="00131565" w:rsidRPr="00801396" w:rsidRDefault="00131565" w:rsidP="005914CD">
      <w:pPr>
        <w:pStyle w:val="a3"/>
        <w:numPr>
          <w:ilvl w:val="0"/>
          <w:numId w:val="6"/>
        </w:numPr>
        <w:spacing w:line="276" w:lineRule="auto"/>
        <w:ind w:left="0" w:firstLine="426"/>
        <w:jc w:val="both"/>
      </w:pPr>
      <w:r w:rsidRPr="00801396">
        <w:lastRenderedPageBreak/>
        <w:t>создано соответствующее методическое обеспечение коррекционно-развивающей работы (имеется необходимый материал по работе с детьми с ОВЗ: рекомендации, презентации, материалы семинаров и практикумов, нормативно-правовая документация)</w:t>
      </w:r>
    </w:p>
    <w:p w:rsidR="00131565" w:rsidRPr="00801396" w:rsidRDefault="005621E3" w:rsidP="009B0D51">
      <w:pPr>
        <w:spacing w:line="276" w:lineRule="auto"/>
        <w:ind w:firstLine="360"/>
        <w:jc w:val="both"/>
      </w:pPr>
      <w:r w:rsidRPr="00801396">
        <w:tab/>
      </w:r>
      <w:r w:rsidR="00131565" w:rsidRPr="00801396">
        <w:t xml:space="preserve">Классные руководители своевременно информируют родителей (законных представителей) </w:t>
      </w:r>
      <w:r w:rsidR="006D0258" w:rsidRPr="00801396">
        <w:t>обо всех</w:t>
      </w:r>
      <w:r w:rsidR="00131565" w:rsidRPr="00801396">
        <w:t xml:space="preserve"> изменениях в образовательном процессе. Работа с детьми с ОВЗ ведется на достаточном уровне.</w:t>
      </w:r>
    </w:p>
    <w:p w:rsidR="00131565" w:rsidRPr="00801396" w:rsidRDefault="009B0D51" w:rsidP="00131565">
      <w:pPr>
        <w:spacing w:line="276" w:lineRule="auto"/>
        <w:jc w:val="both"/>
        <w:rPr>
          <w:b/>
        </w:rPr>
      </w:pPr>
      <w:r w:rsidRPr="00801396">
        <w:t xml:space="preserve"> </w:t>
      </w:r>
      <w:r w:rsidR="005621E3" w:rsidRPr="00801396">
        <w:tab/>
      </w:r>
      <w:r w:rsidR="006D0258" w:rsidRPr="00801396">
        <w:rPr>
          <w:b/>
        </w:rPr>
        <w:t>Перспективные задачи</w:t>
      </w:r>
      <w:r w:rsidR="00131565" w:rsidRPr="00801396">
        <w:rPr>
          <w:b/>
        </w:rPr>
        <w:t xml:space="preserve"> на 202</w:t>
      </w:r>
      <w:r w:rsidR="006D0258" w:rsidRPr="00801396">
        <w:rPr>
          <w:b/>
        </w:rPr>
        <w:t>4</w:t>
      </w:r>
      <w:r w:rsidR="00131565" w:rsidRPr="00801396">
        <w:rPr>
          <w:b/>
        </w:rPr>
        <w:t xml:space="preserve"> - 202</w:t>
      </w:r>
      <w:r w:rsidR="006D0258" w:rsidRPr="00801396">
        <w:rPr>
          <w:b/>
        </w:rPr>
        <w:t>5</w:t>
      </w:r>
      <w:r w:rsidR="00131565" w:rsidRPr="00801396">
        <w:rPr>
          <w:b/>
        </w:rPr>
        <w:t xml:space="preserve"> учебный год</w:t>
      </w:r>
      <w:r w:rsidRPr="00801396">
        <w:rPr>
          <w:b/>
        </w:rPr>
        <w:t>:</w:t>
      </w:r>
    </w:p>
    <w:p w:rsidR="00131565" w:rsidRPr="00801396" w:rsidRDefault="00131565" w:rsidP="00131565">
      <w:pPr>
        <w:spacing w:line="276" w:lineRule="auto"/>
        <w:jc w:val="both"/>
      </w:pPr>
      <w:r w:rsidRPr="00801396">
        <w:t xml:space="preserve"> </w:t>
      </w:r>
      <w:r w:rsidR="005621E3" w:rsidRPr="00801396">
        <w:tab/>
      </w:r>
      <w:r w:rsidRPr="00801396">
        <w:t xml:space="preserve">1. Обеспечить системный подход к </w:t>
      </w:r>
      <w:r w:rsidR="009B0D51" w:rsidRPr="00801396">
        <w:t>созданию</w:t>
      </w:r>
      <w:r w:rsidRPr="00801396">
        <w:t xml:space="preserve"> условий для развития детей с ограниченными возможностями здоровья и оказание помощи детям этой категории в освоении основной образовательной программы. </w:t>
      </w:r>
    </w:p>
    <w:p w:rsidR="00131565" w:rsidRPr="00801396" w:rsidRDefault="005621E3" w:rsidP="00131565">
      <w:pPr>
        <w:spacing w:line="276" w:lineRule="auto"/>
        <w:jc w:val="both"/>
      </w:pPr>
      <w:r w:rsidRPr="00801396">
        <w:tab/>
      </w:r>
      <w:r w:rsidR="00131565" w:rsidRPr="00801396">
        <w:t>2. Выявлять особые образовательные потребности детей с ОВЗ, обусловленные особенностями их физического и психического развития.</w:t>
      </w:r>
    </w:p>
    <w:p w:rsidR="00131565" w:rsidRPr="00801396" w:rsidRDefault="005621E3" w:rsidP="00131565">
      <w:pPr>
        <w:spacing w:line="276" w:lineRule="auto"/>
        <w:jc w:val="both"/>
      </w:pPr>
      <w:r w:rsidRPr="00801396">
        <w:tab/>
      </w:r>
      <w:r w:rsidR="00131565" w:rsidRPr="00801396">
        <w:t>3. Формировать у всех участников образовательного процесса адекватного отношения к проблемам лиц с особыми нуждами.</w:t>
      </w:r>
    </w:p>
    <w:p w:rsidR="00131565" w:rsidRPr="00801396" w:rsidRDefault="005621E3" w:rsidP="00131565">
      <w:pPr>
        <w:spacing w:line="276" w:lineRule="auto"/>
        <w:jc w:val="both"/>
      </w:pPr>
      <w:r w:rsidRPr="00801396">
        <w:tab/>
      </w:r>
      <w:r w:rsidR="00131565" w:rsidRPr="00801396">
        <w:t xml:space="preserve">4. Создать условия для успешной социализации обучающихся, воспитанников. </w:t>
      </w:r>
    </w:p>
    <w:p w:rsidR="00131565" w:rsidRPr="00801396" w:rsidRDefault="005621E3" w:rsidP="00131565">
      <w:pPr>
        <w:spacing w:line="276" w:lineRule="auto"/>
        <w:jc w:val="both"/>
      </w:pPr>
      <w:r w:rsidRPr="00801396">
        <w:tab/>
      </w:r>
      <w:r w:rsidR="00131565" w:rsidRPr="00801396">
        <w:t>5. Обеспечить возможность прохождения курсовой подготовки и переподготовки учителей по вопросам специального образования.</w:t>
      </w:r>
    </w:p>
    <w:p w:rsidR="00131565" w:rsidRPr="00801396" w:rsidRDefault="005621E3" w:rsidP="000561B2">
      <w:pPr>
        <w:spacing w:line="276" w:lineRule="auto"/>
        <w:jc w:val="both"/>
      </w:pPr>
      <w:r w:rsidRPr="00801396">
        <w:tab/>
      </w:r>
      <w:r w:rsidR="00131565" w:rsidRPr="00801396">
        <w:t xml:space="preserve">6. Организовать постоянно действующего семинара для учителей школы «Организация работы с детьми с ограниченными возможностями здоровья». </w:t>
      </w:r>
    </w:p>
    <w:p w:rsidR="00131565" w:rsidRPr="00082C2D" w:rsidRDefault="00131565" w:rsidP="009F7EE9">
      <w:pPr>
        <w:jc w:val="center"/>
        <w:rPr>
          <w:b/>
          <w:i/>
          <w:szCs w:val="28"/>
        </w:rPr>
      </w:pPr>
    </w:p>
    <w:p w:rsidR="005621E3" w:rsidRPr="00082C2D" w:rsidRDefault="009B0D51" w:rsidP="009B0D51">
      <w:pPr>
        <w:shd w:val="clear" w:color="auto" w:fill="FFFFFF" w:themeFill="background1"/>
        <w:spacing w:line="276" w:lineRule="auto"/>
        <w:jc w:val="center"/>
        <w:rPr>
          <w:b/>
          <w:i/>
          <w:szCs w:val="28"/>
        </w:rPr>
      </w:pPr>
      <w:proofErr w:type="gramStart"/>
      <w:r w:rsidRPr="00082C2D">
        <w:rPr>
          <w:b/>
          <w:i/>
          <w:szCs w:val="28"/>
        </w:rPr>
        <w:t xml:space="preserve">АНАЛИЗ </w:t>
      </w:r>
      <w:r w:rsidR="005621E3" w:rsidRPr="00082C2D">
        <w:rPr>
          <w:b/>
          <w:i/>
          <w:szCs w:val="28"/>
        </w:rPr>
        <w:t xml:space="preserve"> </w:t>
      </w:r>
      <w:r w:rsidRPr="00082C2D">
        <w:rPr>
          <w:b/>
          <w:i/>
          <w:szCs w:val="28"/>
        </w:rPr>
        <w:t>РЕЗУЛЬТАТОВ</w:t>
      </w:r>
      <w:proofErr w:type="gramEnd"/>
      <w:r w:rsidR="005621E3" w:rsidRPr="00082C2D">
        <w:rPr>
          <w:b/>
          <w:i/>
          <w:szCs w:val="28"/>
        </w:rPr>
        <w:t xml:space="preserve"> </w:t>
      </w:r>
      <w:r w:rsidRPr="00082C2D">
        <w:rPr>
          <w:b/>
          <w:i/>
          <w:szCs w:val="28"/>
        </w:rPr>
        <w:t xml:space="preserve"> ГОСУДАРСТВЕННОЙ </w:t>
      </w:r>
    </w:p>
    <w:p w:rsidR="000561B2" w:rsidRPr="00082C2D" w:rsidRDefault="009B0D51" w:rsidP="009B0D51">
      <w:pPr>
        <w:shd w:val="clear" w:color="auto" w:fill="FFFFFF" w:themeFill="background1"/>
        <w:spacing w:line="276" w:lineRule="auto"/>
        <w:jc w:val="center"/>
        <w:rPr>
          <w:b/>
          <w:i/>
          <w:sz w:val="28"/>
          <w:szCs w:val="28"/>
        </w:rPr>
      </w:pPr>
      <w:r w:rsidRPr="00082C2D">
        <w:rPr>
          <w:b/>
          <w:i/>
          <w:szCs w:val="28"/>
        </w:rPr>
        <w:t>ИТОГОВОЙ АТТЕСТАЦИИ (ГИА</w:t>
      </w:r>
      <w:r w:rsidR="000561B2" w:rsidRPr="00082C2D">
        <w:rPr>
          <w:b/>
          <w:i/>
          <w:sz w:val="28"/>
          <w:szCs w:val="28"/>
        </w:rPr>
        <w:t xml:space="preserve">) </w:t>
      </w:r>
    </w:p>
    <w:p w:rsidR="000561B2" w:rsidRPr="00082C2D" w:rsidRDefault="000561B2" w:rsidP="002B4F28">
      <w:pPr>
        <w:shd w:val="clear" w:color="auto" w:fill="FFFFFF" w:themeFill="background1"/>
        <w:spacing w:line="276" w:lineRule="auto"/>
        <w:ind w:right="141"/>
        <w:jc w:val="both"/>
        <w:rPr>
          <w:i/>
        </w:rPr>
      </w:pPr>
      <w:r w:rsidRPr="00082C2D">
        <w:rPr>
          <w:i/>
        </w:rPr>
        <w:t xml:space="preserve">     </w:t>
      </w:r>
      <w:r w:rsidR="005621E3" w:rsidRPr="00082C2D">
        <w:rPr>
          <w:i/>
        </w:rPr>
        <w:tab/>
      </w:r>
      <w:r w:rsidRPr="00082C2D">
        <w:rPr>
          <w:i/>
        </w:rPr>
        <w:t xml:space="preserve">Приказом Министерства просвещения Российской Федерации, Федеральной службы по надзору в сфере образования и науки от 22.02.2023 № 131/274 </w:t>
      </w:r>
      <w:r w:rsidR="009B0D51" w:rsidRPr="00082C2D">
        <w:rPr>
          <w:i/>
        </w:rPr>
        <w:t>«</w:t>
      </w:r>
      <w:r w:rsidRPr="00082C2D">
        <w:rPr>
          <w:i/>
        </w:rPr>
        <w:t>Об утверждении особенностей проведения государственной итоговой аттестации по образовательным программам основного общего и среднего общего образования, формы проведения ГИА и условий допуска к ней с</w:t>
      </w:r>
      <w:r w:rsidR="009B0D51" w:rsidRPr="00082C2D">
        <w:rPr>
          <w:i/>
        </w:rPr>
        <w:t xml:space="preserve"> 2022 по 2026 года»</w:t>
      </w:r>
      <w:r w:rsidR="002B4F28" w:rsidRPr="00082C2D">
        <w:rPr>
          <w:i/>
        </w:rPr>
        <w:t xml:space="preserve"> определено: «</w:t>
      </w:r>
      <w:r w:rsidRPr="00082C2D">
        <w:rPr>
          <w:i/>
        </w:rPr>
        <w:t xml:space="preserve">Итоговая аттестация в 9 классах проводится в формах основного государственного экзамена (ОГЭ) или государственного выпускного экзамена (ГВЭ). Участники ОГЭ сдавали четыре предмета: два обязательных (математика и русский язык) и два по выбору. Участники ГВЭ сдавали два предмета: математика и русский язык. </w:t>
      </w:r>
    </w:p>
    <w:p w:rsidR="000561B2" w:rsidRPr="00082C2D" w:rsidRDefault="005621E3" w:rsidP="000561B2">
      <w:pPr>
        <w:shd w:val="clear" w:color="auto" w:fill="FFFFFF" w:themeFill="background1"/>
        <w:spacing w:line="276" w:lineRule="auto"/>
        <w:ind w:left="8" w:right="141" w:firstLine="352"/>
        <w:jc w:val="both"/>
        <w:rPr>
          <w:i/>
        </w:rPr>
      </w:pPr>
      <w:r w:rsidRPr="00082C2D">
        <w:rPr>
          <w:i/>
        </w:rPr>
        <w:tab/>
      </w:r>
      <w:r w:rsidR="000561B2" w:rsidRPr="00082C2D">
        <w:rPr>
          <w:i/>
        </w:rPr>
        <w:t>Основная цель государственной итоговой аттестации: получение объективной информации о состоянии качества образования, выявление и определение уровня освоения обучающимися учебной программы в рамках основной и средней школы, повышение ответственности учителей-предметников за результаты труда.</w:t>
      </w:r>
    </w:p>
    <w:p w:rsidR="000561B2" w:rsidRPr="00082C2D" w:rsidRDefault="005621E3" w:rsidP="000561B2">
      <w:pPr>
        <w:shd w:val="clear" w:color="auto" w:fill="FFFFFF" w:themeFill="background1"/>
        <w:spacing w:line="276" w:lineRule="auto"/>
        <w:ind w:left="8" w:right="141" w:firstLine="352"/>
        <w:jc w:val="both"/>
        <w:rPr>
          <w:i/>
        </w:rPr>
      </w:pPr>
      <w:r w:rsidRPr="00082C2D">
        <w:rPr>
          <w:i/>
        </w:rPr>
        <w:tab/>
      </w:r>
      <w:r w:rsidR="000561B2" w:rsidRPr="00082C2D">
        <w:rPr>
          <w:i/>
        </w:rPr>
        <w:t>В 2022-2023 учебном году подготовка к проведению государственной итоговой аттестации в форме ЕГЭ/ОГЭ организована и проведена по плану в соответствии с требованиями нормативных документов Министерства Просвещения РФ, писем, методических рекомендаций и приказов Рособрнадзора, Министерства образования и науки Хабаровского края, а также документов управления образования г. Хабаровска.</w:t>
      </w:r>
    </w:p>
    <w:p w:rsidR="000561B2" w:rsidRPr="00082C2D" w:rsidRDefault="000561B2" w:rsidP="005621E3">
      <w:pPr>
        <w:shd w:val="clear" w:color="auto" w:fill="FFFFFF" w:themeFill="background1"/>
        <w:tabs>
          <w:tab w:val="left" w:pos="8"/>
        </w:tabs>
        <w:spacing w:line="276" w:lineRule="auto"/>
        <w:ind w:left="8" w:right="141"/>
        <w:jc w:val="both"/>
        <w:rPr>
          <w:rFonts w:eastAsiaTheme="minorEastAsia"/>
          <w:i/>
        </w:rPr>
      </w:pPr>
      <w:r w:rsidRPr="00082C2D">
        <w:rPr>
          <w:i/>
        </w:rPr>
        <w:t xml:space="preserve">    </w:t>
      </w:r>
      <w:r w:rsidR="005621E3" w:rsidRPr="00082C2D">
        <w:rPr>
          <w:i/>
        </w:rPr>
        <w:tab/>
      </w:r>
      <w:r w:rsidRPr="00082C2D">
        <w:rPr>
          <w:i/>
        </w:rPr>
        <w:t>Обучающиеся, родители, педагогический коллектив были ознакомлены с нормативно-правовой базой, особенностями и порядком проведения экзаменов в форме единого государственного экзамена (ЕГЭ) и основного государственного экзамена (ОГЭ) на инструктивно-методических совещаниях, родительских собраниях, индивидуальных консультациях.</w:t>
      </w:r>
    </w:p>
    <w:p w:rsidR="000561B2" w:rsidRPr="00082C2D" w:rsidRDefault="000561B2" w:rsidP="005621E3">
      <w:pPr>
        <w:shd w:val="clear" w:color="auto" w:fill="FFFFFF" w:themeFill="background1"/>
        <w:tabs>
          <w:tab w:val="left" w:pos="709"/>
        </w:tabs>
        <w:spacing w:line="276" w:lineRule="auto"/>
        <w:ind w:left="8" w:right="141"/>
        <w:jc w:val="both"/>
        <w:rPr>
          <w:rFonts w:eastAsiaTheme="minorEastAsia"/>
          <w:i/>
        </w:rPr>
      </w:pPr>
      <w:r w:rsidRPr="00082C2D">
        <w:rPr>
          <w:i/>
        </w:rPr>
        <w:lastRenderedPageBreak/>
        <w:t xml:space="preserve">      </w:t>
      </w:r>
      <w:r w:rsidR="005621E3" w:rsidRPr="00082C2D">
        <w:rPr>
          <w:i/>
        </w:rPr>
        <w:tab/>
      </w:r>
      <w:r w:rsidRPr="00082C2D">
        <w:rPr>
          <w:i/>
        </w:rPr>
        <w:t>В начале 2022-2023 учебного года сформирована база данных по учащимся 9-х, 11-х классов школы, которая уточнялась в течение года.  В школе была создана информационная среда по подготовке и проведению ГИА, оформлены стенды для родителей и обучающихся «ЕГЭ – 2023», «ОГЭ-2023» в предметных кабинетах и в холле школы. На сайте образовательного учреждения функционировал раздел «Государственная итоговая аттестация».</w:t>
      </w:r>
    </w:p>
    <w:p w:rsidR="000561B2" w:rsidRPr="00082C2D" w:rsidRDefault="000561B2" w:rsidP="000561B2">
      <w:pPr>
        <w:shd w:val="clear" w:color="auto" w:fill="FFFFFF" w:themeFill="background1"/>
        <w:spacing w:line="276" w:lineRule="auto"/>
        <w:ind w:left="6" w:right="141"/>
        <w:jc w:val="both"/>
        <w:rPr>
          <w:rFonts w:eastAsiaTheme="minorEastAsia"/>
          <w:i/>
        </w:rPr>
      </w:pPr>
      <w:r w:rsidRPr="00082C2D">
        <w:rPr>
          <w:i/>
        </w:rPr>
        <w:t xml:space="preserve">    </w:t>
      </w:r>
      <w:r w:rsidR="005621E3" w:rsidRPr="00082C2D">
        <w:rPr>
          <w:i/>
        </w:rPr>
        <w:tab/>
      </w:r>
      <w:r w:rsidRPr="00082C2D">
        <w:rPr>
          <w:i/>
        </w:rPr>
        <w:t>Проводилась систематические инструктажи выпускников по следующим направлениям:</w:t>
      </w:r>
    </w:p>
    <w:p w:rsidR="000561B2" w:rsidRPr="00082C2D" w:rsidRDefault="000561B2" w:rsidP="000561B2">
      <w:pPr>
        <w:shd w:val="clear" w:color="auto" w:fill="FFFFFF" w:themeFill="background1"/>
        <w:tabs>
          <w:tab w:val="left" w:pos="1506"/>
        </w:tabs>
        <w:spacing w:line="276" w:lineRule="auto"/>
        <w:ind w:right="141"/>
        <w:jc w:val="both"/>
        <w:rPr>
          <w:rFonts w:eastAsia="Symbol"/>
          <w:i/>
        </w:rPr>
      </w:pPr>
      <w:r w:rsidRPr="00082C2D">
        <w:rPr>
          <w:i/>
        </w:rPr>
        <w:t>-  информационная готовность;</w:t>
      </w:r>
    </w:p>
    <w:p w:rsidR="000561B2" w:rsidRPr="00082C2D" w:rsidRDefault="000561B2" w:rsidP="000561B2">
      <w:pPr>
        <w:shd w:val="clear" w:color="auto" w:fill="FFFFFF" w:themeFill="background1"/>
        <w:tabs>
          <w:tab w:val="left" w:pos="1506"/>
        </w:tabs>
        <w:spacing w:line="276" w:lineRule="auto"/>
        <w:ind w:right="141"/>
        <w:jc w:val="both"/>
        <w:rPr>
          <w:rFonts w:eastAsia="Symbol"/>
          <w:i/>
        </w:rPr>
      </w:pPr>
      <w:r w:rsidRPr="00082C2D">
        <w:rPr>
          <w:i/>
        </w:rPr>
        <w:t>-  предметная готовность (качество подготовки по предметам, умения работать с КИМами,  демоверсиями);</w:t>
      </w:r>
    </w:p>
    <w:p w:rsidR="009B0D51" w:rsidRPr="00082C2D" w:rsidRDefault="000561B2" w:rsidP="009B0D51">
      <w:pPr>
        <w:shd w:val="clear" w:color="auto" w:fill="FFFFFF" w:themeFill="background1"/>
        <w:tabs>
          <w:tab w:val="left" w:pos="1506"/>
        </w:tabs>
        <w:spacing w:line="276" w:lineRule="auto"/>
        <w:ind w:right="141"/>
        <w:jc w:val="both"/>
        <w:rPr>
          <w:i/>
        </w:rPr>
      </w:pPr>
      <w:r w:rsidRPr="00082C2D">
        <w:rPr>
          <w:i/>
        </w:rPr>
        <w:t>- психологическая готовность (внутренняя настроенность на экзамены, ориентированность на целесообразные действия, использование возможностей личности для успешных действий в ситуации сдачи экзамена).</w:t>
      </w:r>
    </w:p>
    <w:p w:rsidR="000561B2" w:rsidRPr="00082C2D" w:rsidRDefault="000561B2" w:rsidP="009B0D51">
      <w:pPr>
        <w:shd w:val="clear" w:color="auto" w:fill="FFFFFF" w:themeFill="background1"/>
        <w:tabs>
          <w:tab w:val="left" w:pos="1506"/>
        </w:tabs>
        <w:spacing w:line="276" w:lineRule="auto"/>
        <w:ind w:right="141" w:firstLine="567"/>
        <w:jc w:val="both"/>
        <w:rPr>
          <w:i/>
        </w:rPr>
      </w:pPr>
      <w:r w:rsidRPr="00082C2D">
        <w:rPr>
          <w:i/>
        </w:rPr>
        <w:t xml:space="preserve">  В течение учебного года осуществлялось консультирование (индивидуальное и групповое) по предметам, выносимым на государственную итоговую аттестацию. При этом активно использовались INTERNET-ресурсы. Учителями - предметниками регулярно проводился анализ ошибок, допущенных обучающимися, реализовались планы ликвидации пробелов в знаниях, выявленных на диагностических работах в форме ЕГЭ и ОГЭ, оперативно корректировалось календарно-тематическое планирование рабочих программ учителей.</w:t>
      </w:r>
    </w:p>
    <w:p w:rsidR="000561B2" w:rsidRPr="00082C2D" w:rsidRDefault="000561B2" w:rsidP="000561B2">
      <w:pPr>
        <w:shd w:val="clear" w:color="auto" w:fill="FFFFFF" w:themeFill="background1"/>
        <w:spacing w:line="276" w:lineRule="auto"/>
        <w:ind w:right="141"/>
        <w:jc w:val="both"/>
        <w:rPr>
          <w:i/>
        </w:rPr>
      </w:pPr>
      <w:r w:rsidRPr="00082C2D">
        <w:rPr>
          <w:i/>
        </w:rPr>
        <w:t xml:space="preserve">        </w:t>
      </w:r>
      <w:r w:rsidR="005621E3" w:rsidRPr="00082C2D">
        <w:rPr>
          <w:i/>
        </w:rPr>
        <w:tab/>
      </w:r>
      <w:r w:rsidRPr="00082C2D">
        <w:rPr>
          <w:i/>
        </w:rPr>
        <w:t>В декабре и в марте проводились пробные экзамены по предметам по выбору и обязательным экзаменам. Регулярно классными руководителями выпускных классов велась работа с родителями: информирование о результатах диагностических работ, контрольных работ, административных работ, срезов, пробных ЕГЭ и ОГЭ и путях решения выявленных проблем.</w:t>
      </w:r>
    </w:p>
    <w:p w:rsidR="005621E3" w:rsidRPr="00082C2D" w:rsidRDefault="005621E3" w:rsidP="000561B2">
      <w:pPr>
        <w:shd w:val="clear" w:color="auto" w:fill="FFFFFF" w:themeFill="background1"/>
        <w:spacing w:line="276" w:lineRule="auto"/>
        <w:ind w:right="141"/>
        <w:jc w:val="both"/>
        <w:rPr>
          <w:i/>
        </w:rPr>
      </w:pPr>
    </w:p>
    <w:p w:rsidR="005621E3" w:rsidRPr="00082C2D" w:rsidRDefault="00411EB4" w:rsidP="00411EB4">
      <w:pPr>
        <w:shd w:val="clear" w:color="auto" w:fill="FFFFFF" w:themeFill="background1"/>
        <w:spacing w:line="276" w:lineRule="auto"/>
        <w:ind w:right="141"/>
        <w:jc w:val="center"/>
        <w:rPr>
          <w:b/>
          <w:bCs/>
          <w:i/>
        </w:rPr>
      </w:pPr>
      <w:r w:rsidRPr="00082C2D">
        <w:rPr>
          <w:b/>
          <w:bCs/>
          <w:i/>
        </w:rPr>
        <w:t xml:space="preserve">Анализ результатов государственной (итоговой) </w:t>
      </w:r>
    </w:p>
    <w:p w:rsidR="00411EB4" w:rsidRPr="00082C2D" w:rsidRDefault="00411EB4" w:rsidP="00411EB4">
      <w:pPr>
        <w:shd w:val="clear" w:color="auto" w:fill="FFFFFF" w:themeFill="background1"/>
        <w:spacing w:line="276" w:lineRule="auto"/>
        <w:ind w:right="141"/>
        <w:jc w:val="center"/>
        <w:rPr>
          <w:b/>
          <w:bCs/>
          <w:i/>
        </w:rPr>
      </w:pPr>
      <w:r w:rsidRPr="00082C2D">
        <w:rPr>
          <w:b/>
          <w:bCs/>
          <w:i/>
        </w:rPr>
        <w:t>аттестации выпускников</w:t>
      </w:r>
      <w:r w:rsidR="005621E3" w:rsidRPr="00082C2D">
        <w:rPr>
          <w:b/>
          <w:bCs/>
          <w:i/>
        </w:rPr>
        <w:t xml:space="preserve"> </w:t>
      </w:r>
      <w:r w:rsidRPr="00082C2D">
        <w:rPr>
          <w:b/>
          <w:bCs/>
          <w:i/>
        </w:rPr>
        <w:t xml:space="preserve">9-х классов </w:t>
      </w:r>
    </w:p>
    <w:p w:rsidR="005621E3" w:rsidRPr="00082C2D" w:rsidRDefault="005621E3" w:rsidP="00411EB4">
      <w:pPr>
        <w:shd w:val="clear" w:color="auto" w:fill="FFFFFF" w:themeFill="background1"/>
        <w:spacing w:line="276" w:lineRule="auto"/>
        <w:ind w:right="141"/>
        <w:jc w:val="center"/>
        <w:rPr>
          <w:b/>
          <w:bCs/>
          <w:i/>
        </w:rPr>
      </w:pPr>
    </w:p>
    <w:p w:rsidR="00411EB4" w:rsidRPr="00082C2D" w:rsidRDefault="00411EB4" w:rsidP="005621E3">
      <w:pPr>
        <w:shd w:val="clear" w:color="auto" w:fill="FFFFFF" w:themeFill="background1"/>
        <w:tabs>
          <w:tab w:val="left" w:pos="0"/>
          <w:tab w:val="left" w:pos="9781"/>
        </w:tabs>
        <w:spacing w:line="276" w:lineRule="auto"/>
        <w:ind w:right="141"/>
        <w:jc w:val="both"/>
        <w:rPr>
          <w:i/>
        </w:rPr>
      </w:pPr>
      <w:r w:rsidRPr="00082C2D">
        <w:rPr>
          <w:i/>
        </w:rPr>
        <w:t xml:space="preserve">        </w:t>
      </w:r>
      <w:r w:rsidR="005621E3" w:rsidRPr="00082C2D">
        <w:rPr>
          <w:i/>
        </w:rPr>
        <w:t xml:space="preserve">      </w:t>
      </w:r>
      <w:r w:rsidRPr="00082C2D">
        <w:rPr>
          <w:i/>
        </w:rPr>
        <w:t xml:space="preserve">В ГИА-2022 по программам </w:t>
      </w:r>
      <w:r w:rsidRPr="00082C2D">
        <w:rPr>
          <w:b/>
          <w:i/>
        </w:rPr>
        <w:t>основного общего образования</w:t>
      </w:r>
      <w:r w:rsidRPr="00082C2D">
        <w:rPr>
          <w:i/>
        </w:rPr>
        <w:t xml:space="preserve"> приняли участие 94 обучающихся 9-х классов. Из них 90 человек в форме ОГЭ, 4 человека в форме ГВЭ. </w:t>
      </w:r>
    </w:p>
    <w:p w:rsidR="00411EB4" w:rsidRPr="00082C2D" w:rsidRDefault="009B0D51" w:rsidP="00C41097">
      <w:pPr>
        <w:shd w:val="clear" w:color="auto" w:fill="FFFFFF" w:themeFill="background1"/>
        <w:spacing w:line="276" w:lineRule="auto"/>
        <w:ind w:left="8" w:right="320"/>
        <w:rPr>
          <w:b/>
          <w:bCs/>
          <w:i/>
        </w:rPr>
      </w:pPr>
      <w:r w:rsidRPr="00082C2D">
        <w:rPr>
          <w:b/>
          <w:bCs/>
          <w:i/>
        </w:rPr>
        <w:t>Таблица 1</w:t>
      </w:r>
      <w:r w:rsidR="000A1ECF" w:rsidRPr="00082C2D">
        <w:rPr>
          <w:b/>
          <w:bCs/>
          <w:i/>
        </w:rPr>
        <w:t>9</w:t>
      </w:r>
      <w:r w:rsidRPr="00082C2D">
        <w:rPr>
          <w:b/>
          <w:bCs/>
          <w:i/>
        </w:rPr>
        <w:t xml:space="preserve">. </w:t>
      </w:r>
      <w:r w:rsidR="00411EB4" w:rsidRPr="00082C2D">
        <w:rPr>
          <w:b/>
          <w:bCs/>
          <w:i/>
        </w:rPr>
        <w:t>Обязательные экзаменационные предметы ГИА - 2023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8"/>
        <w:gridCol w:w="1804"/>
        <w:gridCol w:w="1852"/>
        <w:gridCol w:w="1804"/>
        <w:gridCol w:w="1853"/>
      </w:tblGrid>
      <w:tr w:rsidR="00411EB4" w:rsidRPr="00082C2D" w:rsidTr="009B0D51">
        <w:tc>
          <w:tcPr>
            <w:tcW w:w="2373" w:type="dxa"/>
            <w:vMerge w:val="restart"/>
            <w:shd w:val="clear" w:color="auto" w:fill="DAEEF3" w:themeFill="accent5" w:themeFillTint="33"/>
          </w:tcPr>
          <w:p w:rsidR="00411EB4" w:rsidRPr="00082C2D" w:rsidRDefault="00411EB4" w:rsidP="00411EB4">
            <w:pPr>
              <w:jc w:val="center"/>
              <w:rPr>
                <w:i/>
              </w:rPr>
            </w:pPr>
            <w:r w:rsidRPr="00082C2D">
              <w:rPr>
                <w:i/>
              </w:rPr>
              <w:t>предмет</w:t>
            </w:r>
          </w:p>
        </w:tc>
        <w:tc>
          <w:tcPr>
            <w:tcW w:w="3828" w:type="dxa"/>
            <w:gridSpan w:val="2"/>
            <w:shd w:val="clear" w:color="auto" w:fill="DAEEF3" w:themeFill="accent5" w:themeFillTint="33"/>
          </w:tcPr>
          <w:p w:rsidR="00411EB4" w:rsidRPr="00082C2D" w:rsidRDefault="00411EB4" w:rsidP="00411EB4">
            <w:pPr>
              <w:jc w:val="center"/>
              <w:rPr>
                <w:i/>
              </w:rPr>
            </w:pPr>
            <w:r w:rsidRPr="00082C2D">
              <w:rPr>
                <w:i/>
              </w:rPr>
              <w:t>ОГЭ</w:t>
            </w:r>
          </w:p>
        </w:tc>
        <w:tc>
          <w:tcPr>
            <w:tcW w:w="3829" w:type="dxa"/>
            <w:gridSpan w:val="2"/>
            <w:shd w:val="clear" w:color="auto" w:fill="DAEEF3" w:themeFill="accent5" w:themeFillTint="33"/>
          </w:tcPr>
          <w:p w:rsidR="00411EB4" w:rsidRPr="00082C2D" w:rsidRDefault="00411EB4" w:rsidP="00411EB4">
            <w:pPr>
              <w:jc w:val="center"/>
              <w:rPr>
                <w:i/>
              </w:rPr>
            </w:pPr>
            <w:r w:rsidRPr="00082C2D">
              <w:rPr>
                <w:i/>
              </w:rPr>
              <w:t>ГВЭ</w:t>
            </w:r>
          </w:p>
        </w:tc>
      </w:tr>
      <w:tr w:rsidR="00411EB4" w:rsidRPr="00082C2D" w:rsidTr="009B0D51">
        <w:tc>
          <w:tcPr>
            <w:tcW w:w="2373" w:type="dxa"/>
            <w:vMerge/>
            <w:shd w:val="clear" w:color="auto" w:fill="DBE5F1" w:themeFill="accent1" w:themeFillTint="33"/>
          </w:tcPr>
          <w:p w:rsidR="00411EB4" w:rsidRPr="00082C2D" w:rsidRDefault="00411EB4" w:rsidP="00411EB4">
            <w:pPr>
              <w:jc w:val="center"/>
              <w:rPr>
                <w:i/>
              </w:rPr>
            </w:pPr>
          </w:p>
        </w:tc>
        <w:tc>
          <w:tcPr>
            <w:tcW w:w="1914" w:type="dxa"/>
            <w:shd w:val="clear" w:color="auto" w:fill="DAEEF3" w:themeFill="accent5" w:themeFillTint="33"/>
          </w:tcPr>
          <w:p w:rsidR="00411EB4" w:rsidRPr="00082C2D" w:rsidRDefault="00411EB4" w:rsidP="00411EB4">
            <w:pPr>
              <w:jc w:val="center"/>
              <w:rPr>
                <w:i/>
              </w:rPr>
            </w:pPr>
            <w:r w:rsidRPr="00082C2D">
              <w:rPr>
                <w:i/>
              </w:rPr>
              <w:t>Кол-во учащихся</w:t>
            </w:r>
          </w:p>
        </w:tc>
        <w:tc>
          <w:tcPr>
            <w:tcW w:w="1914" w:type="dxa"/>
            <w:shd w:val="clear" w:color="auto" w:fill="DAEEF3" w:themeFill="accent5" w:themeFillTint="33"/>
          </w:tcPr>
          <w:p w:rsidR="00411EB4" w:rsidRPr="00082C2D" w:rsidRDefault="00411EB4" w:rsidP="00411EB4">
            <w:pPr>
              <w:jc w:val="center"/>
              <w:rPr>
                <w:i/>
              </w:rPr>
            </w:pPr>
            <w:r w:rsidRPr="00082C2D">
              <w:rPr>
                <w:i/>
              </w:rPr>
              <w:t>% от общего кол-ва выпускников</w:t>
            </w:r>
          </w:p>
        </w:tc>
        <w:tc>
          <w:tcPr>
            <w:tcW w:w="1914" w:type="dxa"/>
            <w:shd w:val="clear" w:color="auto" w:fill="DAEEF3" w:themeFill="accent5" w:themeFillTint="33"/>
          </w:tcPr>
          <w:p w:rsidR="00411EB4" w:rsidRPr="00082C2D" w:rsidRDefault="00411EB4" w:rsidP="00411EB4">
            <w:pPr>
              <w:jc w:val="center"/>
              <w:rPr>
                <w:i/>
              </w:rPr>
            </w:pPr>
            <w:r w:rsidRPr="00082C2D">
              <w:rPr>
                <w:i/>
              </w:rPr>
              <w:t>Кол-во учащихся</w:t>
            </w:r>
          </w:p>
        </w:tc>
        <w:tc>
          <w:tcPr>
            <w:tcW w:w="1915" w:type="dxa"/>
            <w:shd w:val="clear" w:color="auto" w:fill="DAEEF3" w:themeFill="accent5" w:themeFillTint="33"/>
          </w:tcPr>
          <w:p w:rsidR="00411EB4" w:rsidRPr="00082C2D" w:rsidRDefault="00411EB4" w:rsidP="00411EB4">
            <w:pPr>
              <w:jc w:val="center"/>
              <w:rPr>
                <w:i/>
              </w:rPr>
            </w:pPr>
            <w:r w:rsidRPr="00082C2D">
              <w:rPr>
                <w:i/>
              </w:rPr>
              <w:t>% от общего кол-ва выпускников</w:t>
            </w:r>
          </w:p>
        </w:tc>
      </w:tr>
      <w:tr w:rsidR="00411EB4" w:rsidRPr="00082C2D" w:rsidTr="002B4F28">
        <w:tc>
          <w:tcPr>
            <w:tcW w:w="2373" w:type="dxa"/>
            <w:shd w:val="clear" w:color="auto" w:fill="EAF1DD" w:themeFill="accent3" w:themeFillTint="33"/>
          </w:tcPr>
          <w:p w:rsidR="00411EB4" w:rsidRPr="00082C2D" w:rsidRDefault="00411EB4" w:rsidP="00411EB4">
            <w:pPr>
              <w:rPr>
                <w:i/>
              </w:rPr>
            </w:pPr>
            <w:r w:rsidRPr="00082C2D">
              <w:rPr>
                <w:i/>
              </w:rPr>
              <w:t>Русский язык</w:t>
            </w:r>
          </w:p>
        </w:tc>
        <w:tc>
          <w:tcPr>
            <w:tcW w:w="1914" w:type="dxa"/>
            <w:shd w:val="clear" w:color="auto" w:fill="EAF1DD" w:themeFill="accent3" w:themeFillTint="33"/>
          </w:tcPr>
          <w:p w:rsidR="00411EB4" w:rsidRPr="00082C2D" w:rsidRDefault="00411EB4" w:rsidP="00411EB4">
            <w:pPr>
              <w:jc w:val="center"/>
              <w:rPr>
                <w:i/>
              </w:rPr>
            </w:pPr>
            <w:r w:rsidRPr="00082C2D">
              <w:rPr>
                <w:i/>
              </w:rPr>
              <w:t>90</w:t>
            </w:r>
          </w:p>
        </w:tc>
        <w:tc>
          <w:tcPr>
            <w:tcW w:w="1914" w:type="dxa"/>
            <w:shd w:val="clear" w:color="auto" w:fill="EAF1DD" w:themeFill="accent3" w:themeFillTint="33"/>
          </w:tcPr>
          <w:p w:rsidR="00411EB4" w:rsidRPr="00082C2D" w:rsidRDefault="00411EB4" w:rsidP="00411EB4">
            <w:pPr>
              <w:jc w:val="center"/>
              <w:rPr>
                <w:i/>
              </w:rPr>
            </w:pPr>
            <w:r w:rsidRPr="00082C2D">
              <w:rPr>
                <w:i/>
              </w:rPr>
              <w:t>96%</w:t>
            </w:r>
          </w:p>
        </w:tc>
        <w:tc>
          <w:tcPr>
            <w:tcW w:w="1914" w:type="dxa"/>
            <w:shd w:val="clear" w:color="auto" w:fill="EAF1DD" w:themeFill="accent3" w:themeFillTint="33"/>
          </w:tcPr>
          <w:p w:rsidR="00411EB4" w:rsidRPr="00082C2D" w:rsidRDefault="00411EB4" w:rsidP="00411EB4">
            <w:pPr>
              <w:jc w:val="center"/>
              <w:rPr>
                <w:i/>
              </w:rPr>
            </w:pPr>
            <w:r w:rsidRPr="00082C2D">
              <w:rPr>
                <w:i/>
              </w:rPr>
              <w:t>4</w:t>
            </w:r>
          </w:p>
        </w:tc>
        <w:tc>
          <w:tcPr>
            <w:tcW w:w="1915" w:type="dxa"/>
            <w:shd w:val="clear" w:color="auto" w:fill="EAF1DD" w:themeFill="accent3" w:themeFillTint="33"/>
          </w:tcPr>
          <w:p w:rsidR="00411EB4" w:rsidRPr="00082C2D" w:rsidRDefault="00411EB4" w:rsidP="00411EB4">
            <w:pPr>
              <w:jc w:val="center"/>
              <w:rPr>
                <w:i/>
              </w:rPr>
            </w:pPr>
            <w:r w:rsidRPr="00082C2D">
              <w:rPr>
                <w:i/>
              </w:rPr>
              <w:t>4%</w:t>
            </w:r>
          </w:p>
        </w:tc>
      </w:tr>
      <w:tr w:rsidR="00411EB4" w:rsidRPr="00082C2D" w:rsidTr="002B4F28">
        <w:tc>
          <w:tcPr>
            <w:tcW w:w="2373" w:type="dxa"/>
            <w:shd w:val="clear" w:color="auto" w:fill="EAF1DD" w:themeFill="accent3" w:themeFillTint="33"/>
          </w:tcPr>
          <w:p w:rsidR="00411EB4" w:rsidRPr="00082C2D" w:rsidRDefault="00411EB4" w:rsidP="00411EB4">
            <w:pPr>
              <w:rPr>
                <w:i/>
              </w:rPr>
            </w:pPr>
            <w:r w:rsidRPr="00082C2D">
              <w:rPr>
                <w:i/>
              </w:rPr>
              <w:t>Математика</w:t>
            </w:r>
          </w:p>
        </w:tc>
        <w:tc>
          <w:tcPr>
            <w:tcW w:w="1914" w:type="dxa"/>
            <w:shd w:val="clear" w:color="auto" w:fill="EAF1DD" w:themeFill="accent3" w:themeFillTint="33"/>
          </w:tcPr>
          <w:p w:rsidR="00411EB4" w:rsidRPr="00082C2D" w:rsidRDefault="00411EB4" w:rsidP="00411EB4">
            <w:pPr>
              <w:jc w:val="center"/>
              <w:rPr>
                <w:i/>
              </w:rPr>
            </w:pPr>
            <w:r w:rsidRPr="00082C2D">
              <w:rPr>
                <w:i/>
              </w:rPr>
              <w:t>90</w:t>
            </w:r>
          </w:p>
        </w:tc>
        <w:tc>
          <w:tcPr>
            <w:tcW w:w="1914" w:type="dxa"/>
            <w:shd w:val="clear" w:color="auto" w:fill="EAF1DD" w:themeFill="accent3" w:themeFillTint="33"/>
          </w:tcPr>
          <w:p w:rsidR="00411EB4" w:rsidRPr="00082C2D" w:rsidRDefault="00411EB4" w:rsidP="00411EB4">
            <w:pPr>
              <w:jc w:val="center"/>
              <w:rPr>
                <w:i/>
              </w:rPr>
            </w:pPr>
            <w:r w:rsidRPr="00082C2D">
              <w:rPr>
                <w:i/>
              </w:rPr>
              <w:t>96%</w:t>
            </w:r>
          </w:p>
        </w:tc>
        <w:tc>
          <w:tcPr>
            <w:tcW w:w="1914" w:type="dxa"/>
            <w:shd w:val="clear" w:color="auto" w:fill="EAF1DD" w:themeFill="accent3" w:themeFillTint="33"/>
          </w:tcPr>
          <w:p w:rsidR="00411EB4" w:rsidRPr="00082C2D" w:rsidRDefault="00411EB4" w:rsidP="00411EB4">
            <w:pPr>
              <w:jc w:val="center"/>
              <w:rPr>
                <w:i/>
              </w:rPr>
            </w:pPr>
            <w:r w:rsidRPr="00082C2D">
              <w:rPr>
                <w:i/>
              </w:rPr>
              <w:t>4</w:t>
            </w:r>
          </w:p>
        </w:tc>
        <w:tc>
          <w:tcPr>
            <w:tcW w:w="1915" w:type="dxa"/>
            <w:shd w:val="clear" w:color="auto" w:fill="EAF1DD" w:themeFill="accent3" w:themeFillTint="33"/>
          </w:tcPr>
          <w:p w:rsidR="00411EB4" w:rsidRPr="00082C2D" w:rsidRDefault="00411EB4" w:rsidP="00411EB4">
            <w:pPr>
              <w:jc w:val="center"/>
              <w:rPr>
                <w:i/>
              </w:rPr>
            </w:pPr>
            <w:r w:rsidRPr="00082C2D">
              <w:rPr>
                <w:i/>
              </w:rPr>
              <w:t>4%</w:t>
            </w:r>
          </w:p>
        </w:tc>
      </w:tr>
    </w:tbl>
    <w:p w:rsidR="00411EB4" w:rsidRPr="00082C2D" w:rsidRDefault="00411EB4" w:rsidP="00411EB4">
      <w:pPr>
        <w:shd w:val="clear" w:color="auto" w:fill="FFFFFF" w:themeFill="background1"/>
        <w:spacing w:line="276" w:lineRule="auto"/>
        <w:ind w:right="141"/>
        <w:jc w:val="both"/>
        <w:rPr>
          <w:rFonts w:eastAsiaTheme="minorEastAsia"/>
          <w:b/>
          <w:i/>
        </w:rPr>
      </w:pPr>
    </w:p>
    <w:p w:rsidR="00411EB4" w:rsidRPr="00082C2D" w:rsidRDefault="00C41097" w:rsidP="00C41097">
      <w:pPr>
        <w:shd w:val="clear" w:color="auto" w:fill="FFFFFF" w:themeFill="background1"/>
        <w:spacing w:line="276" w:lineRule="auto"/>
        <w:ind w:right="141"/>
        <w:rPr>
          <w:rFonts w:eastAsiaTheme="minorEastAsia"/>
          <w:b/>
          <w:i/>
        </w:rPr>
      </w:pPr>
      <w:r w:rsidRPr="00082C2D">
        <w:rPr>
          <w:rFonts w:eastAsiaTheme="minorEastAsia"/>
          <w:b/>
          <w:i/>
        </w:rPr>
        <w:t xml:space="preserve">Таблица </w:t>
      </w:r>
      <w:r w:rsidR="000A1ECF" w:rsidRPr="00082C2D">
        <w:rPr>
          <w:rFonts w:eastAsiaTheme="minorEastAsia"/>
          <w:b/>
          <w:i/>
        </w:rPr>
        <w:t>20</w:t>
      </w:r>
      <w:r w:rsidRPr="00082C2D">
        <w:rPr>
          <w:rFonts w:eastAsiaTheme="minorEastAsia"/>
          <w:b/>
          <w:i/>
        </w:rPr>
        <w:t xml:space="preserve">. </w:t>
      </w:r>
      <w:r w:rsidR="00411EB4" w:rsidRPr="00082C2D">
        <w:rPr>
          <w:rFonts w:eastAsiaTheme="minorEastAsia"/>
          <w:b/>
          <w:i/>
        </w:rPr>
        <w:t>Экзаменационные предметы по выбору ГИА – 2023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3212"/>
        <w:gridCol w:w="3758"/>
      </w:tblGrid>
      <w:tr w:rsidR="00411EB4" w:rsidRPr="00082C2D" w:rsidTr="009B0D51">
        <w:tc>
          <w:tcPr>
            <w:tcW w:w="2660" w:type="dxa"/>
            <w:vMerge w:val="restart"/>
            <w:shd w:val="clear" w:color="auto" w:fill="DAEEF3" w:themeFill="accent5" w:themeFillTint="33"/>
          </w:tcPr>
          <w:p w:rsidR="00411EB4" w:rsidRPr="00082C2D" w:rsidRDefault="00411EB4" w:rsidP="00411EB4">
            <w:pPr>
              <w:jc w:val="center"/>
              <w:rPr>
                <w:i/>
              </w:rPr>
            </w:pPr>
            <w:r w:rsidRPr="00082C2D">
              <w:rPr>
                <w:i/>
              </w:rPr>
              <w:t>Предмет</w:t>
            </w:r>
          </w:p>
        </w:tc>
        <w:tc>
          <w:tcPr>
            <w:tcW w:w="7371" w:type="dxa"/>
            <w:gridSpan w:val="2"/>
            <w:shd w:val="clear" w:color="auto" w:fill="DAEEF3" w:themeFill="accent5" w:themeFillTint="33"/>
          </w:tcPr>
          <w:p w:rsidR="00411EB4" w:rsidRPr="00082C2D" w:rsidRDefault="00411EB4" w:rsidP="00411EB4">
            <w:pPr>
              <w:jc w:val="center"/>
              <w:rPr>
                <w:i/>
              </w:rPr>
            </w:pPr>
            <w:r w:rsidRPr="00082C2D">
              <w:rPr>
                <w:i/>
              </w:rPr>
              <w:t>ОГЭ</w:t>
            </w:r>
          </w:p>
        </w:tc>
      </w:tr>
      <w:tr w:rsidR="00411EB4" w:rsidRPr="00082C2D" w:rsidTr="009B0D51">
        <w:tc>
          <w:tcPr>
            <w:tcW w:w="2660" w:type="dxa"/>
            <w:vMerge/>
            <w:shd w:val="clear" w:color="auto" w:fill="DBE5F1" w:themeFill="accent1" w:themeFillTint="33"/>
          </w:tcPr>
          <w:p w:rsidR="00411EB4" w:rsidRPr="00082C2D" w:rsidRDefault="00411EB4" w:rsidP="00411EB4">
            <w:pPr>
              <w:jc w:val="center"/>
              <w:rPr>
                <w:i/>
              </w:rPr>
            </w:pPr>
          </w:p>
        </w:tc>
        <w:tc>
          <w:tcPr>
            <w:tcW w:w="3402" w:type="dxa"/>
            <w:shd w:val="clear" w:color="auto" w:fill="DAEEF3" w:themeFill="accent5" w:themeFillTint="33"/>
          </w:tcPr>
          <w:p w:rsidR="00411EB4" w:rsidRPr="00082C2D" w:rsidRDefault="00411EB4" w:rsidP="00411EB4">
            <w:pPr>
              <w:jc w:val="center"/>
              <w:rPr>
                <w:i/>
              </w:rPr>
            </w:pPr>
            <w:r w:rsidRPr="00082C2D">
              <w:rPr>
                <w:i/>
              </w:rPr>
              <w:t>Кол – во учащихся</w:t>
            </w:r>
          </w:p>
        </w:tc>
        <w:tc>
          <w:tcPr>
            <w:tcW w:w="3969" w:type="dxa"/>
            <w:shd w:val="clear" w:color="auto" w:fill="DAEEF3" w:themeFill="accent5" w:themeFillTint="33"/>
          </w:tcPr>
          <w:p w:rsidR="00411EB4" w:rsidRPr="00082C2D" w:rsidRDefault="00411EB4" w:rsidP="00411EB4">
            <w:pPr>
              <w:jc w:val="center"/>
              <w:rPr>
                <w:i/>
              </w:rPr>
            </w:pPr>
            <w:r w:rsidRPr="00082C2D">
              <w:rPr>
                <w:i/>
              </w:rPr>
              <w:t>% от общего кол-ва выпускников</w:t>
            </w:r>
          </w:p>
        </w:tc>
      </w:tr>
      <w:tr w:rsidR="00411EB4" w:rsidRPr="00082C2D" w:rsidTr="002B4F28">
        <w:tc>
          <w:tcPr>
            <w:tcW w:w="2660" w:type="dxa"/>
            <w:shd w:val="clear" w:color="auto" w:fill="EAF1DD" w:themeFill="accent3" w:themeFillTint="33"/>
          </w:tcPr>
          <w:p w:rsidR="00411EB4" w:rsidRPr="00082C2D" w:rsidRDefault="00411EB4" w:rsidP="00411EB4">
            <w:pPr>
              <w:rPr>
                <w:i/>
              </w:rPr>
            </w:pPr>
            <w:r w:rsidRPr="00082C2D">
              <w:rPr>
                <w:i/>
              </w:rPr>
              <w:t>Информатика</w:t>
            </w:r>
          </w:p>
        </w:tc>
        <w:tc>
          <w:tcPr>
            <w:tcW w:w="3402" w:type="dxa"/>
            <w:shd w:val="clear" w:color="auto" w:fill="EAF1DD" w:themeFill="accent3" w:themeFillTint="33"/>
          </w:tcPr>
          <w:p w:rsidR="00411EB4" w:rsidRPr="00082C2D" w:rsidRDefault="00411EB4" w:rsidP="00411EB4">
            <w:pPr>
              <w:jc w:val="center"/>
              <w:rPr>
                <w:i/>
              </w:rPr>
            </w:pPr>
            <w:r w:rsidRPr="00082C2D">
              <w:rPr>
                <w:i/>
              </w:rPr>
              <w:t>73</w:t>
            </w:r>
          </w:p>
        </w:tc>
        <w:tc>
          <w:tcPr>
            <w:tcW w:w="3969" w:type="dxa"/>
            <w:shd w:val="clear" w:color="auto" w:fill="EAF1DD" w:themeFill="accent3" w:themeFillTint="33"/>
          </w:tcPr>
          <w:p w:rsidR="00411EB4" w:rsidRPr="00082C2D" w:rsidRDefault="00411EB4" w:rsidP="00411EB4">
            <w:pPr>
              <w:jc w:val="center"/>
              <w:rPr>
                <w:i/>
              </w:rPr>
            </w:pPr>
            <w:r w:rsidRPr="00082C2D">
              <w:rPr>
                <w:i/>
              </w:rPr>
              <w:t>77%</w:t>
            </w:r>
          </w:p>
        </w:tc>
      </w:tr>
      <w:tr w:rsidR="00411EB4" w:rsidRPr="00082C2D" w:rsidTr="002B4F28">
        <w:tc>
          <w:tcPr>
            <w:tcW w:w="2660" w:type="dxa"/>
            <w:shd w:val="clear" w:color="auto" w:fill="EAF1DD" w:themeFill="accent3" w:themeFillTint="33"/>
          </w:tcPr>
          <w:p w:rsidR="00411EB4" w:rsidRPr="00082C2D" w:rsidRDefault="00411EB4" w:rsidP="00411EB4">
            <w:pPr>
              <w:rPr>
                <w:i/>
              </w:rPr>
            </w:pPr>
            <w:r w:rsidRPr="00082C2D">
              <w:rPr>
                <w:i/>
              </w:rPr>
              <w:t>Физика</w:t>
            </w:r>
          </w:p>
        </w:tc>
        <w:tc>
          <w:tcPr>
            <w:tcW w:w="3402" w:type="dxa"/>
            <w:shd w:val="clear" w:color="auto" w:fill="EAF1DD" w:themeFill="accent3" w:themeFillTint="33"/>
          </w:tcPr>
          <w:p w:rsidR="00411EB4" w:rsidRPr="00082C2D" w:rsidRDefault="00411EB4" w:rsidP="00411EB4">
            <w:pPr>
              <w:jc w:val="center"/>
              <w:rPr>
                <w:i/>
              </w:rPr>
            </w:pPr>
            <w:r w:rsidRPr="00082C2D">
              <w:rPr>
                <w:i/>
              </w:rPr>
              <w:t>36</w:t>
            </w:r>
          </w:p>
        </w:tc>
        <w:tc>
          <w:tcPr>
            <w:tcW w:w="3969" w:type="dxa"/>
            <w:shd w:val="clear" w:color="auto" w:fill="EAF1DD" w:themeFill="accent3" w:themeFillTint="33"/>
          </w:tcPr>
          <w:p w:rsidR="00411EB4" w:rsidRPr="00082C2D" w:rsidRDefault="00411EB4" w:rsidP="00411EB4">
            <w:pPr>
              <w:jc w:val="center"/>
              <w:rPr>
                <w:i/>
              </w:rPr>
            </w:pPr>
            <w:r w:rsidRPr="00082C2D">
              <w:rPr>
                <w:i/>
              </w:rPr>
              <w:t>38%</w:t>
            </w:r>
          </w:p>
        </w:tc>
      </w:tr>
      <w:tr w:rsidR="00411EB4" w:rsidRPr="00082C2D" w:rsidTr="002B4F28">
        <w:tc>
          <w:tcPr>
            <w:tcW w:w="2660" w:type="dxa"/>
            <w:shd w:val="clear" w:color="auto" w:fill="EAF1DD" w:themeFill="accent3" w:themeFillTint="33"/>
          </w:tcPr>
          <w:p w:rsidR="00411EB4" w:rsidRPr="00082C2D" w:rsidRDefault="00411EB4" w:rsidP="00411EB4">
            <w:pPr>
              <w:rPr>
                <w:i/>
              </w:rPr>
            </w:pPr>
            <w:r w:rsidRPr="00082C2D">
              <w:rPr>
                <w:i/>
              </w:rPr>
              <w:t>География</w:t>
            </w:r>
          </w:p>
        </w:tc>
        <w:tc>
          <w:tcPr>
            <w:tcW w:w="3402" w:type="dxa"/>
            <w:shd w:val="clear" w:color="auto" w:fill="EAF1DD" w:themeFill="accent3" w:themeFillTint="33"/>
          </w:tcPr>
          <w:p w:rsidR="00411EB4" w:rsidRPr="00082C2D" w:rsidRDefault="00411EB4" w:rsidP="00411EB4">
            <w:pPr>
              <w:jc w:val="center"/>
              <w:rPr>
                <w:i/>
              </w:rPr>
            </w:pPr>
            <w:r w:rsidRPr="00082C2D">
              <w:rPr>
                <w:i/>
              </w:rPr>
              <w:t>37</w:t>
            </w:r>
          </w:p>
        </w:tc>
        <w:tc>
          <w:tcPr>
            <w:tcW w:w="3969" w:type="dxa"/>
            <w:shd w:val="clear" w:color="auto" w:fill="EAF1DD" w:themeFill="accent3" w:themeFillTint="33"/>
          </w:tcPr>
          <w:p w:rsidR="00411EB4" w:rsidRPr="00082C2D" w:rsidRDefault="00411EB4" w:rsidP="00411EB4">
            <w:pPr>
              <w:jc w:val="center"/>
              <w:rPr>
                <w:i/>
              </w:rPr>
            </w:pPr>
            <w:r w:rsidRPr="00082C2D">
              <w:rPr>
                <w:i/>
              </w:rPr>
              <w:t>39%</w:t>
            </w:r>
          </w:p>
        </w:tc>
      </w:tr>
      <w:tr w:rsidR="00411EB4" w:rsidRPr="00082C2D" w:rsidTr="002B4F28">
        <w:tc>
          <w:tcPr>
            <w:tcW w:w="2660" w:type="dxa"/>
            <w:shd w:val="clear" w:color="auto" w:fill="EAF1DD" w:themeFill="accent3" w:themeFillTint="33"/>
          </w:tcPr>
          <w:p w:rsidR="00411EB4" w:rsidRPr="00082C2D" w:rsidRDefault="00411EB4" w:rsidP="00411EB4">
            <w:pPr>
              <w:rPr>
                <w:i/>
              </w:rPr>
            </w:pPr>
            <w:r w:rsidRPr="00082C2D">
              <w:rPr>
                <w:i/>
              </w:rPr>
              <w:t>Обществознание</w:t>
            </w:r>
          </w:p>
        </w:tc>
        <w:tc>
          <w:tcPr>
            <w:tcW w:w="3402" w:type="dxa"/>
            <w:shd w:val="clear" w:color="auto" w:fill="EAF1DD" w:themeFill="accent3" w:themeFillTint="33"/>
          </w:tcPr>
          <w:p w:rsidR="00411EB4" w:rsidRPr="00082C2D" w:rsidRDefault="00411EB4" w:rsidP="00411EB4">
            <w:pPr>
              <w:jc w:val="center"/>
              <w:rPr>
                <w:i/>
              </w:rPr>
            </w:pPr>
            <w:r w:rsidRPr="00082C2D">
              <w:rPr>
                <w:i/>
              </w:rPr>
              <w:t>33</w:t>
            </w:r>
          </w:p>
        </w:tc>
        <w:tc>
          <w:tcPr>
            <w:tcW w:w="3969" w:type="dxa"/>
            <w:shd w:val="clear" w:color="auto" w:fill="EAF1DD" w:themeFill="accent3" w:themeFillTint="33"/>
          </w:tcPr>
          <w:p w:rsidR="00411EB4" w:rsidRPr="00082C2D" w:rsidRDefault="00411EB4" w:rsidP="00411EB4">
            <w:pPr>
              <w:jc w:val="center"/>
              <w:rPr>
                <w:i/>
              </w:rPr>
            </w:pPr>
            <w:r w:rsidRPr="00082C2D">
              <w:rPr>
                <w:i/>
              </w:rPr>
              <w:t>35%</w:t>
            </w:r>
          </w:p>
        </w:tc>
      </w:tr>
      <w:tr w:rsidR="00411EB4" w:rsidRPr="00082C2D" w:rsidTr="002B4F28">
        <w:tc>
          <w:tcPr>
            <w:tcW w:w="2660" w:type="dxa"/>
            <w:shd w:val="clear" w:color="auto" w:fill="EAF1DD" w:themeFill="accent3" w:themeFillTint="33"/>
          </w:tcPr>
          <w:p w:rsidR="00411EB4" w:rsidRPr="00082C2D" w:rsidRDefault="00411EB4" w:rsidP="00411EB4">
            <w:pPr>
              <w:rPr>
                <w:i/>
              </w:rPr>
            </w:pPr>
            <w:r w:rsidRPr="00082C2D">
              <w:rPr>
                <w:i/>
              </w:rPr>
              <w:lastRenderedPageBreak/>
              <w:t>Биология</w:t>
            </w:r>
          </w:p>
        </w:tc>
        <w:tc>
          <w:tcPr>
            <w:tcW w:w="3402" w:type="dxa"/>
            <w:shd w:val="clear" w:color="auto" w:fill="EAF1DD" w:themeFill="accent3" w:themeFillTint="33"/>
          </w:tcPr>
          <w:p w:rsidR="00411EB4" w:rsidRPr="00082C2D" w:rsidRDefault="00411EB4" w:rsidP="00411EB4">
            <w:pPr>
              <w:jc w:val="center"/>
              <w:rPr>
                <w:i/>
              </w:rPr>
            </w:pPr>
            <w:r w:rsidRPr="00082C2D">
              <w:rPr>
                <w:i/>
              </w:rPr>
              <w:t>1</w:t>
            </w:r>
          </w:p>
        </w:tc>
        <w:tc>
          <w:tcPr>
            <w:tcW w:w="3969" w:type="dxa"/>
            <w:shd w:val="clear" w:color="auto" w:fill="EAF1DD" w:themeFill="accent3" w:themeFillTint="33"/>
          </w:tcPr>
          <w:p w:rsidR="00411EB4" w:rsidRPr="00082C2D" w:rsidRDefault="00411EB4" w:rsidP="00411EB4">
            <w:pPr>
              <w:jc w:val="center"/>
              <w:rPr>
                <w:i/>
              </w:rPr>
            </w:pPr>
            <w:r w:rsidRPr="00082C2D">
              <w:rPr>
                <w:i/>
              </w:rPr>
              <w:t>1%</w:t>
            </w:r>
          </w:p>
        </w:tc>
      </w:tr>
    </w:tbl>
    <w:p w:rsidR="00411EB4" w:rsidRPr="00082C2D" w:rsidRDefault="00411EB4" w:rsidP="00C41097">
      <w:pPr>
        <w:shd w:val="clear" w:color="auto" w:fill="FFFFFF" w:themeFill="background1"/>
        <w:spacing w:line="276" w:lineRule="auto"/>
        <w:ind w:right="320" w:firstLine="708"/>
        <w:jc w:val="both"/>
        <w:rPr>
          <w:rFonts w:eastAsiaTheme="minorEastAsia"/>
          <w:i/>
        </w:rPr>
      </w:pPr>
      <w:r w:rsidRPr="00082C2D">
        <w:rPr>
          <w:i/>
        </w:rPr>
        <w:t>Задача по совершенствованию качества подготовки учащихся 9 класса к государственной итоговой аттестации, в основном, была решена, что показывают результаты ГИА - 2023 в форме ОГЭ/ГВЭ.</w:t>
      </w:r>
    </w:p>
    <w:p w:rsidR="00411EB4" w:rsidRPr="00082C2D" w:rsidRDefault="00C41097" w:rsidP="00C41097">
      <w:pPr>
        <w:shd w:val="clear" w:color="auto" w:fill="FFFFFF" w:themeFill="background1"/>
        <w:spacing w:line="276" w:lineRule="auto"/>
        <w:ind w:right="141"/>
        <w:rPr>
          <w:rFonts w:eastAsiaTheme="minorEastAsia"/>
          <w:b/>
          <w:i/>
        </w:rPr>
      </w:pPr>
      <w:r w:rsidRPr="00082C2D">
        <w:rPr>
          <w:rFonts w:eastAsiaTheme="minorEastAsia"/>
          <w:b/>
          <w:i/>
        </w:rPr>
        <w:t xml:space="preserve">Таблица </w:t>
      </w:r>
      <w:r w:rsidR="000A1ECF" w:rsidRPr="00082C2D">
        <w:rPr>
          <w:rFonts w:eastAsiaTheme="minorEastAsia"/>
          <w:b/>
          <w:i/>
        </w:rPr>
        <w:t>21</w:t>
      </w:r>
      <w:r w:rsidRPr="00082C2D">
        <w:rPr>
          <w:rFonts w:eastAsiaTheme="minorEastAsia"/>
          <w:b/>
          <w:i/>
        </w:rPr>
        <w:t xml:space="preserve">. </w:t>
      </w:r>
      <w:r w:rsidR="00411EB4" w:rsidRPr="00082C2D">
        <w:rPr>
          <w:rFonts w:eastAsiaTheme="minorEastAsia"/>
          <w:b/>
          <w:i/>
        </w:rPr>
        <w:t>Результаты ГИА-9 в форме ОГЭ – предметы по выбору</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2"/>
        <w:gridCol w:w="1012"/>
        <w:gridCol w:w="1176"/>
        <w:gridCol w:w="864"/>
        <w:gridCol w:w="865"/>
        <w:gridCol w:w="865"/>
        <w:gridCol w:w="884"/>
        <w:gridCol w:w="890"/>
        <w:gridCol w:w="956"/>
        <w:gridCol w:w="577"/>
      </w:tblGrid>
      <w:tr w:rsidR="00411EB4" w:rsidRPr="00082C2D" w:rsidTr="00C41097">
        <w:tc>
          <w:tcPr>
            <w:tcW w:w="1942" w:type="dxa"/>
            <w:vMerge w:val="restart"/>
            <w:shd w:val="clear" w:color="auto" w:fill="DAEEF3" w:themeFill="accent5" w:themeFillTint="33"/>
          </w:tcPr>
          <w:p w:rsidR="00411EB4" w:rsidRPr="00082C2D" w:rsidRDefault="00411EB4" w:rsidP="00411EB4">
            <w:pPr>
              <w:jc w:val="center"/>
              <w:rPr>
                <w:i/>
              </w:rPr>
            </w:pPr>
            <w:r w:rsidRPr="00082C2D">
              <w:rPr>
                <w:i/>
              </w:rPr>
              <w:t>Предмет</w:t>
            </w:r>
          </w:p>
        </w:tc>
        <w:tc>
          <w:tcPr>
            <w:tcW w:w="1012" w:type="dxa"/>
            <w:vMerge w:val="restart"/>
            <w:shd w:val="clear" w:color="auto" w:fill="DAEEF3" w:themeFill="accent5" w:themeFillTint="33"/>
          </w:tcPr>
          <w:p w:rsidR="00411EB4" w:rsidRPr="00082C2D" w:rsidRDefault="00411EB4" w:rsidP="00411EB4">
            <w:pPr>
              <w:jc w:val="center"/>
              <w:rPr>
                <w:i/>
              </w:rPr>
            </w:pPr>
            <w:r w:rsidRPr="00082C2D">
              <w:rPr>
                <w:i/>
              </w:rPr>
              <w:t>Всего сдавало ОГЭ</w:t>
            </w:r>
          </w:p>
        </w:tc>
        <w:tc>
          <w:tcPr>
            <w:tcW w:w="3770" w:type="dxa"/>
            <w:gridSpan w:val="4"/>
            <w:shd w:val="clear" w:color="auto" w:fill="DAEEF3" w:themeFill="accent5" w:themeFillTint="33"/>
          </w:tcPr>
          <w:p w:rsidR="00411EB4" w:rsidRPr="00082C2D" w:rsidRDefault="00411EB4" w:rsidP="00411EB4">
            <w:pPr>
              <w:jc w:val="center"/>
              <w:rPr>
                <w:i/>
              </w:rPr>
            </w:pPr>
            <w:r w:rsidRPr="00082C2D">
              <w:rPr>
                <w:i/>
              </w:rPr>
              <w:t>Получили оценку</w:t>
            </w:r>
          </w:p>
        </w:tc>
        <w:tc>
          <w:tcPr>
            <w:tcW w:w="3307" w:type="dxa"/>
            <w:gridSpan w:val="4"/>
            <w:shd w:val="clear" w:color="auto" w:fill="DAEEF3" w:themeFill="accent5" w:themeFillTint="33"/>
          </w:tcPr>
          <w:p w:rsidR="00411EB4" w:rsidRPr="00082C2D" w:rsidRDefault="00411EB4" w:rsidP="00411EB4">
            <w:pPr>
              <w:jc w:val="center"/>
              <w:rPr>
                <w:i/>
              </w:rPr>
            </w:pPr>
            <w:r w:rsidRPr="00082C2D">
              <w:rPr>
                <w:i/>
              </w:rPr>
              <w:t>Показатели</w:t>
            </w:r>
          </w:p>
        </w:tc>
      </w:tr>
      <w:tr w:rsidR="00411EB4" w:rsidRPr="00082C2D" w:rsidTr="00C41097">
        <w:tc>
          <w:tcPr>
            <w:tcW w:w="1942" w:type="dxa"/>
            <w:vMerge/>
            <w:shd w:val="clear" w:color="auto" w:fill="DBE5F1" w:themeFill="accent1" w:themeFillTint="33"/>
          </w:tcPr>
          <w:p w:rsidR="00411EB4" w:rsidRPr="00082C2D" w:rsidRDefault="00411EB4" w:rsidP="00411EB4">
            <w:pPr>
              <w:jc w:val="center"/>
              <w:rPr>
                <w:i/>
              </w:rPr>
            </w:pPr>
          </w:p>
        </w:tc>
        <w:tc>
          <w:tcPr>
            <w:tcW w:w="1012" w:type="dxa"/>
            <w:vMerge/>
            <w:shd w:val="clear" w:color="auto" w:fill="DBE5F1" w:themeFill="accent1" w:themeFillTint="33"/>
          </w:tcPr>
          <w:p w:rsidR="00411EB4" w:rsidRPr="00082C2D" w:rsidRDefault="00411EB4" w:rsidP="00411EB4">
            <w:pPr>
              <w:jc w:val="center"/>
              <w:rPr>
                <w:i/>
              </w:rPr>
            </w:pPr>
          </w:p>
        </w:tc>
        <w:tc>
          <w:tcPr>
            <w:tcW w:w="1176" w:type="dxa"/>
            <w:shd w:val="clear" w:color="auto" w:fill="DAEEF3" w:themeFill="accent5" w:themeFillTint="33"/>
          </w:tcPr>
          <w:p w:rsidR="00411EB4" w:rsidRPr="00082C2D" w:rsidRDefault="00411EB4" w:rsidP="00411EB4">
            <w:pPr>
              <w:jc w:val="center"/>
              <w:rPr>
                <w:i/>
              </w:rPr>
            </w:pPr>
            <w:r w:rsidRPr="00082C2D">
              <w:rPr>
                <w:i/>
              </w:rPr>
              <w:t>5</w:t>
            </w:r>
          </w:p>
        </w:tc>
        <w:tc>
          <w:tcPr>
            <w:tcW w:w="864" w:type="dxa"/>
            <w:shd w:val="clear" w:color="auto" w:fill="DAEEF3" w:themeFill="accent5" w:themeFillTint="33"/>
          </w:tcPr>
          <w:p w:rsidR="00411EB4" w:rsidRPr="00082C2D" w:rsidRDefault="00411EB4" w:rsidP="00411EB4">
            <w:pPr>
              <w:jc w:val="center"/>
              <w:rPr>
                <w:i/>
              </w:rPr>
            </w:pPr>
            <w:r w:rsidRPr="00082C2D">
              <w:rPr>
                <w:i/>
              </w:rPr>
              <w:t>4</w:t>
            </w:r>
          </w:p>
        </w:tc>
        <w:tc>
          <w:tcPr>
            <w:tcW w:w="865" w:type="dxa"/>
            <w:shd w:val="clear" w:color="auto" w:fill="DAEEF3" w:themeFill="accent5" w:themeFillTint="33"/>
          </w:tcPr>
          <w:p w:rsidR="00411EB4" w:rsidRPr="00082C2D" w:rsidRDefault="00411EB4" w:rsidP="00411EB4">
            <w:pPr>
              <w:jc w:val="center"/>
              <w:rPr>
                <w:i/>
              </w:rPr>
            </w:pPr>
            <w:r w:rsidRPr="00082C2D">
              <w:rPr>
                <w:i/>
              </w:rPr>
              <w:t>3</w:t>
            </w:r>
          </w:p>
        </w:tc>
        <w:tc>
          <w:tcPr>
            <w:tcW w:w="865" w:type="dxa"/>
            <w:shd w:val="clear" w:color="auto" w:fill="DAEEF3" w:themeFill="accent5" w:themeFillTint="33"/>
          </w:tcPr>
          <w:p w:rsidR="00411EB4" w:rsidRPr="00082C2D" w:rsidRDefault="00411EB4" w:rsidP="00411EB4">
            <w:pPr>
              <w:jc w:val="center"/>
              <w:rPr>
                <w:i/>
              </w:rPr>
            </w:pPr>
            <w:r w:rsidRPr="00082C2D">
              <w:rPr>
                <w:i/>
              </w:rPr>
              <w:t>2</w:t>
            </w:r>
          </w:p>
        </w:tc>
        <w:tc>
          <w:tcPr>
            <w:tcW w:w="884" w:type="dxa"/>
            <w:shd w:val="clear" w:color="auto" w:fill="DAEEF3" w:themeFill="accent5" w:themeFillTint="33"/>
          </w:tcPr>
          <w:p w:rsidR="00411EB4" w:rsidRPr="00082C2D" w:rsidRDefault="00411EB4" w:rsidP="00411EB4">
            <w:pPr>
              <w:jc w:val="center"/>
              <w:rPr>
                <w:i/>
              </w:rPr>
            </w:pPr>
            <w:r w:rsidRPr="00082C2D">
              <w:rPr>
                <w:i/>
              </w:rPr>
              <w:t>Ср. тест балл</w:t>
            </w:r>
          </w:p>
        </w:tc>
        <w:tc>
          <w:tcPr>
            <w:tcW w:w="890" w:type="dxa"/>
            <w:shd w:val="clear" w:color="auto" w:fill="DAEEF3" w:themeFill="accent5" w:themeFillTint="33"/>
          </w:tcPr>
          <w:p w:rsidR="00411EB4" w:rsidRPr="00082C2D" w:rsidRDefault="00411EB4" w:rsidP="00411EB4">
            <w:pPr>
              <w:jc w:val="center"/>
              <w:rPr>
                <w:i/>
              </w:rPr>
            </w:pPr>
            <w:r w:rsidRPr="00082C2D">
              <w:rPr>
                <w:i/>
              </w:rPr>
              <w:t xml:space="preserve">Ср. </w:t>
            </w:r>
            <w:proofErr w:type="spellStart"/>
            <w:r w:rsidRPr="00082C2D">
              <w:rPr>
                <w:i/>
              </w:rPr>
              <w:t>оцен</w:t>
            </w:r>
            <w:proofErr w:type="spellEnd"/>
            <w:r w:rsidRPr="00082C2D">
              <w:rPr>
                <w:i/>
              </w:rPr>
              <w:t>. балл</w:t>
            </w:r>
          </w:p>
        </w:tc>
        <w:tc>
          <w:tcPr>
            <w:tcW w:w="956" w:type="dxa"/>
            <w:shd w:val="clear" w:color="auto" w:fill="DAEEF3" w:themeFill="accent5" w:themeFillTint="33"/>
          </w:tcPr>
          <w:p w:rsidR="00411EB4" w:rsidRPr="00082C2D" w:rsidRDefault="00411EB4" w:rsidP="00411EB4">
            <w:pPr>
              <w:jc w:val="center"/>
              <w:rPr>
                <w:i/>
              </w:rPr>
            </w:pPr>
            <w:r w:rsidRPr="00082C2D">
              <w:rPr>
                <w:i/>
              </w:rPr>
              <w:t>Кач-во %</w:t>
            </w:r>
          </w:p>
        </w:tc>
        <w:tc>
          <w:tcPr>
            <w:tcW w:w="577" w:type="dxa"/>
            <w:shd w:val="clear" w:color="auto" w:fill="DAEEF3" w:themeFill="accent5" w:themeFillTint="33"/>
          </w:tcPr>
          <w:p w:rsidR="00411EB4" w:rsidRPr="00082C2D" w:rsidRDefault="00411EB4" w:rsidP="00411EB4">
            <w:pPr>
              <w:jc w:val="center"/>
              <w:rPr>
                <w:i/>
              </w:rPr>
            </w:pPr>
            <w:r w:rsidRPr="00082C2D">
              <w:rPr>
                <w:i/>
              </w:rPr>
              <w:t>Успев. %</w:t>
            </w:r>
          </w:p>
        </w:tc>
      </w:tr>
      <w:tr w:rsidR="00411EB4" w:rsidRPr="00082C2D" w:rsidTr="009B0D51">
        <w:tc>
          <w:tcPr>
            <w:tcW w:w="1942" w:type="dxa"/>
            <w:shd w:val="clear" w:color="auto" w:fill="EAF1DD" w:themeFill="accent3" w:themeFillTint="33"/>
          </w:tcPr>
          <w:p w:rsidR="00411EB4" w:rsidRPr="00082C2D" w:rsidRDefault="00411EB4" w:rsidP="00411EB4">
            <w:pPr>
              <w:rPr>
                <w:i/>
              </w:rPr>
            </w:pPr>
            <w:r w:rsidRPr="00082C2D">
              <w:rPr>
                <w:i/>
              </w:rPr>
              <w:t xml:space="preserve">Информатика </w:t>
            </w:r>
          </w:p>
        </w:tc>
        <w:tc>
          <w:tcPr>
            <w:tcW w:w="1012" w:type="dxa"/>
            <w:shd w:val="clear" w:color="auto" w:fill="EAF1DD" w:themeFill="accent3" w:themeFillTint="33"/>
          </w:tcPr>
          <w:p w:rsidR="00411EB4" w:rsidRPr="00082C2D" w:rsidRDefault="00411EB4" w:rsidP="00411EB4">
            <w:pPr>
              <w:jc w:val="center"/>
              <w:rPr>
                <w:i/>
                <w:lang w:val="en-US"/>
              </w:rPr>
            </w:pPr>
            <w:r w:rsidRPr="00082C2D">
              <w:rPr>
                <w:i/>
              </w:rPr>
              <w:t>73</w:t>
            </w:r>
          </w:p>
        </w:tc>
        <w:tc>
          <w:tcPr>
            <w:tcW w:w="1176" w:type="dxa"/>
            <w:shd w:val="clear" w:color="auto" w:fill="EAF1DD" w:themeFill="accent3" w:themeFillTint="33"/>
          </w:tcPr>
          <w:p w:rsidR="00411EB4" w:rsidRPr="00082C2D" w:rsidRDefault="00411EB4" w:rsidP="00411EB4">
            <w:pPr>
              <w:jc w:val="center"/>
              <w:rPr>
                <w:i/>
                <w:lang w:val="en-US"/>
              </w:rPr>
            </w:pPr>
            <w:r w:rsidRPr="00082C2D">
              <w:rPr>
                <w:i/>
                <w:lang w:val="en-US"/>
              </w:rPr>
              <w:t>2</w:t>
            </w:r>
          </w:p>
        </w:tc>
        <w:tc>
          <w:tcPr>
            <w:tcW w:w="864" w:type="dxa"/>
            <w:shd w:val="clear" w:color="auto" w:fill="EAF1DD" w:themeFill="accent3" w:themeFillTint="33"/>
          </w:tcPr>
          <w:p w:rsidR="00411EB4" w:rsidRPr="00082C2D" w:rsidRDefault="00411EB4" w:rsidP="00411EB4">
            <w:pPr>
              <w:jc w:val="center"/>
              <w:rPr>
                <w:i/>
                <w:lang w:val="en-US"/>
              </w:rPr>
            </w:pPr>
            <w:r w:rsidRPr="00082C2D">
              <w:rPr>
                <w:i/>
                <w:lang w:val="en-US"/>
              </w:rPr>
              <w:t>19</w:t>
            </w:r>
          </w:p>
        </w:tc>
        <w:tc>
          <w:tcPr>
            <w:tcW w:w="865" w:type="dxa"/>
            <w:shd w:val="clear" w:color="auto" w:fill="EAF1DD" w:themeFill="accent3" w:themeFillTint="33"/>
          </w:tcPr>
          <w:p w:rsidR="00411EB4" w:rsidRPr="00082C2D" w:rsidRDefault="00411EB4" w:rsidP="00411EB4">
            <w:pPr>
              <w:jc w:val="center"/>
              <w:rPr>
                <w:i/>
                <w:lang w:val="en-US"/>
              </w:rPr>
            </w:pPr>
            <w:r w:rsidRPr="00082C2D">
              <w:rPr>
                <w:i/>
                <w:lang w:val="en-US"/>
              </w:rPr>
              <w:t>52</w:t>
            </w:r>
          </w:p>
        </w:tc>
        <w:tc>
          <w:tcPr>
            <w:tcW w:w="865" w:type="dxa"/>
            <w:shd w:val="clear" w:color="auto" w:fill="EAF1DD" w:themeFill="accent3" w:themeFillTint="33"/>
          </w:tcPr>
          <w:p w:rsidR="00411EB4" w:rsidRPr="00082C2D" w:rsidRDefault="00411EB4" w:rsidP="00411EB4">
            <w:pPr>
              <w:jc w:val="center"/>
              <w:rPr>
                <w:i/>
                <w:lang w:val="en-US"/>
              </w:rPr>
            </w:pPr>
            <w:r w:rsidRPr="00082C2D">
              <w:rPr>
                <w:i/>
                <w:lang w:val="en-US"/>
              </w:rPr>
              <w:t>0</w:t>
            </w:r>
          </w:p>
        </w:tc>
        <w:tc>
          <w:tcPr>
            <w:tcW w:w="884" w:type="dxa"/>
            <w:shd w:val="clear" w:color="auto" w:fill="EAF1DD" w:themeFill="accent3" w:themeFillTint="33"/>
          </w:tcPr>
          <w:p w:rsidR="00411EB4" w:rsidRPr="00082C2D" w:rsidRDefault="00411EB4" w:rsidP="00411EB4">
            <w:pPr>
              <w:jc w:val="center"/>
              <w:rPr>
                <w:i/>
                <w:lang w:val="en-US"/>
              </w:rPr>
            </w:pPr>
            <w:r w:rsidRPr="00082C2D">
              <w:rPr>
                <w:i/>
                <w:lang w:val="en-US"/>
              </w:rPr>
              <w:t>9,5</w:t>
            </w:r>
          </w:p>
        </w:tc>
        <w:tc>
          <w:tcPr>
            <w:tcW w:w="890" w:type="dxa"/>
            <w:shd w:val="clear" w:color="auto" w:fill="EAF1DD" w:themeFill="accent3" w:themeFillTint="33"/>
          </w:tcPr>
          <w:p w:rsidR="00411EB4" w:rsidRPr="00082C2D" w:rsidRDefault="00411EB4" w:rsidP="00411EB4">
            <w:pPr>
              <w:jc w:val="center"/>
              <w:rPr>
                <w:i/>
                <w:lang w:val="en-US"/>
              </w:rPr>
            </w:pPr>
            <w:r w:rsidRPr="00082C2D">
              <w:rPr>
                <w:i/>
                <w:lang w:val="en-US"/>
              </w:rPr>
              <w:t>3,3</w:t>
            </w:r>
          </w:p>
        </w:tc>
        <w:tc>
          <w:tcPr>
            <w:tcW w:w="956" w:type="dxa"/>
            <w:shd w:val="clear" w:color="auto" w:fill="EAF1DD" w:themeFill="accent3" w:themeFillTint="33"/>
          </w:tcPr>
          <w:p w:rsidR="00411EB4" w:rsidRPr="00082C2D" w:rsidRDefault="00411EB4" w:rsidP="00411EB4">
            <w:pPr>
              <w:jc w:val="center"/>
              <w:rPr>
                <w:i/>
              </w:rPr>
            </w:pPr>
            <w:r w:rsidRPr="00082C2D">
              <w:rPr>
                <w:i/>
                <w:lang w:val="en-US"/>
              </w:rPr>
              <w:t>29</w:t>
            </w:r>
          </w:p>
        </w:tc>
        <w:tc>
          <w:tcPr>
            <w:tcW w:w="577" w:type="dxa"/>
            <w:shd w:val="clear" w:color="auto" w:fill="EAF1DD" w:themeFill="accent3" w:themeFillTint="33"/>
          </w:tcPr>
          <w:p w:rsidR="00411EB4" w:rsidRPr="00082C2D" w:rsidRDefault="009B0D51" w:rsidP="00411EB4">
            <w:pPr>
              <w:jc w:val="center"/>
              <w:rPr>
                <w:i/>
              </w:rPr>
            </w:pPr>
            <w:r w:rsidRPr="00082C2D">
              <w:rPr>
                <w:i/>
              </w:rPr>
              <w:t>100</w:t>
            </w:r>
          </w:p>
        </w:tc>
      </w:tr>
      <w:tr w:rsidR="00411EB4" w:rsidRPr="00082C2D" w:rsidTr="009B0D51">
        <w:tc>
          <w:tcPr>
            <w:tcW w:w="1942" w:type="dxa"/>
            <w:shd w:val="clear" w:color="auto" w:fill="EAF1DD" w:themeFill="accent3" w:themeFillTint="33"/>
          </w:tcPr>
          <w:p w:rsidR="00411EB4" w:rsidRPr="00082C2D" w:rsidRDefault="00411EB4" w:rsidP="00411EB4">
            <w:pPr>
              <w:rPr>
                <w:i/>
              </w:rPr>
            </w:pPr>
            <w:r w:rsidRPr="00082C2D">
              <w:rPr>
                <w:i/>
              </w:rPr>
              <w:t>Обществознание</w:t>
            </w:r>
          </w:p>
        </w:tc>
        <w:tc>
          <w:tcPr>
            <w:tcW w:w="1012" w:type="dxa"/>
            <w:shd w:val="clear" w:color="auto" w:fill="EAF1DD" w:themeFill="accent3" w:themeFillTint="33"/>
          </w:tcPr>
          <w:p w:rsidR="00411EB4" w:rsidRPr="00082C2D" w:rsidRDefault="00411EB4" w:rsidP="00411EB4">
            <w:pPr>
              <w:jc w:val="center"/>
              <w:rPr>
                <w:i/>
              </w:rPr>
            </w:pPr>
            <w:r w:rsidRPr="00082C2D">
              <w:rPr>
                <w:i/>
              </w:rPr>
              <w:t>33</w:t>
            </w:r>
          </w:p>
        </w:tc>
        <w:tc>
          <w:tcPr>
            <w:tcW w:w="1176" w:type="dxa"/>
            <w:shd w:val="clear" w:color="auto" w:fill="EAF1DD" w:themeFill="accent3" w:themeFillTint="33"/>
          </w:tcPr>
          <w:p w:rsidR="00411EB4" w:rsidRPr="00082C2D" w:rsidRDefault="00411EB4" w:rsidP="00411EB4">
            <w:pPr>
              <w:jc w:val="center"/>
              <w:rPr>
                <w:i/>
              </w:rPr>
            </w:pPr>
            <w:r w:rsidRPr="00082C2D">
              <w:rPr>
                <w:i/>
              </w:rPr>
              <w:t>5</w:t>
            </w:r>
          </w:p>
        </w:tc>
        <w:tc>
          <w:tcPr>
            <w:tcW w:w="864" w:type="dxa"/>
            <w:shd w:val="clear" w:color="auto" w:fill="EAF1DD" w:themeFill="accent3" w:themeFillTint="33"/>
          </w:tcPr>
          <w:p w:rsidR="00411EB4" w:rsidRPr="00082C2D" w:rsidRDefault="00411EB4" w:rsidP="00411EB4">
            <w:pPr>
              <w:jc w:val="center"/>
              <w:rPr>
                <w:i/>
              </w:rPr>
            </w:pPr>
            <w:r w:rsidRPr="00082C2D">
              <w:rPr>
                <w:i/>
              </w:rPr>
              <w:t>20</w:t>
            </w:r>
          </w:p>
        </w:tc>
        <w:tc>
          <w:tcPr>
            <w:tcW w:w="865" w:type="dxa"/>
            <w:shd w:val="clear" w:color="auto" w:fill="EAF1DD" w:themeFill="accent3" w:themeFillTint="33"/>
          </w:tcPr>
          <w:p w:rsidR="00411EB4" w:rsidRPr="00082C2D" w:rsidRDefault="00411EB4" w:rsidP="00411EB4">
            <w:pPr>
              <w:jc w:val="center"/>
              <w:rPr>
                <w:i/>
              </w:rPr>
            </w:pPr>
            <w:r w:rsidRPr="00082C2D">
              <w:rPr>
                <w:i/>
              </w:rPr>
              <w:t>8</w:t>
            </w:r>
          </w:p>
        </w:tc>
        <w:tc>
          <w:tcPr>
            <w:tcW w:w="865" w:type="dxa"/>
            <w:shd w:val="clear" w:color="auto" w:fill="EAF1DD" w:themeFill="accent3" w:themeFillTint="33"/>
          </w:tcPr>
          <w:p w:rsidR="00411EB4" w:rsidRPr="00082C2D" w:rsidRDefault="00411EB4" w:rsidP="00411EB4">
            <w:pPr>
              <w:jc w:val="center"/>
              <w:rPr>
                <w:i/>
              </w:rPr>
            </w:pPr>
            <w:r w:rsidRPr="00082C2D">
              <w:rPr>
                <w:i/>
              </w:rPr>
              <w:t>0</w:t>
            </w:r>
          </w:p>
        </w:tc>
        <w:tc>
          <w:tcPr>
            <w:tcW w:w="884" w:type="dxa"/>
            <w:shd w:val="clear" w:color="auto" w:fill="EAF1DD" w:themeFill="accent3" w:themeFillTint="33"/>
          </w:tcPr>
          <w:p w:rsidR="00411EB4" w:rsidRPr="00082C2D" w:rsidRDefault="00411EB4" w:rsidP="00411EB4">
            <w:pPr>
              <w:jc w:val="center"/>
              <w:rPr>
                <w:i/>
              </w:rPr>
            </w:pPr>
            <w:r w:rsidRPr="00082C2D">
              <w:rPr>
                <w:i/>
              </w:rPr>
              <w:t>26,5</w:t>
            </w:r>
          </w:p>
        </w:tc>
        <w:tc>
          <w:tcPr>
            <w:tcW w:w="890" w:type="dxa"/>
            <w:shd w:val="clear" w:color="auto" w:fill="EAF1DD" w:themeFill="accent3" w:themeFillTint="33"/>
          </w:tcPr>
          <w:p w:rsidR="00411EB4" w:rsidRPr="00082C2D" w:rsidRDefault="00411EB4" w:rsidP="00411EB4">
            <w:pPr>
              <w:jc w:val="center"/>
              <w:rPr>
                <w:i/>
              </w:rPr>
            </w:pPr>
            <w:r w:rsidRPr="00082C2D">
              <w:rPr>
                <w:i/>
              </w:rPr>
              <w:t>3,9</w:t>
            </w:r>
          </w:p>
        </w:tc>
        <w:tc>
          <w:tcPr>
            <w:tcW w:w="956" w:type="dxa"/>
            <w:shd w:val="clear" w:color="auto" w:fill="EAF1DD" w:themeFill="accent3" w:themeFillTint="33"/>
          </w:tcPr>
          <w:p w:rsidR="00411EB4" w:rsidRPr="00082C2D" w:rsidRDefault="009B0D51" w:rsidP="00411EB4">
            <w:pPr>
              <w:jc w:val="center"/>
              <w:rPr>
                <w:i/>
              </w:rPr>
            </w:pPr>
            <w:r w:rsidRPr="00082C2D">
              <w:rPr>
                <w:i/>
              </w:rPr>
              <w:t>76</w:t>
            </w:r>
          </w:p>
        </w:tc>
        <w:tc>
          <w:tcPr>
            <w:tcW w:w="577" w:type="dxa"/>
            <w:shd w:val="clear" w:color="auto" w:fill="EAF1DD" w:themeFill="accent3" w:themeFillTint="33"/>
          </w:tcPr>
          <w:p w:rsidR="00411EB4" w:rsidRPr="00082C2D" w:rsidRDefault="009B0D51" w:rsidP="00411EB4">
            <w:pPr>
              <w:jc w:val="center"/>
              <w:rPr>
                <w:i/>
              </w:rPr>
            </w:pPr>
            <w:r w:rsidRPr="00082C2D">
              <w:rPr>
                <w:i/>
              </w:rPr>
              <w:t>100</w:t>
            </w:r>
          </w:p>
        </w:tc>
      </w:tr>
      <w:tr w:rsidR="00411EB4" w:rsidRPr="00082C2D" w:rsidTr="009B0D51">
        <w:tc>
          <w:tcPr>
            <w:tcW w:w="1942" w:type="dxa"/>
            <w:shd w:val="clear" w:color="auto" w:fill="EAF1DD" w:themeFill="accent3" w:themeFillTint="33"/>
          </w:tcPr>
          <w:p w:rsidR="00411EB4" w:rsidRPr="00082C2D" w:rsidRDefault="00411EB4" w:rsidP="00411EB4">
            <w:pPr>
              <w:rPr>
                <w:i/>
              </w:rPr>
            </w:pPr>
            <w:r w:rsidRPr="00082C2D">
              <w:rPr>
                <w:i/>
              </w:rPr>
              <w:t>География</w:t>
            </w:r>
          </w:p>
        </w:tc>
        <w:tc>
          <w:tcPr>
            <w:tcW w:w="1012" w:type="dxa"/>
            <w:shd w:val="clear" w:color="auto" w:fill="EAF1DD" w:themeFill="accent3" w:themeFillTint="33"/>
          </w:tcPr>
          <w:p w:rsidR="00411EB4" w:rsidRPr="00082C2D" w:rsidRDefault="00411EB4" w:rsidP="00411EB4">
            <w:pPr>
              <w:jc w:val="center"/>
              <w:rPr>
                <w:i/>
              </w:rPr>
            </w:pPr>
            <w:r w:rsidRPr="00082C2D">
              <w:rPr>
                <w:i/>
              </w:rPr>
              <w:t>37</w:t>
            </w:r>
          </w:p>
        </w:tc>
        <w:tc>
          <w:tcPr>
            <w:tcW w:w="1176" w:type="dxa"/>
            <w:shd w:val="clear" w:color="auto" w:fill="EAF1DD" w:themeFill="accent3" w:themeFillTint="33"/>
          </w:tcPr>
          <w:p w:rsidR="00411EB4" w:rsidRPr="00082C2D" w:rsidRDefault="00411EB4" w:rsidP="00411EB4">
            <w:pPr>
              <w:jc w:val="center"/>
              <w:rPr>
                <w:i/>
              </w:rPr>
            </w:pPr>
            <w:r w:rsidRPr="00082C2D">
              <w:rPr>
                <w:i/>
              </w:rPr>
              <w:t>12</w:t>
            </w:r>
          </w:p>
        </w:tc>
        <w:tc>
          <w:tcPr>
            <w:tcW w:w="864" w:type="dxa"/>
            <w:shd w:val="clear" w:color="auto" w:fill="EAF1DD" w:themeFill="accent3" w:themeFillTint="33"/>
          </w:tcPr>
          <w:p w:rsidR="00411EB4" w:rsidRPr="00082C2D" w:rsidRDefault="00411EB4" w:rsidP="00411EB4">
            <w:pPr>
              <w:jc w:val="center"/>
              <w:rPr>
                <w:i/>
              </w:rPr>
            </w:pPr>
            <w:r w:rsidRPr="00082C2D">
              <w:rPr>
                <w:i/>
              </w:rPr>
              <w:t>16</w:t>
            </w:r>
          </w:p>
        </w:tc>
        <w:tc>
          <w:tcPr>
            <w:tcW w:w="865" w:type="dxa"/>
            <w:shd w:val="clear" w:color="auto" w:fill="EAF1DD" w:themeFill="accent3" w:themeFillTint="33"/>
          </w:tcPr>
          <w:p w:rsidR="00411EB4" w:rsidRPr="00082C2D" w:rsidRDefault="00411EB4" w:rsidP="00411EB4">
            <w:pPr>
              <w:jc w:val="center"/>
              <w:rPr>
                <w:i/>
              </w:rPr>
            </w:pPr>
            <w:r w:rsidRPr="00082C2D">
              <w:rPr>
                <w:i/>
              </w:rPr>
              <w:t>9</w:t>
            </w:r>
          </w:p>
        </w:tc>
        <w:tc>
          <w:tcPr>
            <w:tcW w:w="865" w:type="dxa"/>
            <w:shd w:val="clear" w:color="auto" w:fill="EAF1DD" w:themeFill="accent3" w:themeFillTint="33"/>
          </w:tcPr>
          <w:p w:rsidR="00411EB4" w:rsidRPr="00082C2D" w:rsidRDefault="00411EB4" w:rsidP="00411EB4">
            <w:pPr>
              <w:jc w:val="center"/>
              <w:rPr>
                <w:i/>
              </w:rPr>
            </w:pPr>
            <w:r w:rsidRPr="00082C2D">
              <w:rPr>
                <w:i/>
              </w:rPr>
              <w:t>0</w:t>
            </w:r>
          </w:p>
        </w:tc>
        <w:tc>
          <w:tcPr>
            <w:tcW w:w="884" w:type="dxa"/>
            <w:shd w:val="clear" w:color="auto" w:fill="EAF1DD" w:themeFill="accent3" w:themeFillTint="33"/>
          </w:tcPr>
          <w:p w:rsidR="00411EB4" w:rsidRPr="00082C2D" w:rsidRDefault="00411EB4" w:rsidP="00411EB4">
            <w:pPr>
              <w:jc w:val="center"/>
              <w:rPr>
                <w:i/>
              </w:rPr>
            </w:pPr>
            <w:r w:rsidRPr="00082C2D">
              <w:rPr>
                <w:i/>
              </w:rPr>
              <w:t>22,1</w:t>
            </w:r>
          </w:p>
        </w:tc>
        <w:tc>
          <w:tcPr>
            <w:tcW w:w="890" w:type="dxa"/>
            <w:shd w:val="clear" w:color="auto" w:fill="EAF1DD" w:themeFill="accent3" w:themeFillTint="33"/>
          </w:tcPr>
          <w:p w:rsidR="00411EB4" w:rsidRPr="00082C2D" w:rsidRDefault="00411EB4" w:rsidP="00411EB4">
            <w:pPr>
              <w:jc w:val="center"/>
              <w:rPr>
                <w:i/>
              </w:rPr>
            </w:pPr>
            <w:r w:rsidRPr="00082C2D">
              <w:rPr>
                <w:i/>
              </w:rPr>
              <w:t>4,1</w:t>
            </w:r>
          </w:p>
        </w:tc>
        <w:tc>
          <w:tcPr>
            <w:tcW w:w="956" w:type="dxa"/>
            <w:shd w:val="clear" w:color="auto" w:fill="EAF1DD" w:themeFill="accent3" w:themeFillTint="33"/>
          </w:tcPr>
          <w:p w:rsidR="00411EB4" w:rsidRPr="00082C2D" w:rsidRDefault="009B0D51" w:rsidP="00411EB4">
            <w:pPr>
              <w:jc w:val="center"/>
              <w:rPr>
                <w:i/>
              </w:rPr>
            </w:pPr>
            <w:r w:rsidRPr="00082C2D">
              <w:rPr>
                <w:i/>
              </w:rPr>
              <w:t>76</w:t>
            </w:r>
          </w:p>
        </w:tc>
        <w:tc>
          <w:tcPr>
            <w:tcW w:w="577" w:type="dxa"/>
            <w:shd w:val="clear" w:color="auto" w:fill="EAF1DD" w:themeFill="accent3" w:themeFillTint="33"/>
          </w:tcPr>
          <w:p w:rsidR="00411EB4" w:rsidRPr="00082C2D" w:rsidRDefault="009B0D51" w:rsidP="00411EB4">
            <w:pPr>
              <w:jc w:val="center"/>
              <w:rPr>
                <w:i/>
              </w:rPr>
            </w:pPr>
            <w:r w:rsidRPr="00082C2D">
              <w:rPr>
                <w:i/>
              </w:rPr>
              <w:t>100</w:t>
            </w:r>
          </w:p>
        </w:tc>
      </w:tr>
      <w:tr w:rsidR="00411EB4" w:rsidRPr="00082C2D" w:rsidTr="009B0D51">
        <w:tc>
          <w:tcPr>
            <w:tcW w:w="1942" w:type="dxa"/>
            <w:shd w:val="clear" w:color="auto" w:fill="EAF1DD" w:themeFill="accent3" w:themeFillTint="33"/>
          </w:tcPr>
          <w:p w:rsidR="00411EB4" w:rsidRPr="00082C2D" w:rsidRDefault="00411EB4" w:rsidP="00411EB4">
            <w:pPr>
              <w:rPr>
                <w:i/>
              </w:rPr>
            </w:pPr>
            <w:r w:rsidRPr="00082C2D">
              <w:rPr>
                <w:i/>
              </w:rPr>
              <w:t>Биология</w:t>
            </w:r>
          </w:p>
        </w:tc>
        <w:tc>
          <w:tcPr>
            <w:tcW w:w="1012" w:type="dxa"/>
            <w:shd w:val="clear" w:color="auto" w:fill="EAF1DD" w:themeFill="accent3" w:themeFillTint="33"/>
          </w:tcPr>
          <w:p w:rsidR="00411EB4" w:rsidRPr="00082C2D" w:rsidRDefault="00411EB4" w:rsidP="00411EB4">
            <w:pPr>
              <w:jc w:val="center"/>
              <w:rPr>
                <w:i/>
              </w:rPr>
            </w:pPr>
            <w:r w:rsidRPr="00082C2D">
              <w:rPr>
                <w:i/>
              </w:rPr>
              <w:t>1</w:t>
            </w:r>
          </w:p>
        </w:tc>
        <w:tc>
          <w:tcPr>
            <w:tcW w:w="1176" w:type="dxa"/>
            <w:shd w:val="clear" w:color="auto" w:fill="EAF1DD" w:themeFill="accent3" w:themeFillTint="33"/>
          </w:tcPr>
          <w:p w:rsidR="00411EB4" w:rsidRPr="00082C2D" w:rsidRDefault="00411EB4" w:rsidP="00411EB4">
            <w:pPr>
              <w:jc w:val="center"/>
              <w:rPr>
                <w:i/>
              </w:rPr>
            </w:pPr>
            <w:r w:rsidRPr="00082C2D">
              <w:rPr>
                <w:i/>
              </w:rPr>
              <w:t>0</w:t>
            </w:r>
          </w:p>
        </w:tc>
        <w:tc>
          <w:tcPr>
            <w:tcW w:w="864" w:type="dxa"/>
            <w:shd w:val="clear" w:color="auto" w:fill="EAF1DD" w:themeFill="accent3" w:themeFillTint="33"/>
          </w:tcPr>
          <w:p w:rsidR="00411EB4" w:rsidRPr="00082C2D" w:rsidRDefault="00411EB4" w:rsidP="00411EB4">
            <w:pPr>
              <w:jc w:val="center"/>
              <w:rPr>
                <w:i/>
              </w:rPr>
            </w:pPr>
            <w:r w:rsidRPr="00082C2D">
              <w:rPr>
                <w:i/>
              </w:rPr>
              <w:t>1</w:t>
            </w:r>
          </w:p>
        </w:tc>
        <w:tc>
          <w:tcPr>
            <w:tcW w:w="865" w:type="dxa"/>
            <w:shd w:val="clear" w:color="auto" w:fill="EAF1DD" w:themeFill="accent3" w:themeFillTint="33"/>
          </w:tcPr>
          <w:p w:rsidR="00411EB4" w:rsidRPr="00082C2D" w:rsidRDefault="00411EB4" w:rsidP="00411EB4">
            <w:pPr>
              <w:jc w:val="center"/>
              <w:rPr>
                <w:i/>
              </w:rPr>
            </w:pPr>
            <w:r w:rsidRPr="00082C2D">
              <w:rPr>
                <w:i/>
              </w:rPr>
              <w:t>0</w:t>
            </w:r>
          </w:p>
        </w:tc>
        <w:tc>
          <w:tcPr>
            <w:tcW w:w="865" w:type="dxa"/>
            <w:shd w:val="clear" w:color="auto" w:fill="EAF1DD" w:themeFill="accent3" w:themeFillTint="33"/>
          </w:tcPr>
          <w:p w:rsidR="00411EB4" w:rsidRPr="00082C2D" w:rsidRDefault="00411EB4" w:rsidP="00411EB4">
            <w:pPr>
              <w:jc w:val="center"/>
              <w:rPr>
                <w:i/>
              </w:rPr>
            </w:pPr>
            <w:r w:rsidRPr="00082C2D">
              <w:rPr>
                <w:i/>
              </w:rPr>
              <w:t>0</w:t>
            </w:r>
          </w:p>
        </w:tc>
        <w:tc>
          <w:tcPr>
            <w:tcW w:w="884" w:type="dxa"/>
            <w:shd w:val="clear" w:color="auto" w:fill="EAF1DD" w:themeFill="accent3" w:themeFillTint="33"/>
          </w:tcPr>
          <w:p w:rsidR="00411EB4" w:rsidRPr="00082C2D" w:rsidRDefault="00411EB4" w:rsidP="00411EB4">
            <w:pPr>
              <w:jc w:val="center"/>
              <w:rPr>
                <w:i/>
              </w:rPr>
            </w:pPr>
            <w:r w:rsidRPr="00082C2D">
              <w:rPr>
                <w:i/>
              </w:rPr>
              <w:t>34</w:t>
            </w:r>
          </w:p>
        </w:tc>
        <w:tc>
          <w:tcPr>
            <w:tcW w:w="890" w:type="dxa"/>
            <w:shd w:val="clear" w:color="auto" w:fill="EAF1DD" w:themeFill="accent3" w:themeFillTint="33"/>
          </w:tcPr>
          <w:p w:rsidR="00411EB4" w:rsidRPr="00082C2D" w:rsidRDefault="00411EB4" w:rsidP="00411EB4">
            <w:pPr>
              <w:jc w:val="center"/>
              <w:rPr>
                <w:i/>
              </w:rPr>
            </w:pPr>
            <w:r w:rsidRPr="00082C2D">
              <w:rPr>
                <w:i/>
              </w:rPr>
              <w:t>4</w:t>
            </w:r>
          </w:p>
        </w:tc>
        <w:tc>
          <w:tcPr>
            <w:tcW w:w="956" w:type="dxa"/>
            <w:shd w:val="clear" w:color="auto" w:fill="EAF1DD" w:themeFill="accent3" w:themeFillTint="33"/>
          </w:tcPr>
          <w:p w:rsidR="00411EB4" w:rsidRPr="00082C2D" w:rsidRDefault="009B0D51" w:rsidP="00411EB4">
            <w:pPr>
              <w:jc w:val="center"/>
              <w:rPr>
                <w:i/>
              </w:rPr>
            </w:pPr>
            <w:r w:rsidRPr="00082C2D">
              <w:rPr>
                <w:i/>
              </w:rPr>
              <w:t>100</w:t>
            </w:r>
          </w:p>
        </w:tc>
        <w:tc>
          <w:tcPr>
            <w:tcW w:w="577" w:type="dxa"/>
            <w:shd w:val="clear" w:color="auto" w:fill="EAF1DD" w:themeFill="accent3" w:themeFillTint="33"/>
          </w:tcPr>
          <w:p w:rsidR="00411EB4" w:rsidRPr="00082C2D" w:rsidRDefault="009B0D51" w:rsidP="00411EB4">
            <w:pPr>
              <w:jc w:val="center"/>
              <w:rPr>
                <w:i/>
              </w:rPr>
            </w:pPr>
            <w:r w:rsidRPr="00082C2D">
              <w:rPr>
                <w:i/>
              </w:rPr>
              <w:t>100</w:t>
            </w:r>
          </w:p>
        </w:tc>
      </w:tr>
      <w:tr w:rsidR="00411EB4" w:rsidRPr="00082C2D" w:rsidTr="009B0D51">
        <w:tc>
          <w:tcPr>
            <w:tcW w:w="1942" w:type="dxa"/>
            <w:shd w:val="clear" w:color="auto" w:fill="EAF1DD" w:themeFill="accent3" w:themeFillTint="33"/>
          </w:tcPr>
          <w:p w:rsidR="00411EB4" w:rsidRPr="00082C2D" w:rsidRDefault="00411EB4" w:rsidP="00411EB4">
            <w:pPr>
              <w:rPr>
                <w:i/>
              </w:rPr>
            </w:pPr>
            <w:r w:rsidRPr="00082C2D">
              <w:rPr>
                <w:i/>
              </w:rPr>
              <w:t>Физика</w:t>
            </w:r>
          </w:p>
        </w:tc>
        <w:tc>
          <w:tcPr>
            <w:tcW w:w="1012" w:type="dxa"/>
            <w:shd w:val="clear" w:color="auto" w:fill="EAF1DD" w:themeFill="accent3" w:themeFillTint="33"/>
          </w:tcPr>
          <w:p w:rsidR="00411EB4" w:rsidRPr="00082C2D" w:rsidRDefault="00411EB4" w:rsidP="00411EB4">
            <w:pPr>
              <w:jc w:val="center"/>
              <w:rPr>
                <w:i/>
                <w:lang w:val="en-US"/>
              </w:rPr>
            </w:pPr>
            <w:r w:rsidRPr="00082C2D">
              <w:rPr>
                <w:i/>
                <w:lang w:val="en-US"/>
              </w:rPr>
              <w:t>36</w:t>
            </w:r>
          </w:p>
        </w:tc>
        <w:tc>
          <w:tcPr>
            <w:tcW w:w="1176" w:type="dxa"/>
            <w:shd w:val="clear" w:color="auto" w:fill="EAF1DD" w:themeFill="accent3" w:themeFillTint="33"/>
          </w:tcPr>
          <w:p w:rsidR="00411EB4" w:rsidRPr="00082C2D" w:rsidRDefault="00411EB4" w:rsidP="00411EB4">
            <w:pPr>
              <w:jc w:val="center"/>
              <w:rPr>
                <w:i/>
              </w:rPr>
            </w:pPr>
            <w:r w:rsidRPr="00082C2D">
              <w:rPr>
                <w:i/>
              </w:rPr>
              <w:t>0</w:t>
            </w:r>
          </w:p>
        </w:tc>
        <w:tc>
          <w:tcPr>
            <w:tcW w:w="864" w:type="dxa"/>
            <w:shd w:val="clear" w:color="auto" w:fill="EAF1DD" w:themeFill="accent3" w:themeFillTint="33"/>
          </w:tcPr>
          <w:p w:rsidR="00411EB4" w:rsidRPr="00082C2D" w:rsidRDefault="00411EB4" w:rsidP="00411EB4">
            <w:pPr>
              <w:jc w:val="center"/>
              <w:rPr>
                <w:i/>
              </w:rPr>
            </w:pPr>
            <w:r w:rsidRPr="00082C2D">
              <w:rPr>
                <w:i/>
              </w:rPr>
              <w:t>4</w:t>
            </w:r>
          </w:p>
        </w:tc>
        <w:tc>
          <w:tcPr>
            <w:tcW w:w="865" w:type="dxa"/>
            <w:shd w:val="clear" w:color="auto" w:fill="EAF1DD" w:themeFill="accent3" w:themeFillTint="33"/>
          </w:tcPr>
          <w:p w:rsidR="00411EB4" w:rsidRPr="00082C2D" w:rsidRDefault="00411EB4" w:rsidP="00411EB4">
            <w:pPr>
              <w:jc w:val="center"/>
              <w:rPr>
                <w:i/>
              </w:rPr>
            </w:pPr>
            <w:r w:rsidRPr="00082C2D">
              <w:rPr>
                <w:i/>
              </w:rPr>
              <w:t>32</w:t>
            </w:r>
          </w:p>
        </w:tc>
        <w:tc>
          <w:tcPr>
            <w:tcW w:w="865" w:type="dxa"/>
            <w:shd w:val="clear" w:color="auto" w:fill="EAF1DD" w:themeFill="accent3" w:themeFillTint="33"/>
          </w:tcPr>
          <w:p w:rsidR="00411EB4" w:rsidRPr="00082C2D" w:rsidRDefault="00411EB4" w:rsidP="00411EB4">
            <w:pPr>
              <w:jc w:val="center"/>
              <w:rPr>
                <w:i/>
              </w:rPr>
            </w:pPr>
            <w:r w:rsidRPr="00082C2D">
              <w:rPr>
                <w:i/>
              </w:rPr>
              <w:t>0</w:t>
            </w:r>
          </w:p>
        </w:tc>
        <w:tc>
          <w:tcPr>
            <w:tcW w:w="884" w:type="dxa"/>
            <w:shd w:val="clear" w:color="auto" w:fill="EAF1DD" w:themeFill="accent3" w:themeFillTint="33"/>
          </w:tcPr>
          <w:p w:rsidR="00411EB4" w:rsidRPr="00082C2D" w:rsidRDefault="00411EB4" w:rsidP="00411EB4">
            <w:pPr>
              <w:jc w:val="center"/>
              <w:rPr>
                <w:i/>
              </w:rPr>
            </w:pPr>
            <w:r w:rsidRPr="00082C2D">
              <w:rPr>
                <w:i/>
              </w:rPr>
              <w:t>18,2</w:t>
            </w:r>
          </w:p>
        </w:tc>
        <w:tc>
          <w:tcPr>
            <w:tcW w:w="890" w:type="dxa"/>
            <w:shd w:val="clear" w:color="auto" w:fill="EAF1DD" w:themeFill="accent3" w:themeFillTint="33"/>
          </w:tcPr>
          <w:p w:rsidR="00411EB4" w:rsidRPr="00082C2D" w:rsidRDefault="00411EB4" w:rsidP="00411EB4">
            <w:pPr>
              <w:jc w:val="center"/>
              <w:rPr>
                <w:i/>
              </w:rPr>
            </w:pPr>
            <w:r w:rsidRPr="00082C2D">
              <w:rPr>
                <w:i/>
              </w:rPr>
              <w:t>3,1</w:t>
            </w:r>
          </w:p>
        </w:tc>
        <w:tc>
          <w:tcPr>
            <w:tcW w:w="956" w:type="dxa"/>
            <w:shd w:val="clear" w:color="auto" w:fill="EAF1DD" w:themeFill="accent3" w:themeFillTint="33"/>
          </w:tcPr>
          <w:p w:rsidR="00411EB4" w:rsidRPr="00082C2D" w:rsidRDefault="009B0D51" w:rsidP="00411EB4">
            <w:pPr>
              <w:jc w:val="center"/>
              <w:rPr>
                <w:i/>
              </w:rPr>
            </w:pPr>
            <w:r w:rsidRPr="00082C2D">
              <w:rPr>
                <w:i/>
              </w:rPr>
              <w:t>11</w:t>
            </w:r>
          </w:p>
        </w:tc>
        <w:tc>
          <w:tcPr>
            <w:tcW w:w="577" w:type="dxa"/>
            <w:shd w:val="clear" w:color="auto" w:fill="EAF1DD" w:themeFill="accent3" w:themeFillTint="33"/>
          </w:tcPr>
          <w:p w:rsidR="00411EB4" w:rsidRPr="00082C2D" w:rsidRDefault="009B0D51" w:rsidP="00411EB4">
            <w:pPr>
              <w:jc w:val="center"/>
              <w:rPr>
                <w:i/>
              </w:rPr>
            </w:pPr>
            <w:r w:rsidRPr="00082C2D">
              <w:rPr>
                <w:i/>
              </w:rPr>
              <w:t>100</w:t>
            </w:r>
          </w:p>
        </w:tc>
      </w:tr>
      <w:tr w:rsidR="00411EB4" w:rsidRPr="00082C2D" w:rsidTr="00C41097">
        <w:tc>
          <w:tcPr>
            <w:tcW w:w="1942" w:type="dxa"/>
            <w:shd w:val="clear" w:color="auto" w:fill="DAEEF3" w:themeFill="accent5" w:themeFillTint="33"/>
          </w:tcPr>
          <w:p w:rsidR="00411EB4" w:rsidRPr="00082C2D" w:rsidRDefault="00411EB4" w:rsidP="00411EB4">
            <w:pPr>
              <w:rPr>
                <w:i/>
              </w:rPr>
            </w:pPr>
            <w:r w:rsidRPr="00082C2D">
              <w:rPr>
                <w:i/>
              </w:rPr>
              <w:t>ИТОГО</w:t>
            </w:r>
          </w:p>
        </w:tc>
        <w:tc>
          <w:tcPr>
            <w:tcW w:w="1012" w:type="dxa"/>
            <w:shd w:val="clear" w:color="auto" w:fill="DAEEF3" w:themeFill="accent5" w:themeFillTint="33"/>
          </w:tcPr>
          <w:p w:rsidR="00411EB4" w:rsidRPr="00082C2D" w:rsidRDefault="00411EB4" w:rsidP="00411EB4">
            <w:pPr>
              <w:jc w:val="center"/>
              <w:rPr>
                <w:i/>
              </w:rPr>
            </w:pPr>
            <w:r w:rsidRPr="00082C2D">
              <w:rPr>
                <w:i/>
              </w:rPr>
              <w:t>180</w:t>
            </w:r>
          </w:p>
        </w:tc>
        <w:tc>
          <w:tcPr>
            <w:tcW w:w="1176" w:type="dxa"/>
            <w:shd w:val="clear" w:color="auto" w:fill="DAEEF3" w:themeFill="accent5" w:themeFillTint="33"/>
          </w:tcPr>
          <w:p w:rsidR="00411EB4" w:rsidRPr="00082C2D" w:rsidRDefault="00411EB4" w:rsidP="00411EB4">
            <w:pPr>
              <w:jc w:val="center"/>
              <w:rPr>
                <w:i/>
              </w:rPr>
            </w:pPr>
            <w:r w:rsidRPr="00082C2D">
              <w:rPr>
                <w:i/>
              </w:rPr>
              <w:t>19</w:t>
            </w:r>
          </w:p>
        </w:tc>
        <w:tc>
          <w:tcPr>
            <w:tcW w:w="864" w:type="dxa"/>
            <w:shd w:val="clear" w:color="auto" w:fill="DAEEF3" w:themeFill="accent5" w:themeFillTint="33"/>
          </w:tcPr>
          <w:p w:rsidR="00411EB4" w:rsidRPr="00082C2D" w:rsidRDefault="00411EB4" w:rsidP="00411EB4">
            <w:pPr>
              <w:jc w:val="center"/>
              <w:rPr>
                <w:i/>
              </w:rPr>
            </w:pPr>
            <w:r w:rsidRPr="00082C2D">
              <w:rPr>
                <w:i/>
              </w:rPr>
              <w:t>60</w:t>
            </w:r>
          </w:p>
        </w:tc>
        <w:tc>
          <w:tcPr>
            <w:tcW w:w="865" w:type="dxa"/>
            <w:shd w:val="clear" w:color="auto" w:fill="DAEEF3" w:themeFill="accent5" w:themeFillTint="33"/>
          </w:tcPr>
          <w:p w:rsidR="00411EB4" w:rsidRPr="00082C2D" w:rsidRDefault="00411EB4" w:rsidP="00411EB4">
            <w:pPr>
              <w:jc w:val="center"/>
              <w:rPr>
                <w:i/>
              </w:rPr>
            </w:pPr>
            <w:r w:rsidRPr="00082C2D">
              <w:rPr>
                <w:i/>
              </w:rPr>
              <w:t>101</w:t>
            </w:r>
          </w:p>
        </w:tc>
        <w:tc>
          <w:tcPr>
            <w:tcW w:w="865" w:type="dxa"/>
            <w:shd w:val="clear" w:color="auto" w:fill="DAEEF3" w:themeFill="accent5" w:themeFillTint="33"/>
          </w:tcPr>
          <w:p w:rsidR="00411EB4" w:rsidRPr="00082C2D" w:rsidRDefault="00411EB4" w:rsidP="00411EB4">
            <w:pPr>
              <w:jc w:val="center"/>
              <w:rPr>
                <w:i/>
              </w:rPr>
            </w:pPr>
            <w:r w:rsidRPr="00082C2D">
              <w:rPr>
                <w:i/>
              </w:rPr>
              <w:t>0</w:t>
            </w:r>
          </w:p>
        </w:tc>
        <w:tc>
          <w:tcPr>
            <w:tcW w:w="884" w:type="dxa"/>
            <w:shd w:val="clear" w:color="auto" w:fill="DAEEF3" w:themeFill="accent5" w:themeFillTint="33"/>
          </w:tcPr>
          <w:p w:rsidR="00411EB4" w:rsidRPr="00082C2D" w:rsidRDefault="00411EB4" w:rsidP="00411EB4">
            <w:pPr>
              <w:jc w:val="center"/>
              <w:rPr>
                <w:i/>
              </w:rPr>
            </w:pPr>
            <w:r w:rsidRPr="00082C2D">
              <w:rPr>
                <w:i/>
              </w:rPr>
              <w:t>22,06</w:t>
            </w:r>
          </w:p>
        </w:tc>
        <w:tc>
          <w:tcPr>
            <w:tcW w:w="890" w:type="dxa"/>
            <w:shd w:val="clear" w:color="auto" w:fill="DAEEF3" w:themeFill="accent5" w:themeFillTint="33"/>
          </w:tcPr>
          <w:p w:rsidR="00411EB4" w:rsidRPr="00082C2D" w:rsidRDefault="00411EB4" w:rsidP="00411EB4">
            <w:pPr>
              <w:jc w:val="center"/>
              <w:rPr>
                <w:i/>
              </w:rPr>
            </w:pPr>
            <w:r w:rsidRPr="00082C2D">
              <w:rPr>
                <w:i/>
              </w:rPr>
              <w:t>3,68</w:t>
            </w:r>
          </w:p>
        </w:tc>
        <w:tc>
          <w:tcPr>
            <w:tcW w:w="956" w:type="dxa"/>
            <w:shd w:val="clear" w:color="auto" w:fill="DAEEF3" w:themeFill="accent5" w:themeFillTint="33"/>
          </w:tcPr>
          <w:p w:rsidR="00411EB4" w:rsidRPr="00082C2D" w:rsidRDefault="009B0D51" w:rsidP="00411EB4">
            <w:pPr>
              <w:jc w:val="center"/>
              <w:rPr>
                <w:i/>
              </w:rPr>
            </w:pPr>
            <w:r w:rsidRPr="00082C2D">
              <w:rPr>
                <w:i/>
              </w:rPr>
              <w:t>58,4</w:t>
            </w:r>
          </w:p>
        </w:tc>
        <w:tc>
          <w:tcPr>
            <w:tcW w:w="577" w:type="dxa"/>
            <w:shd w:val="clear" w:color="auto" w:fill="DAEEF3" w:themeFill="accent5" w:themeFillTint="33"/>
          </w:tcPr>
          <w:p w:rsidR="00411EB4" w:rsidRPr="00082C2D" w:rsidRDefault="009B0D51" w:rsidP="00411EB4">
            <w:pPr>
              <w:jc w:val="center"/>
              <w:rPr>
                <w:i/>
              </w:rPr>
            </w:pPr>
            <w:r w:rsidRPr="00082C2D">
              <w:rPr>
                <w:i/>
              </w:rPr>
              <w:t>100</w:t>
            </w:r>
          </w:p>
        </w:tc>
      </w:tr>
    </w:tbl>
    <w:p w:rsidR="00411EB4" w:rsidRPr="00082C2D" w:rsidRDefault="00411EB4" w:rsidP="00411EB4">
      <w:pPr>
        <w:shd w:val="clear" w:color="auto" w:fill="FFFFFF" w:themeFill="background1"/>
        <w:spacing w:line="276" w:lineRule="auto"/>
        <w:ind w:right="141"/>
        <w:jc w:val="both"/>
        <w:rPr>
          <w:rFonts w:eastAsiaTheme="minorEastAsia"/>
          <w:i/>
        </w:rPr>
      </w:pPr>
    </w:p>
    <w:p w:rsidR="00411EB4" w:rsidRPr="00082C2D" w:rsidRDefault="00411EB4" w:rsidP="00C41097">
      <w:pPr>
        <w:shd w:val="clear" w:color="auto" w:fill="FFFFFF" w:themeFill="background1"/>
        <w:spacing w:line="276" w:lineRule="auto"/>
        <w:ind w:right="141" w:firstLine="708"/>
        <w:jc w:val="both"/>
        <w:rPr>
          <w:rFonts w:eastAsiaTheme="minorEastAsia"/>
          <w:i/>
        </w:rPr>
      </w:pPr>
      <w:r w:rsidRPr="00082C2D">
        <w:rPr>
          <w:rFonts w:eastAsiaTheme="minorEastAsia"/>
          <w:i/>
        </w:rPr>
        <w:t xml:space="preserve">ОГЭ по физике сдавали дважды. Физику успешно пересдали </w:t>
      </w:r>
      <w:proofErr w:type="spellStart"/>
      <w:r w:rsidRPr="00082C2D">
        <w:rPr>
          <w:rFonts w:eastAsiaTheme="minorEastAsia"/>
          <w:i/>
        </w:rPr>
        <w:t>Петрюк</w:t>
      </w:r>
      <w:proofErr w:type="spellEnd"/>
      <w:r w:rsidRPr="00082C2D">
        <w:rPr>
          <w:rFonts w:eastAsiaTheme="minorEastAsia"/>
          <w:i/>
        </w:rPr>
        <w:t xml:space="preserve"> Д., Нестеров Н., </w:t>
      </w:r>
      <w:proofErr w:type="spellStart"/>
      <w:r w:rsidRPr="00082C2D">
        <w:rPr>
          <w:rFonts w:eastAsiaTheme="minorEastAsia"/>
          <w:i/>
        </w:rPr>
        <w:t>Шалупова</w:t>
      </w:r>
      <w:proofErr w:type="spellEnd"/>
      <w:r w:rsidRPr="00082C2D">
        <w:rPr>
          <w:rFonts w:eastAsiaTheme="minorEastAsia"/>
          <w:i/>
        </w:rPr>
        <w:t xml:space="preserve"> В., Максимов Н., Малетин М., Московченко Д., </w:t>
      </w:r>
      <w:proofErr w:type="spellStart"/>
      <w:r w:rsidRPr="00082C2D">
        <w:rPr>
          <w:rFonts w:eastAsiaTheme="minorEastAsia"/>
          <w:i/>
        </w:rPr>
        <w:t>Мостовенко</w:t>
      </w:r>
      <w:proofErr w:type="spellEnd"/>
      <w:r w:rsidRPr="00082C2D">
        <w:rPr>
          <w:rFonts w:eastAsiaTheme="minorEastAsia"/>
          <w:i/>
        </w:rPr>
        <w:t xml:space="preserve"> Р., Якунин И. Самый высокий оценочный балл ученики показали по географии, обществознанию и биологии.  Самый низкий балл по физике и информатике. Предметы, которые нужно учить в системе и понимать.</w:t>
      </w:r>
    </w:p>
    <w:p w:rsidR="001B1E44" w:rsidRPr="00082C2D" w:rsidRDefault="001B1E44" w:rsidP="00C41097">
      <w:pPr>
        <w:shd w:val="clear" w:color="auto" w:fill="FFFFFF" w:themeFill="background1"/>
        <w:spacing w:line="276" w:lineRule="auto"/>
        <w:ind w:right="141"/>
        <w:rPr>
          <w:rFonts w:eastAsiaTheme="minorEastAsia"/>
          <w:b/>
          <w:i/>
        </w:rPr>
      </w:pPr>
    </w:p>
    <w:p w:rsidR="00411EB4" w:rsidRPr="00082C2D" w:rsidRDefault="00C41097" w:rsidP="00C41097">
      <w:pPr>
        <w:shd w:val="clear" w:color="auto" w:fill="FFFFFF" w:themeFill="background1"/>
        <w:spacing w:line="276" w:lineRule="auto"/>
        <w:ind w:right="141"/>
        <w:rPr>
          <w:rFonts w:eastAsiaTheme="minorEastAsia"/>
          <w:b/>
          <w:i/>
        </w:rPr>
      </w:pPr>
      <w:r w:rsidRPr="00082C2D">
        <w:rPr>
          <w:rFonts w:eastAsiaTheme="minorEastAsia"/>
          <w:b/>
          <w:i/>
        </w:rPr>
        <w:t xml:space="preserve">Таблица </w:t>
      </w:r>
      <w:r w:rsidR="00F93649" w:rsidRPr="00082C2D">
        <w:rPr>
          <w:rFonts w:eastAsiaTheme="minorEastAsia"/>
          <w:b/>
          <w:i/>
        </w:rPr>
        <w:t>2</w:t>
      </w:r>
      <w:r w:rsidR="000A1ECF" w:rsidRPr="00082C2D">
        <w:rPr>
          <w:rFonts w:eastAsiaTheme="minorEastAsia"/>
          <w:b/>
          <w:i/>
        </w:rPr>
        <w:t>2</w:t>
      </w:r>
      <w:r w:rsidRPr="00082C2D">
        <w:rPr>
          <w:rFonts w:eastAsiaTheme="minorEastAsia"/>
          <w:b/>
          <w:i/>
        </w:rPr>
        <w:t xml:space="preserve">. </w:t>
      </w:r>
      <w:r w:rsidR="00411EB4" w:rsidRPr="00082C2D">
        <w:rPr>
          <w:rFonts w:eastAsiaTheme="minorEastAsia"/>
          <w:b/>
          <w:i/>
        </w:rPr>
        <w:t>Результаты ГИА-9 в форме ОГЭ – обязательные предметы</w:t>
      </w:r>
    </w:p>
    <w:p w:rsidR="001B1E44" w:rsidRPr="00082C2D" w:rsidRDefault="001B1E44" w:rsidP="00C41097">
      <w:pPr>
        <w:shd w:val="clear" w:color="auto" w:fill="FFFFFF" w:themeFill="background1"/>
        <w:spacing w:line="276" w:lineRule="auto"/>
        <w:ind w:right="141"/>
        <w:rPr>
          <w:rFonts w:eastAsiaTheme="minorEastAsia"/>
          <w:b/>
          <w:i/>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417"/>
        <w:gridCol w:w="709"/>
        <w:gridCol w:w="709"/>
        <w:gridCol w:w="708"/>
        <w:gridCol w:w="709"/>
        <w:gridCol w:w="851"/>
        <w:gridCol w:w="850"/>
        <w:gridCol w:w="1134"/>
        <w:gridCol w:w="709"/>
      </w:tblGrid>
      <w:tr w:rsidR="00411EB4" w:rsidRPr="00082C2D" w:rsidTr="00C41097">
        <w:tc>
          <w:tcPr>
            <w:tcW w:w="2269" w:type="dxa"/>
            <w:vMerge w:val="restart"/>
            <w:shd w:val="clear" w:color="auto" w:fill="DAEEF3" w:themeFill="accent5" w:themeFillTint="33"/>
          </w:tcPr>
          <w:p w:rsidR="00411EB4" w:rsidRPr="00082C2D" w:rsidRDefault="00411EB4" w:rsidP="00411EB4">
            <w:pPr>
              <w:jc w:val="center"/>
              <w:rPr>
                <w:i/>
              </w:rPr>
            </w:pPr>
            <w:r w:rsidRPr="00082C2D">
              <w:rPr>
                <w:i/>
              </w:rPr>
              <w:t>Предмет</w:t>
            </w:r>
          </w:p>
        </w:tc>
        <w:tc>
          <w:tcPr>
            <w:tcW w:w="1417" w:type="dxa"/>
            <w:vMerge w:val="restart"/>
            <w:shd w:val="clear" w:color="auto" w:fill="DAEEF3" w:themeFill="accent5" w:themeFillTint="33"/>
          </w:tcPr>
          <w:p w:rsidR="00411EB4" w:rsidRPr="00082C2D" w:rsidRDefault="00411EB4" w:rsidP="00411EB4">
            <w:pPr>
              <w:jc w:val="center"/>
              <w:rPr>
                <w:i/>
              </w:rPr>
            </w:pPr>
            <w:r w:rsidRPr="00082C2D">
              <w:rPr>
                <w:i/>
              </w:rPr>
              <w:t>Всего сдавало ОГЭ</w:t>
            </w:r>
          </w:p>
        </w:tc>
        <w:tc>
          <w:tcPr>
            <w:tcW w:w="2835" w:type="dxa"/>
            <w:gridSpan w:val="4"/>
            <w:shd w:val="clear" w:color="auto" w:fill="DAEEF3" w:themeFill="accent5" w:themeFillTint="33"/>
          </w:tcPr>
          <w:p w:rsidR="00411EB4" w:rsidRPr="00082C2D" w:rsidRDefault="00411EB4" w:rsidP="00411EB4">
            <w:pPr>
              <w:jc w:val="center"/>
              <w:rPr>
                <w:i/>
              </w:rPr>
            </w:pPr>
            <w:r w:rsidRPr="00082C2D">
              <w:rPr>
                <w:i/>
              </w:rPr>
              <w:t>Получили оценку</w:t>
            </w:r>
          </w:p>
        </w:tc>
        <w:tc>
          <w:tcPr>
            <w:tcW w:w="3544" w:type="dxa"/>
            <w:gridSpan w:val="4"/>
            <w:shd w:val="clear" w:color="auto" w:fill="DAEEF3" w:themeFill="accent5" w:themeFillTint="33"/>
          </w:tcPr>
          <w:p w:rsidR="00411EB4" w:rsidRPr="00082C2D" w:rsidRDefault="00411EB4" w:rsidP="00411EB4">
            <w:pPr>
              <w:jc w:val="center"/>
              <w:rPr>
                <w:i/>
              </w:rPr>
            </w:pPr>
            <w:r w:rsidRPr="00082C2D">
              <w:rPr>
                <w:i/>
              </w:rPr>
              <w:t>Показатели</w:t>
            </w:r>
          </w:p>
        </w:tc>
      </w:tr>
      <w:tr w:rsidR="00411EB4" w:rsidRPr="00082C2D" w:rsidTr="00C41097">
        <w:tc>
          <w:tcPr>
            <w:tcW w:w="2269" w:type="dxa"/>
            <w:vMerge/>
            <w:shd w:val="clear" w:color="auto" w:fill="DBE5F1" w:themeFill="accent1" w:themeFillTint="33"/>
          </w:tcPr>
          <w:p w:rsidR="00411EB4" w:rsidRPr="00082C2D" w:rsidRDefault="00411EB4" w:rsidP="00411EB4">
            <w:pPr>
              <w:jc w:val="center"/>
              <w:rPr>
                <w:i/>
              </w:rPr>
            </w:pPr>
          </w:p>
        </w:tc>
        <w:tc>
          <w:tcPr>
            <w:tcW w:w="1417" w:type="dxa"/>
            <w:vMerge/>
            <w:shd w:val="clear" w:color="auto" w:fill="DBE5F1" w:themeFill="accent1" w:themeFillTint="33"/>
          </w:tcPr>
          <w:p w:rsidR="00411EB4" w:rsidRPr="00082C2D" w:rsidRDefault="00411EB4" w:rsidP="00411EB4">
            <w:pPr>
              <w:jc w:val="center"/>
              <w:rPr>
                <w:i/>
              </w:rPr>
            </w:pPr>
          </w:p>
        </w:tc>
        <w:tc>
          <w:tcPr>
            <w:tcW w:w="709" w:type="dxa"/>
            <w:shd w:val="clear" w:color="auto" w:fill="DAEEF3" w:themeFill="accent5" w:themeFillTint="33"/>
          </w:tcPr>
          <w:p w:rsidR="00411EB4" w:rsidRPr="00082C2D" w:rsidRDefault="00411EB4" w:rsidP="00411EB4">
            <w:pPr>
              <w:jc w:val="center"/>
              <w:rPr>
                <w:i/>
              </w:rPr>
            </w:pPr>
            <w:r w:rsidRPr="00082C2D">
              <w:rPr>
                <w:i/>
              </w:rPr>
              <w:t>5</w:t>
            </w:r>
          </w:p>
        </w:tc>
        <w:tc>
          <w:tcPr>
            <w:tcW w:w="709" w:type="dxa"/>
            <w:shd w:val="clear" w:color="auto" w:fill="DAEEF3" w:themeFill="accent5" w:themeFillTint="33"/>
          </w:tcPr>
          <w:p w:rsidR="00411EB4" w:rsidRPr="00082C2D" w:rsidRDefault="00411EB4" w:rsidP="00411EB4">
            <w:pPr>
              <w:jc w:val="center"/>
              <w:rPr>
                <w:i/>
              </w:rPr>
            </w:pPr>
            <w:r w:rsidRPr="00082C2D">
              <w:rPr>
                <w:i/>
              </w:rPr>
              <w:t>4</w:t>
            </w:r>
          </w:p>
        </w:tc>
        <w:tc>
          <w:tcPr>
            <w:tcW w:w="708" w:type="dxa"/>
            <w:shd w:val="clear" w:color="auto" w:fill="DAEEF3" w:themeFill="accent5" w:themeFillTint="33"/>
          </w:tcPr>
          <w:p w:rsidR="00411EB4" w:rsidRPr="00082C2D" w:rsidRDefault="00411EB4" w:rsidP="00411EB4">
            <w:pPr>
              <w:jc w:val="center"/>
              <w:rPr>
                <w:i/>
              </w:rPr>
            </w:pPr>
            <w:r w:rsidRPr="00082C2D">
              <w:rPr>
                <w:i/>
              </w:rPr>
              <w:t>3</w:t>
            </w:r>
          </w:p>
        </w:tc>
        <w:tc>
          <w:tcPr>
            <w:tcW w:w="709" w:type="dxa"/>
            <w:shd w:val="clear" w:color="auto" w:fill="DAEEF3" w:themeFill="accent5" w:themeFillTint="33"/>
          </w:tcPr>
          <w:p w:rsidR="00411EB4" w:rsidRPr="00082C2D" w:rsidRDefault="00411EB4" w:rsidP="00411EB4">
            <w:pPr>
              <w:jc w:val="center"/>
              <w:rPr>
                <w:i/>
              </w:rPr>
            </w:pPr>
            <w:r w:rsidRPr="00082C2D">
              <w:rPr>
                <w:i/>
              </w:rPr>
              <w:t>2</w:t>
            </w:r>
          </w:p>
        </w:tc>
        <w:tc>
          <w:tcPr>
            <w:tcW w:w="851" w:type="dxa"/>
            <w:shd w:val="clear" w:color="auto" w:fill="DAEEF3" w:themeFill="accent5" w:themeFillTint="33"/>
          </w:tcPr>
          <w:p w:rsidR="00411EB4" w:rsidRPr="00082C2D" w:rsidRDefault="00411EB4" w:rsidP="00411EB4">
            <w:pPr>
              <w:jc w:val="center"/>
              <w:rPr>
                <w:i/>
              </w:rPr>
            </w:pPr>
            <w:r w:rsidRPr="00082C2D">
              <w:rPr>
                <w:i/>
              </w:rPr>
              <w:t>Ср. тест балл</w:t>
            </w:r>
          </w:p>
        </w:tc>
        <w:tc>
          <w:tcPr>
            <w:tcW w:w="850" w:type="dxa"/>
            <w:shd w:val="clear" w:color="auto" w:fill="DAEEF3" w:themeFill="accent5" w:themeFillTint="33"/>
          </w:tcPr>
          <w:p w:rsidR="00411EB4" w:rsidRPr="00082C2D" w:rsidRDefault="00411EB4" w:rsidP="00411EB4">
            <w:pPr>
              <w:jc w:val="center"/>
              <w:rPr>
                <w:i/>
              </w:rPr>
            </w:pPr>
            <w:r w:rsidRPr="00082C2D">
              <w:rPr>
                <w:i/>
              </w:rPr>
              <w:t xml:space="preserve">Ср. </w:t>
            </w:r>
            <w:proofErr w:type="spellStart"/>
            <w:r w:rsidRPr="00082C2D">
              <w:rPr>
                <w:i/>
              </w:rPr>
              <w:t>оцен</w:t>
            </w:r>
            <w:proofErr w:type="spellEnd"/>
            <w:r w:rsidRPr="00082C2D">
              <w:rPr>
                <w:i/>
              </w:rPr>
              <w:t>. Балл</w:t>
            </w:r>
          </w:p>
        </w:tc>
        <w:tc>
          <w:tcPr>
            <w:tcW w:w="1134" w:type="dxa"/>
            <w:shd w:val="clear" w:color="auto" w:fill="DAEEF3" w:themeFill="accent5" w:themeFillTint="33"/>
          </w:tcPr>
          <w:p w:rsidR="00411EB4" w:rsidRPr="00082C2D" w:rsidRDefault="00411EB4" w:rsidP="00411EB4">
            <w:pPr>
              <w:jc w:val="center"/>
              <w:rPr>
                <w:i/>
              </w:rPr>
            </w:pPr>
            <w:r w:rsidRPr="00082C2D">
              <w:rPr>
                <w:i/>
              </w:rPr>
              <w:t>Кач-во %</w:t>
            </w:r>
          </w:p>
        </w:tc>
        <w:tc>
          <w:tcPr>
            <w:tcW w:w="709" w:type="dxa"/>
            <w:shd w:val="clear" w:color="auto" w:fill="DAEEF3" w:themeFill="accent5" w:themeFillTint="33"/>
          </w:tcPr>
          <w:p w:rsidR="00411EB4" w:rsidRPr="00082C2D" w:rsidRDefault="00411EB4" w:rsidP="00411EB4">
            <w:pPr>
              <w:jc w:val="center"/>
              <w:rPr>
                <w:i/>
              </w:rPr>
            </w:pPr>
            <w:r w:rsidRPr="00082C2D">
              <w:rPr>
                <w:i/>
              </w:rPr>
              <w:t>Успев. %</w:t>
            </w:r>
          </w:p>
        </w:tc>
      </w:tr>
      <w:tr w:rsidR="00411EB4" w:rsidRPr="00082C2D" w:rsidTr="00C41097">
        <w:tc>
          <w:tcPr>
            <w:tcW w:w="2269" w:type="dxa"/>
            <w:shd w:val="clear" w:color="auto" w:fill="EAF1DD" w:themeFill="accent3" w:themeFillTint="33"/>
          </w:tcPr>
          <w:p w:rsidR="00411EB4" w:rsidRPr="00082C2D" w:rsidRDefault="00411EB4" w:rsidP="00411EB4">
            <w:pPr>
              <w:rPr>
                <w:i/>
              </w:rPr>
            </w:pPr>
            <w:r w:rsidRPr="00082C2D">
              <w:rPr>
                <w:i/>
              </w:rPr>
              <w:t>Русский язык</w:t>
            </w:r>
          </w:p>
        </w:tc>
        <w:tc>
          <w:tcPr>
            <w:tcW w:w="1417" w:type="dxa"/>
            <w:shd w:val="clear" w:color="auto" w:fill="EAF1DD" w:themeFill="accent3" w:themeFillTint="33"/>
          </w:tcPr>
          <w:p w:rsidR="00411EB4" w:rsidRPr="00082C2D" w:rsidRDefault="00411EB4" w:rsidP="00411EB4">
            <w:pPr>
              <w:jc w:val="center"/>
              <w:rPr>
                <w:i/>
              </w:rPr>
            </w:pPr>
            <w:r w:rsidRPr="00082C2D">
              <w:rPr>
                <w:i/>
              </w:rPr>
              <w:t>90</w:t>
            </w:r>
          </w:p>
        </w:tc>
        <w:tc>
          <w:tcPr>
            <w:tcW w:w="709" w:type="dxa"/>
            <w:shd w:val="clear" w:color="auto" w:fill="EAF1DD" w:themeFill="accent3" w:themeFillTint="33"/>
          </w:tcPr>
          <w:p w:rsidR="00411EB4" w:rsidRPr="00082C2D" w:rsidRDefault="00411EB4" w:rsidP="00411EB4">
            <w:pPr>
              <w:rPr>
                <w:i/>
              </w:rPr>
            </w:pPr>
            <w:r w:rsidRPr="00082C2D">
              <w:rPr>
                <w:i/>
              </w:rPr>
              <w:t>19</w:t>
            </w:r>
          </w:p>
        </w:tc>
        <w:tc>
          <w:tcPr>
            <w:tcW w:w="709" w:type="dxa"/>
            <w:shd w:val="clear" w:color="auto" w:fill="EAF1DD" w:themeFill="accent3" w:themeFillTint="33"/>
          </w:tcPr>
          <w:p w:rsidR="00411EB4" w:rsidRPr="00082C2D" w:rsidRDefault="00411EB4" w:rsidP="00411EB4">
            <w:pPr>
              <w:jc w:val="center"/>
              <w:rPr>
                <w:i/>
              </w:rPr>
            </w:pPr>
            <w:r w:rsidRPr="00082C2D">
              <w:rPr>
                <w:i/>
              </w:rPr>
              <w:t>31</w:t>
            </w:r>
          </w:p>
        </w:tc>
        <w:tc>
          <w:tcPr>
            <w:tcW w:w="708" w:type="dxa"/>
            <w:shd w:val="clear" w:color="auto" w:fill="EAF1DD" w:themeFill="accent3" w:themeFillTint="33"/>
          </w:tcPr>
          <w:p w:rsidR="00411EB4" w:rsidRPr="00082C2D" w:rsidRDefault="00411EB4" w:rsidP="00411EB4">
            <w:pPr>
              <w:jc w:val="center"/>
              <w:rPr>
                <w:i/>
              </w:rPr>
            </w:pPr>
            <w:r w:rsidRPr="00082C2D">
              <w:rPr>
                <w:i/>
              </w:rPr>
              <w:t>40</w:t>
            </w:r>
          </w:p>
        </w:tc>
        <w:tc>
          <w:tcPr>
            <w:tcW w:w="709" w:type="dxa"/>
            <w:shd w:val="clear" w:color="auto" w:fill="EAF1DD" w:themeFill="accent3" w:themeFillTint="33"/>
          </w:tcPr>
          <w:p w:rsidR="00411EB4" w:rsidRPr="00082C2D" w:rsidRDefault="00411EB4" w:rsidP="00411EB4">
            <w:pPr>
              <w:jc w:val="center"/>
              <w:rPr>
                <w:i/>
              </w:rPr>
            </w:pPr>
            <w:r w:rsidRPr="00082C2D">
              <w:rPr>
                <w:i/>
              </w:rPr>
              <w:t>0</w:t>
            </w:r>
          </w:p>
        </w:tc>
        <w:tc>
          <w:tcPr>
            <w:tcW w:w="851" w:type="dxa"/>
            <w:shd w:val="clear" w:color="auto" w:fill="EAF1DD" w:themeFill="accent3" w:themeFillTint="33"/>
          </w:tcPr>
          <w:p w:rsidR="00411EB4" w:rsidRPr="00082C2D" w:rsidRDefault="00411EB4" w:rsidP="00411EB4">
            <w:pPr>
              <w:jc w:val="center"/>
              <w:rPr>
                <w:i/>
              </w:rPr>
            </w:pPr>
            <w:r w:rsidRPr="00082C2D">
              <w:rPr>
                <w:i/>
              </w:rPr>
              <w:t>26</w:t>
            </w:r>
          </w:p>
        </w:tc>
        <w:tc>
          <w:tcPr>
            <w:tcW w:w="850" w:type="dxa"/>
            <w:shd w:val="clear" w:color="auto" w:fill="EAF1DD" w:themeFill="accent3" w:themeFillTint="33"/>
          </w:tcPr>
          <w:p w:rsidR="00411EB4" w:rsidRPr="00082C2D" w:rsidRDefault="00411EB4" w:rsidP="00411EB4">
            <w:pPr>
              <w:jc w:val="center"/>
              <w:rPr>
                <w:i/>
              </w:rPr>
            </w:pPr>
            <w:r w:rsidRPr="00082C2D">
              <w:rPr>
                <w:i/>
              </w:rPr>
              <w:t>3,7</w:t>
            </w:r>
          </w:p>
        </w:tc>
        <w:tc>
          <w:tcPr>
            <w:tcW w:w="1134" w:type="dxa"/>
            <w:shd w:val="clear" w:color="auto" w:fill="EAF1DD" w:themeFill="accent3" w:themeFillTint="33"/>
          </w:tcPr>
          <w:p w:rsidR="00411EB4" w:rsidRPr="00082C2D" w:rsidRDefault="00C41097" w:rsidP="00411EB4">
            <w:pPr>
              <w:jc w:val="center"/>
              <w:rPr>
                <w:i/>
              </w:rPr>
            </w:pPr>
            <w:r w:rsidRPr="00082C2D">
              <w:rPr>
                <w:i/>
              </w:rPr>
              <w:t>55</w:t>
            </w:r>
          </w:p>
        </w:tc>
        <w:tc>
          <w:tcPr>
            <w:tcW w:w="709" w:type="dxa"/>
            <w:shd w:val="clear" w:color="auto" w:fill="EAF1DD" w:themeFill="accent3" w:themeFillTint="33"/>
          </w:tcPr>
          <w:p w:rsidR="00411EB4" w:rsidRPr="00082C2D" w:rsidRDefault="00C41097" w:rsidP="00411EB4">
            <w:pPr>
              <w:jc w:val="center"/>
              <w:rPr>
                <w:i/>
              </w:rPr>
            </w:pPr>
            <w:r w:rsidRPr="00082C2D">
              <w:rPr>
                <w:i/>
              </w:rPr>
              <w:t>100</w:t>
            </w:r>
          </w:p>
        </w:tc>
      </w:tr>
      <w:tr w:rsidR="00411EB4" w:rsidRPr="00082C2D" w:rsidTr="00C41097">
        <w:tc>
          <w:tcPr>
            <w:tcW w:w="2269" w:type="dxa"/>
            <w:shd w:val="clear" w:color="auto" w:fill="EAF1DD" w:themeFill="accent3" w:themeFillTint="33"/>
          </w:tcPr>
          <w:p w:rsidR="00411EB4" w:rsidRPr="00082C2D" w:rsidRDefault="00411EB4" w:rsidP="00411EB4">
            <w:pPr>
              <w:rPr>
                <w:i/>
              </w:rPr>
            </w:pPr>
            <w:r w:rsidRPr="00082C2D">
              <w:rPr>
                <w:i/>
              </w:rPr>
              <w:t>Математика</w:t>
            </w:r>
          </w:p>
        </w:tc>
        <w:tc>
          <w:tcPr>
            <w:tcW w:w="1417" w:type="dxa"/>
            <w:shd w:val="clear" w:color="auto" w:fill="EAF1DD" w:themeFill="accent3" w:themeFillTint="33"/>
          </w:tcPr>
          <w:p w:rsidR="00411EB4" w:rsidRPr="00082C2D" w:rsidRDefault="00411EB4" w:rsidP="00411EB4">
            <w:pPr>
              <w:jc w:val="center"/>
              <w:rPr>
                <w:i/>
              </w:rPr>
            </w:pPr>
            <w:r w:rsidRPr="00082C2D">
              <w:rPr>
                <w:i/>
              </w:rPr>
              <w:t>90</w:t>
            </w:r>
          </w:p>
        </w:tc>
        <w:tc>
          <w:tcPr>
            <w:tcW w:w="709" w:type="dxa"/>
            <w:shd w:val="clear" w:color="auto" w:fill="EAF1DD" w:themeFill="accent3" w:themeFillTint="33"/>
          </w:tcPr>
          <w:p w:rsidR="00411EB4" w:rsidRPr="00082C2D" w:rsidRDefault="00411EB4" w:rsidP="00411EB4">
            <w:pPr>
              <w:jc w:val="center"/>
              <w:rPr>
                <w:i/>
              </w:rPr>
            </w:pPr>
            <w:r w:rsidRPr="00082C2D">
              <w:rPr>
                <w:i/>
              </w:rPr>
              <w:t>1</w:t>
            </w:r>
          </w:p>
        </w:tc>
        <w:tc>
          <w:tcPr>
            <w:tcW w:w="709" w:type="dxa"/>
            <w:shd w:val="clear" w:color="auto" w:fill="EAF1DD" w:themeFill="accent3" w:themeFillTint="33"/>
          </w:tcPr>
          <w:p w:rsidR="00411EB4" w:rsidRPr="00082C2D" w:rsidRDefault="00411EB4" w:rsidP="00411EB4">
            <w:pPr>
              <w:jc w:val="center"/>
              <w:rPr>
                <w:i/>
              </w:rPr>
            </w:pPr>
            <w:r w:rsidRPr="00082C2D">
              <w:rPr>
                <w:i/>
              </w:rPr>
              <w:t>27</w:t>
            </w:r>
          </w:p>
        </w:tc>
        <w:tc>
          <w:tcPr>
            <w:tcW w:w="708" w:type="dxa"/>
            <w:shd w:val="clear" w:color="auto" w:fill="EAF1DD" w:themeFill="accent3" w:themeFillTint="33"/>
          </w:tcPr>
          <w:p w:rsidR="00411EB4" w:rsidRPr="00082C2D" w:rsidRDefault="00411EB4" w:rsidP="00411EB4">
            <w:pPr>
              <w:jc w:val="center"/>
              <w:rPr>
                <w:i/>
              </w:rPr>
            </w:pPr>
            <w:r w:rsidRPr="00082C2D">
              <w:rPr>
                <w:i/>
              </w:rPr>
              <w:t>62</w:t>
            </w:r>
          </w:p>
        </w:tc>
        <w:tc>
          <w:tcPr>
            <w:tcW w:w="709" w:type="dxa"/>
            <w:shd w:val="clear" w:color="auto" w:fill="EAF1DD" w:themeFill="accent3" w:themeFillTint="33"/>
          </w:tcPr>
          <w:p w:rsidR="00411EB4" w:rsidRPr="00082C2D" w:rsidRDefault="00411EB4" w:rsidP="00411EB4">
            <w:pPr>
              <w:jc w:val="center"/>
              <w:rPr>
                <w:i/>
              </w:rPr>
            </w:pPr>
            <w:r w:rsidRPr="00082C2D">
              <w:rPr>
                <w:i/>
              </w:rPr>
              <w:t>0</w:t>
            </w:r>
          </w:p>
        </w:tc>
        <w:tc>
          <w:tcPr>
            <w:tcW w:w="851" w:type="dxa"/>
            <w:shd w:val="clear" w:color="auto" w:fill="EAF1DD" w:themeFill="accent3" w:themeFillTint="33"/>
          </w:tcPr>
          <w:p w:rsidR="00411EB4" w:rsidRPr="00082C2D" w:rsidRDefault="00411EB4" w:rsidP="00411EB4">
            <w:pPr>
              <w:jc w:val="center"/>
              <w:rPr>
                <w:i/>
              </w:rPr>
            </w:pPr>
            <w:r w:rsidRPr="00082C2D">
              <w:rPr>
                <w:i/>
              </w:rPr>
              <w:t>14</w:t>
            </w:r>
          </w:p>
        </w:tc>
        <w:tc>
          <w:tcPr>
            <w:tcW w:w="850" w:type="dxa"/>
            <w:shd w:val="clear" w:color="auto" w:fill="EAF1DD" w:themeFill="accent3" w:themeFillTint="33"/>
          </w:tcPr>
          <w:p w:rsidR="00411EB4" w:rsidRPr="00082C2D" w:rsidRDefault="00411EB4" w:rsidP="00411EB4">
            <w:pPr>
              <w:jc w:val="center"/>
              <w:rPr>
                <w:i/>
              </w:rPr>
            </w:pPr>
            <w:r w:rsidRPr="00082C2D">
              <w:rPr>
                <w:i/>
              </w:rPr>
              <w:t>3,3</w:t>
            </w:r>
          </w:p>
        </w:tc>
        <w:tc>
          <w:tcPr>
            <w:tcW w:w="1134" w:type="dxa"/>
            <w:shd w:val="clear" w:color="auto" w:fill="EAF1DD" w:themeFill="accent3" w:themeFillTint="33"/>
          </w:tcPr>
          <w:p w:rsidR="00411EB4" w:rsidRPr="00082C2D" w:rsidRDefault="00C41097" w:rsidP="00411EB4">
            <w:pPr>
              <w:jc w:val="center"/>
              <w:rPr>
                <w:i/>
              </w:rPr>
            </w:pPr>
            <w:r w:rsidRPr="00082C2D">
              <w:rPr>
                <w:i/>
              </w:rPr>
              <w:t>31</w:t>
            </w:r>
          </w:p>
        </w:tc>
        <w:tc>
          <w:tcPr>
            <w:tcW w:w="709" w:type="dxa"/>
            <w:shd w:val="clear" w:color="auto" w:fill="EAF1DD" w:themeFill="accent3" w:themeFillTint="33"/>
          </w:tcPr>
          <w:p w:rsidR="00411EB4" w:rsidRPr="00082C2D" w:rsidRDefault="00C41097" w:rsidP="00411EB4">
            <w:pPr>
              <w:jc w:val="center"/>
              <w:rPr>
                <w:i/>
              </w:rPr>
            </w:pPr>
            <w:r w:rsidRPr="00082C2D">
              <w:rPr>
                <w:i/>
              </w:rPr>
              <w:t>100</w:t>
            </w:r>
          </w:p>
        </w:tc>
      </w:tr>
      <w:tr w:rsidR="00411EB4" w:rsidRPr="00082C2D" w:rsidTr="00C41097">
        <w:tc>
          <w:tcPr>
            <w:tcW w:w="2269" w:type="dxa"/>
            <w:shd w:val="clear" w:color="auto" w:fill="DAEEF3" w:themeFill="accent5" w:themeFillTint="33"/>
          </w:tcPr>
          <w:p w:rsidR="00411EB4" w:rsidRPr="00082C2D" w:rsidRDefault="00411EB4" w:rsidP="00411EB4">
            <w:pPr>
              <w:rPr>
                <w:i/>
              </w:rPr>
            </w:pPr>
            <w:r w:rsidRPr="00082C2D">
              <w:rPr>
                <w:i/>
              </w:rPr>
              <w:t>ИТОГО</w:t>
            </w:r>
          </w:p>
        </w:tc>
        <w:tc>
          <w:tcPr>
            <w:tcW w:w="1417" w:type="dxa"/>
            <w:shd w:val="clear" w:color="auto" w:fill="DAEEF3" w:themeFill="accent5" w:themeFillTint="33"/>
          </w:tcPr>
          <w:p w:rsidR="00411EB4" w:rsidRPr="00082C2D" w:rsidRDefault="00411EB4" w:rsidP="00411EB4">
            <w:pPr>
              <w:jc w:val="center"/>
              <w:rPr>
                <w:i/>
              </w:rPr>
            </w:pPr>
            <w:r w:rsidRPr="00082C2D">
              <w:rPr>
                <w:i/>
              </w:rPr>
              <w:t>180</w:t>
            </w:r>
          </w:p>
        </w:tc>
        <w:tc>
          <w:tcPr>
            <w:tcW w:w="709" w:type="dxa"/>
            <w:shd w:val="clear" w:color="auto" w:fill="DAEEF3" w:themeFill="accent5" w:themeFillTint="33"/>
          </w:tcPr>
          <w:p w:rsidR="00411EB4" w:rsidRPr="00082C2D" w:rsidRDefault="00411EB4" w:rsidP="00411EB4">
            <w:pPr>
              <w:jc w:val="center"/>
              <w:rPr>
                <w:i/>
              </w:rPr>
            </w:pPr>
            <w:r w:rsidRPr="00082C2D">
              <w:rPr>
                <w:i/>
              </w:rPr>
              <w:t>20</w:t>
            </w:r>
          </w:p>
        </w:tc>
        <w:tc>
          <w:tcPr>
            <w:tcW w:w="709" w:type="dxa"/>
            <w:shd w:val="clear" w:color="auto" w:fill="DAEEF3" w:themeFill="accent5" w:themeFillTint="33"/>
          </w:tcPr>
          <w:p w:rsidR="00411EB4" w:rsidRPr="00082C2D" w:rsidRDefault="00411EB4" w:rsidP="00411EB4">
            <w:pPr>
              <w:jc w:val="center"/>
              <w:rPr>
                <w:i/>
              </w:rPr>
            </w:pPr>
            <w:r w:rsidRPr="00082C2D">
              <w:rPr>
                <w:i/>
              </w:rPr>
              <w:t>58</w:t>
            </w:r>
          </w:p>
        </w:tc>
        <w:tc>
          <w:tcPr>
            <w:tcW w:w="708" w:type="dxa"/>
            <w:shd w:val="clear" w:color="auto" w:fill="DAEEF3" w:themeFill="accent5" w:themeFillTint="33"/>
          </w:tcPr>
          <w:p w:rsidR="00411EB4" w:rsidRPr="00082C2D" w:rsidRDefault="00411EB4" w:rsidP="00411EB4">
            <w:pPr>
              <w:jc w:val="center"/>
              <w:rPr>
                <w:i/>
              </w:rPr>
            </w:pPr>
            <w:r w:rsidRPr="00082C2D">
              <w:rPr>
                <w:i/>
              </w:rPr>
              <w:t>102</w:t>
            </w:r>
          </w:p>
        </w:tc>
        <w:tc>
          <w:tcPr>
            <w:tcW w:w="709" w:type="dxa"/>
            <w:shd w:val="clear" w:color="auto" w:fill="DAEEF3" w:themeFill="accent5" w:themeFillTint="33"/>
          </w:tcPr>
          <w:p w:rsidR="00411EB4" w:rsidRPr="00082C2D" w:rsidRDefault="00411EB4" w:rsidP="00411EB4">
            <w:pPr>
              <w:jc w:val="center"/>
              <w:rPr>
                <w:i/>
              </w:rPr>
            </w:pPr>
            <w:r w:rsidRPr="00082C2D">
              <w:rPr>
                <w:i/>
              </w:rPr>
              <w:t>0</w:t>
            </w:r>
          </w:p>
        </w:tc>
        <w:tc>
          <w:tcPr>
            <w:tcW w:w="851" w:type="dxa"/>
            <w:shd w:val="clear" w:color="auto" w:fill="DAEEF3" w:themeFill="accent5" w:themeFillTint="33"/>
          </w:tcPr>
          <w:p w:rsidR="00411EB4" w:rsidRPr="00082C2D" w:rsidRDefault="00411EB4" w:rsidP="00411EB4">
            <w:pPr>
              <w:jc w:val="center"/>
              <w:rPr>
                <w:i/>
              </w:rPr>
            </w:pPr>
            <w:r w:rsidRPr="00082C2D">
              <w:rPr>
                <w:i/>
              </w:rPr>
              <w:t>20</w:t>
            </w:r>
          </w:p>
        </w:tc>
        <w:tc>
          <w:tcPr>
            <w:tcW w:w="850" w:type="dxa"/>
            <w:shd w:val="clear" w:color="auto" w:fill="DAEEF3" w:themeFill="accent5" w:themeFillTint="33"/>
          </w:tcPr>
          <w:p w:rsidR="00411EB4" w:rsidRPr="00082C2D" w:rsidRDefault="00411EB4" w:rsidP="00411EB4">
            <w:pPr>
              <w:jc w:val="center"/>
              <w:rPr>
                <w:i/>
              </w:rPr>
            </w:pPr>
            <w:r w:rsidRPr="00082C2D">
              <w:rPr>
                <w:i/>
              </w:rPr>
              <w:t>3,5</w:t>
            </w:r>
          </w:p>
        </w:tc>
        <w:tc>
          <w:tcPr>
            <w:tcW w:w="1134" w:type="dxa"/>
            <w:shd w:val="clear" w:color="auto" w:fill="DAEEF3" w:themeFill="accent5" w:themeFillTint="33"/>
          </w:tcPr>
          <w:p w:rsidR="00411EB4" w:rsidRPr="00082C2D" w:rsidRDefault="00C41097" w:rsidP="00411EB4">
            <w:pPr>
              <w:jc w:val="center"/>
              <w:rPr>
                <w:i/>
              </w:rPr>
            </w:pPr>
            <w:r w:rsidRPr="00082C2D">
              <w:rPr>
                <w:i/>
              </w:rPr>
              <w:t>43</w:t>
            </w:r>
          </w:p>
        </w:tc>
        <w:tc>
          <w:tcPr>
            <w:tcW w:w="709" w:type="dxa"/>
            <w:shd w:val="clear" w:color="auto" w:fill="DAEEF3" w:themeFill="accent5" w:themeFillTint="33"/>
          </w:tcPr>
          <w:p w:rsidR="00411EB4" w:rsidRPr="00082C2D" w:rsidRDefault="00C41097" w:rsidP="00411EB4">
            <w:pPr>
              <w:jc w:val="center"/>
              <w:rPr>
                <w:i/>
              </w:rPr>
            </w:pPr>
            <w:r w:rsidRPr="00082C2D">
              <w:rPr>
                <w:i/>
              </w:rPr>
              <w:t>100</w:t>
            </w:r>
          </w:p>
        </w:tc>
      </w:tr>
    </w:tbl>
    <w:p w:rsidR="001B1E44" w:rsidRPr="00082C2D" w:rsidRDefault="001B1E44" w:rsidP="00C41097">
      <w:pPr>
        <w:shd w:val="clear" w:color="auto" w:fill="FFFFFF" w:themeFill="background1"/>
        <w:spacing w:line="276" w:lineRule="auto"/>
        <w:ind w:right="141" w:firstLine="708"/>
        <w:jc w:val="both"/>
        <w:rPr>
          <w:rFonts w:eastAsiaTheme="minorEastAsia"/>
          <w:i/>
        </w:rPr>
      </w:pPr>
    </w:p>
    <w:p w:rsidR="00411EB4" w:rsidRPr="00082C2D" w:rsidRDefault="00411EB4" w:rsidP="00C579B7">
      <w:pPr>
        <w:shd w:val="clear" w:color="auto" w:fill="FFFFFF" w:themeFill="background1"/>
        <w:spacing w:line="276" w:lineRule="auto"/>
        <w:ind w:right="141" w:firstLine="708"/>
        <w:jc w:val="both"/>
        <w:rPr>
          <w:rFonts w:eastAsiaTheme="minorEastAsia"/>
          <w:i/>
        </w:rPr>
      </w:pPr>
      <w:r w:rsidRPr="00082C2D">
        <w:rPr>
          <w:rFonts w:eastAsiaTheme="minorEastAsia"/>
          <w:i/>
        </w:rPr>
        <w:t xml:space="preserve">ОГЭ по русскому языку писали дважды. Русский язык пересдавали 2 ученика, Кашина Я. </w:t>
      </w:r>
      <w:r w:rsidR="00442608" w:rsidRPr="00082C2D">
        <w:rPr>
          <w:rFonts w:eastAsiaTheme="minorEastAsia"/>
          <w:i/>
        </w:rPr>
        <w:t>и</w:t>
      </w:r>
      <w:r w:rsidRPr="00082C2D">
        <w:rPr>
          <w:rFonts w:eastAsiaTheme="minorEastAsia"/>
          <w:i/>
        </w:rPr>
        <w:t xml:space="preserve"> </w:t>
      </w:r>
      <w:proofErr w:type="spellStart"/>
      <w:r w:rsidRPr="00082C2D">
        <w:rPr>
          <w:rFonts w:eastAsiaTheme="minorEastAsia"/>
          <w:i/>
        </w:rPr>
        <w:t>Шалупова</w:t>
      </w:r>
      <w:proofErr w:type="spellEnd"/>
      <w:r w:rsidRPr="00082C2D">
        <w:rPr>
          <w:rFonts w:eastAsiaTheme="minorEastAsia"/>
          <w:i/>
        </w:rPr>
        <w:t xml:space="preserve"> В. </w:t>
      </w:r>
    </w:p>
    <w:p w:rsidR="00F7466E" w:rsidRPr="00082C2D" w:rsidRDefault="001B1E44" w:rsidP="00C579B7">
      <w:pPr>
        <w:shd w:val="clear" w:color="auto" w:fill="FFFFFF" w:themeFill="background1"/>
        <w:spacing w:line="276" w:lineRule="auto"/>
        <w:ind w:right="141"/>
        <w:jc w:val="both"/>
        <w:rPr>
          <w:rFonts w:eastAsiaTheme="minorEastAsia"/>
          <w:b/>
          <w:i/>
        </w:rPr>
      </w:pPr>
      <w:r w:rsidRPr="00082C2D">
        <w:rPr>
          <w:i/>
        </w:rPr>
        <w:t xml:space="preserve">Анализ результатов показывает, что, в целом, выпускники усвоили программный материал по всем предметам и показали хорошие результаты по обязательным предметам во время ОГЭ/ГВЭ. </w:t>
      </w:r>
    </w:p>
    <w:p w:rsidR="00F7466E" w:rsidRPr="00082C2D" w:rsidRDefault="001B1E44" w:rsidP="00C579B7">
      <w:pPr>
        <w:shd w:val="clear" w:color="auto" w:fill="FFFFFF" w:themeFill="background1"/>
        <w:spacing w:line="276" w:lineRule="auto"/>
        <w:ind w:right="141" w:firstLine="708"/>
        <w:jc w:val="both"/>
        <w:rPr>
          <w:rFonts w:eastAsiaTheme="minorEastAsia"/>
          <w:b/>
          <w:i/>
        </w:rPr>
      </w:pPr>
      <w:r w:rsidRPr="00082C2D">
        <w:rPr>
          <w:i/>
        </w:rPr>
        <w:t>Не выдержали ОГЭ в основные сроки и получили неудовлетворительный результат 10 обучающихся: русский язык – 2 человека, физика – 8 человек. Эти ученики пересдавали экзамены в резервные сроки в июне. Все ученики успешно пересдали и получили аттестаты об основном образовании.</w:t>
      </w:r>
    </w:p>
    <w:p w:rsidR="001B1E44" w:rsidRPr="00082C2D" w:rsidRDefault="001B1E44" w:rsidP="00C579B7">
      <w:pPr>
        <w:shd w:val="clear" w:color="auto" w:fill="FFFFFF" w:themeFill="background1"/>
        <w:spacing w:line="276" w:lineRule="auto"/>
        <w:ind w:right="141" w:firstLine="708"/>
        <w:jc w:val="both"/>
        <w:rPr>
          <w:i/>
        </w:rPr>
      </w:pPr>
      <w:r w:rsidRPr="00082C2D">
        <w:rPr>
          <w:i/>
        </w:rPr>
        <w:t>Неодинаковы результаты ОГЭ в разных классах. Сравним результаты по обязательным к сдаче предметам в параллели.</w:t>
      </w:r>
    </w:p>
    <w:p w:rsidR="00F7466E" w:rsidRPr="00082C2D" w:rsidRDefault="00F7466E" w:rsidP="00F7466E">
      <w:pPr>
        <w:shd w:val="clear" w:color="auto" w:fill="FFFFFF" w:themeFill="background1"/>
        <w:spacing w:line="276" w:lineRule="auto"/>
        <w:ind w:right="141"/>
        <w:rPr>
          <w:rFonts w:eastAsiaTheme="minorEastAsia"/>
          <w:b/>
          <w:i/>
          <w:sz w:val="20"/>
          <w:szCs w:val="20"/>
        </w:rPr>
      </w:pPr>
    </w:p>
    <w:p w:rsidR="00F7466E" w:rsidRPr="00082C2D" w:rsidRDefault="00F7466E" w:rsidP="00F7466E">
      <w:pPr>
        <w:shd w:val="clear" w:color="auto" w:fill="FFFFFF" w:themeFill="background1"/>
        <w:spacing w:line="276" w:lineRule="auto"/>
        <w:ind w:right="141"/>
        <w:rPr>
          <w:rFonts w:eastAsiaTheme="minorEastAsia"/>
          <w:b/>
          <w:i/>
        </w:rPr>
      </w:pPr>
      <w:r w:rsidRPr="00082C2D">
        <w:rPr>
          <w:rFonts w:eastAsiaTheme="minorEastAsia"/>
          <w:b/>
          <w:i/>
        </w:rPr>
        <w:t>Таблица 23. Результаты ГИА-9 в форме ГВЭ – обязательные предметы</w:t>
      </w:r>
    </w:p>
    <w:p w:rsidR="00F7466E" w:rsidRPr="00082C2D" w:rsidRDefault="00F7466E" w:rsidP="00F7466E">
      <w:pPr>
        <w:shd w:val="clear" w:color="auto" w:fill="FFFFFF" w:themeFill="background1"/>
        <w:spacing w:line="276" w:lineRule="auto"/>
        <w:ind w:right="141" w:firstLine="708"/>
        <w:rPr>
          <w:i/>
          <w:sz w:val="20"/>
          <w:szCs w:val="20"/>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1134"/>
        <w:gridCol w:w="708"/>
        <w:gridCol w:w="851"/>
        <w:gridCol w:w="709"/>
        <w:gridCol w:w="567"/>
        <w:gridCol w:w="992"/>
        <w:gridCol w:w="850"/>
        <w:gridCol w:w="709"/>
        <w:gridCol w:w="1134"/>
      </w:tblGrid>
      <w:tr w:rsidR="00F7466E" w:rsidRPr="00082C2D" w:rsidTr="00F7466E">
        <w:tc>
          <w:tcPr>
            <w:tcW w:w="2269" w:type="dxa"/>
            <w:vMerge w:val="restart"/>
            <w:shd w:val="clear" w:color="auto" w:fill="DAEEF3" w:themeFill="accent5" w:themeFillTint="33"/>
          </w:tcPr>
          <w:p w:rsidR="00F7466E" w:rsidRPr="00082C2D" w:rsidRDefault="00F7466E" w:rsidP="00F7466E">
            <w:pPr>
              <w:jc w:val="center"/>
              <w:rPr>
                <w:i/>
              </w:rPr>
            </w:pPr>
            <w:r w:rsidRPr="00082C2D">
              <w:rPr>
                <w:i/>
              </w:rPr>
              <w:t>Предмет</w:t>
            </w:r>
          </w:p>
        </w:tc>
        <w:tc>
          <w:tcPr>
            <w:tcW w:w="1134" w:type="dxa"/>
            <w:vMerge w:val="restart"/>
            <w:shd w:val="clear" w:color="auto" w:fill="DAEEF3" w:themeFill="accent5" w:themeFillTint="33"/>
          </w:tcPr>
          <w:p w:rsidR="00F7466E" w:rsidRPr="00082C2D" w:rsidRDefault="00F7466E" w:rsidP="00F7466E">
            <w:pPr>
              <w:jc w:val="center"/>
              <w:rPr>
                <w:i/>
              </w:rPr>
            </w:pPr>
            <w:r w:rsidRPr="00082C2D">
              <w:rPr>
                <w:i/>
              </w:rPr>
              <w:t xml:space="preserve">Всего </w:t>
            </w:r>
            <w:r w:rsidRPr="00082C2D">
              <w:rPr>
                <w:i/>
              </w:rPr>
              <w:lastRenderedPageBreak/>
              <w:t>сдавало ОГЭ</w:t>
            </w:r>
          </w:p>
        </w:tc>
        <w:tc>
          <w:tcPr>
            <w:tcW w:w="2835" w:type="dxa"/>
            <w:gridSpan w:val="4"/>
            <w:shd w:val="clear" w:color="auto" w:fill="DAEEF3" w:themeFill="accent5" w:themeFillTint="33"/>
          </w:tcPr>
          <w:p w:rsidR="00F7466E" w:rsidRPr="00082C2D" w:rsidRDefault="00F7466E" w:rsidP="00F7466E">
            <w:pPr>
              <w:jc w:val="center"/>
              <w:rPr>
                <w:i/>
              </w:rPr>
            </w:pPr>
            <w:r w:rsidRPr="00082C2D">
              <w:rPr>
                <w:i/>
              </w:rPr>
              <w:lastRenderedPageBreak/>
              <w:t>Получили оценку</w:t>
            </w:r>
          </w:p>
        </w:tc>
        <w:tc>
          <w:tcPr>
            <w:tcW w:w="3685" w:type="dxa"/>
            <w:gridSpan w:val="4"/>
            <w:shd w:val="clear" w:color="auto" w:fill="DAEEF3" w:themeFill="accent5" w:themeFillTint="33"/>
          </w:tcPr>
          <w:p w:rsidR="00F7466E" w:rsidRPr="00082C2D" w:rsidRDefault="00F7466E" w:rsidP="00F7466E">
            <w:pPr>
              <w:jc w:val="center"/>
              <w:rPr>
                <w:i/>
              </w:rPr>
            </w:pPr>
            <w:r w:rsidRPr="00082C2D">
              <w:rPr>
                <w:i/>
              </w:rPr>
              <w:t>Показатели</w:t>
            </w:r>
          </w:p>
        </w:tc>
      </w:tr>
      <w:tr w:rsidR="00F7466E" w:rsidRPr="00082C2D" w:rsidTr="00F7466E">
        <w:tc>
          <w:tcPr>
            <w:tcW w:w="2269" w:type="dxa"/>
            <w:vMerge/>
            <w:shd w:val="clear" w:color="auto" w:fill="DBE5F1" w:themeFill="accent1" w:themeFillTint="33"/>
          </w:tcPr>
          <w:p w:rsidR="00F7466E" w:rsidRPr="00082C2D" w:rsidRDefault="00F7466E" w:rsidP="00F7466E">
            <w:pPr>
              <w:jc w:val="center"/>
              <w:rPr>
                <w:i/>
              </w:rPr>
            </w:pPr>
          </w:p>
        </w:tc>
        <w:tc>
          <w:tcPr>
            <w:tcW w:w="1134" w:type="dxa"/>
            <w:vMerge/>
            <w:shd w:val="clear" w:color="auto" w:fill="DBE5F1" w:themeFill="accent1" w:themeFillTint="33"/>
          </w:tcPr>
          <w:p w:rsidR="00F7466E" w:rsidRPr="00082C2D" w:rsidRDefault="00F7466E" w:rsidP="00F7466E">
            <w:pPr>
              <w:jc w:val="center"/>
              <w:rPr>
                <w:i/>
              </w:rPr>
            </w:pPr>
          </w:p>
        </w:tc>
        <w:tc>
          <w:tcPr>
            <w:tcW w:w="708" w:type="dxa"/>
            <w:shd w:val="clear" w:color="auto" w:fill="DAEEF3" w:themeFill="accent5" w:themeFillTint="33"/>
          </w:tcPr>
          <w:p w:rsidR="00F7466E" w:rsidRPr="00082C2D" w:rsidRDefault="00F7466E" w:rsidP="00F7466E">
            <w:pPr>
              <w:jc w:val="center"/>
              <w:rPr>
                <w:i/>
              </w:rPr>
            </w:pPr>
            <w:r w:rsidRPr="00082C2D">
              <w:rPr>
                <w:i/>
              </w:rPr>
              <w:t>5</w:t>
            </w:r>
          </w:p>
        </w:tc>
        <w:tc>
          <w:tcPr>
            <w:tcW w:w="851" w:type="dxa"/>
            <w:shd w:val="clear" w:color="auto" w:fill="DAEEF3" w:themeFill="accent5" w:themeFillTint="33"/>
          </w:tcPr>
          <w:p w:rsidR="00F7466E" w:rsidRPr="00082C2D" w:rsidRDefault="00F7466E" w:rsidP="00F7466E">
            <w:pPr>
              <w:jc w:val="center"/>
              <w:rPr>
                <w:i/>
              </w:rPr>
            </w:pPr>
            <w:r w:rsidRPr="00082C2D">
              <w:rPr>
                <w:i/>
              </w:rPr>
              <w:t>4</w:t>
            </w:r>
          </w:p>
        </w:tc>
        <w:tc>
          <w:tcPr>
            <w:tcW w:w="709" w:type="dxa"/>
            <w:shd w:val="clear" w:color="auto" w:fill="DAEEF3" w:themeFill="accent5" w:themeFillTint="33"/>
          </w:tcPr>
          <w:p w:rsidR="00F7466E" w:rsidRPr="00082C2D" w:rsidRDefault="00F7466E" w:rsidP="00F7466E">
            <w:pPr>
              <w:jc w:val="center"/>
              <w:rPr>
                <w:i/>
              </w:rPr>
            </w:pPr>
            <w:r w:rsidRPr="00082C2D">
              <w:rPr>
                <w:i/>
              </w:rPr>
              <w:t>3</w:t>
            </w:r>
          </w:p>
        </w:tc>
        <w:tc>
          <w:tcPr>
            <w:tcW w:w="567" w:type="dxa"/>
            <w:shd w:val="clear" w:color="auto" w:fill="DAEEF3" w:themeFill="accent5" w:themeFillTint="33"/>
          </w:tcPr>
          <w:p w:rsidR="00F7466E" w:rsidRPr="00082C2D" w:rsidRDefault="00F7466E" w:rsidP="00F7466E">
            <w:pPr>
              <w:jc w:val="center"/>
              <w:rPr>
                <w:i/>
              </w:rPr>
            </w:pPr>
            <w:r w:rsidRPr="00082C2D">
              <w:rPr>
                <w:i/>
              </w:rPr>
              <w:t>2</w:t>
            </w:r>
          </w:p>
        </w:tc>
        <w:tc>
          <w:tcPr>
            <w:tcW w:w="992" w:type="dxa"/>
            <w:shd w:val="clear" w:color="auto" w:fill="DAEEF3" w:themeFill="accent5" w:themeFillTint="33"/>
          </w:tcPr>
          <w:p w:rsidR="00F7466E" w:rsidRPr="00082C2D" w:rsidRDefault="00F7466E" w:rsidP="00F7466E">
            <w:pPr>
              <w:jc w:val="center"/>
              <w:rPr>
                <w:i/>
              </w:rPr>
            </w:pPr>
            <w:r w:rsidRPr="00082C2D">
              <w:rPr>
                <w:i/>
              </w:rPr>
              <w:t>Ср. тест балл</w:t>
            </w:r>
          </w:p>
        </w:tc>
        <w:tc>
          <w:tcPr>
            <w:tcW w:w="850" w:type="dxa"/>
            <w:shd w:val="clear" w:color="auto" w:fill="DAEEF3" w:themeFill="accent5" w:themeFillTint="33"/>
          </w:tcPr>
          <w:p w:rsidR="00F7466E" w:rsidRPr="00082C2D" w:rsidRDefault="00F7466E" w:rsidP="00F7466E">
            <w:pPr>
              <w:jc w:val="center"/>
              <w:rPr>
                <w:i/>
              </w:rPr>
            </w:pPr>
            <w:r w:rsidRPr="00082C2D">
              <w:rPr>
                <w:i/>
              </w:rPr>
              <w:t xml:space="preserve">Ср. </w:t>
            </w:r>
            <w:proofErr w:type="spellStart"/>
            <w:r w:rsidRPr="00082C2D">
              <w:rPr>
                <w:i/>
              </w:rPr>
              <w:t>оцен</w:t>
            </w:r>
            <w:proofErr w:type="spellEnd"/>
            <w:r w:rsidRPr="00082C2D">
              <w:rPr>
                <w:i/>
              </w:rPr>
              <w:t>. Балл</w:t>
            </w:r>
          </w:p>
        </w:tc>
        <w:tc>
          <w:tcPr>
            <w:tcW w:w="709" w:type="dxa"/>
            <w:shd w:val="clear" w:color="auto" w:fill="DAEEF3" w:themeFill="accent5" w:themeFillTint="33"/>
          </w:tcPr>
          <w:p w:rsidR="00F7466E" w:rsidRPr="00082C2D" w:rsidRDefault="00F7466E" w:rsidP="00F7466E">
            <w:pPr>
              <w:jc w:val="center"/>
              <w:rPr>
                <w:i/>
              </w:rPr>
            </w:pPr>
            <w:r w:rsidRPr="00082C2D">
              <w:rPr>
                <w:i/>
              </w:rPr>
              <w:t>Кач-во %</w:t>
            </w:r>
          </w:p>
        </w:tc>
        <w:tc>
          <w:tcPr>
            <w:tcW w:w="1134" w:type="dxa"/>
            <w:shd w:val="clear" w:color="auto" w:fill="DAEEF3" w:themeFill="accent5" w:themeFillTint="33"/>
          </w:tcPr>
          <w:p w:rsidR="00F7466E" w:rsidRPr="00082C2D" w:rsidRDefault="00F7466E" w:rsidP="00F7466E">
            <w:pPr>
              <w:jc w:val="center"/>
              <w:rPr>
                <w:i/>
              </w:rPr>
            </w:pPr>
            <w:r w:rsidRPr="00082C2D">
              <w:rPr>
                <w:i/>
              </w:rPr>
              <w:t>Успев %</w:t>
            </w:r>
          </w:p>
        </w:tc>
      </w:tr>
      <w:tr w:rsidR="00F7466E" w:rsidRPr="00082C2D" w:rsidTr="00F7466E">
        <w:tc>
          <w:tcPr>
            <w:tcW w:w="2269" w:type="dxa"/>
            <w:shd w:val="clear" w:color="auto" w:fill="EAF1DD" w:themeFill="accent3" w:themeFillTint="33"/>
          </w:tcPr>
          <w:p w:rsidR="00F7466E" w:rsidRPr="00082C2D" w:rsidRDefault="00F7466E" w:rsidP="00F7466E">
            <w:pPr>
              <w:rPr>
                <w:i/>
              </w:rPr>
            </w:pPr>
            <w:r w:rsidRPr="00082C2D">
              <w:rPr>
                <w:i/>
              </w:rPr>
              <w:t>Русский язык</w:t>
            </w:r>
          </w:p>
        </w:tc>
        <w:tc>
          <w:tcPr>
            <w:tcW w:w="1134" w:type="dxa"/>
            <w:shd w:val="clear" w:color="auto" w:fill="EAF1DD" w:themeFill="accent3" w:themeFillTint="33"/>
          </w:tcPr>
          <w:p w:rsidR="00F7466E" w:rsidRPr="00082C2D" w:rsidRDefault="00F7466E" w:rsidP="00F7466E">
            <w:pPr>
              <w:jc w:val="center"/>
              <w:rPr>
                <w:i/>
              </w:rPr>
            </w:pPr>
            <w:r w:rsidRPr="00082C2D">
              <w:rPr>
                <w:i/>
              </w:rPr>
              <w:t>4</w:t>
            </w:r>
          </w:p>
        </w:tc>
        <w:tc>
          <w:tcPr>
            <w:tcW w:w="708" w:type="dxa"/>
            <w:shd w:val="clear" w:color="auto" w:fill="EAF1DD" w:themeFill="accent3" w:themeFillTint="33"/>
          </w:tcPr>
          <w:p w:rsidR="00F7466E" w:rsidRPr="00082C2D" w:rsidRDefault="00F7466E" w:rsidP="00F7466E">
            <w:pPr>
              <w:jc w:val="center"/>
              <w:rPr>
                <w:i/>
              </w:rPr>
            </w:pPr>
            <w:r w:rsidRPr="00082C2D">
              <w:rPr>
                <w:i/>
              </w:rPr>
              <w:t>0</w:t>
            </w:r>
          </w:p>
        </w:tc>
        <w:tc>
          <w:tcPr>
            <w:tcW w:w="851" w:type="dxa"/>
            <w:shd w:val="clear" w:color="auto" w:fill="EAF1DD" w:themeFill="accent3" w:themeFillTint="33"/>
          </w:tcPr>
          <w:p w:rsidR="00F7466E" w:rsidRPr="00082C2D" w:rsidRDefault="00F7466E" w:rsidP="00F7466E">
            <w:pPr>
              <w:jc w:val="center"/>
              <w:rPr>
                <w:i/>
              </w:rPr>
            </w:pPr>
            <w:r w:rsidRPr="00082C2D">
              <w:rPr>
                <w:i/>
              </w:rPr>
              <w:t>1</w:t>
            </w:r>
          </w:p>
        </w:tc>
        <w:tc>
          <w:tcPr>
            <w:tcW w:w="709" w:type="dxa"/>
            <w:shd w:val="clear" w:color="auto" w:fill="EAF1DD" w:themeFill="accent3" w:themeFillTint="33"/>
          </w:tcPr>
          <w:p w:rsidR="00F7466E" w:rsidRPr="00082C2D" w:rsidRDefault="00F7466E" w:rsidP="00F7466E">
            <w:pPr>
              <w:jc w:val="center"/>
              <w:rPr>
                <w:i/>
              </w:rPr>
            </w:pPr>
            <w:r w:rsidRPr="00082C2D">
              <w:rPr>
                <w:i/>
              </w:rPr>
              <w:t>3</w:t>
            </w:r>
          </w:p>
        </w:tc>
        <w:tc>
          <w:tcPr>
            <w:tcW w:w="567" w:type="dxa"/>
            <w:shd w:val="clear" w:color="auto" w:fill="EAF1DD" w:themeFill="accent3" w:themeFillTint="33"/>
          </w:tcPr>
          <w:p w:rsidR="00F7466E" w:rsidRPr="00082C2D" w:rsidRDefault="00F7466E" w:rsidP="00F7466E">
            <w:pPr>
              <w:jc w:val="center"/>
              <w:rPr>
                <w:i/>
              </w:rPr>
            </w:pPr>
            <w:r w:rsidRPr="00082C2D">
              <w:rPr>
                <w:i/>
              </w:rPr>
              <w:t>0</w:t>
            </w:r>
          </w:p>
        </w:tc>
        <w:tc>
          <w:tcPr>
            <w:tcW w:w="992" w:type="dxa"/>
            <w:shd w:val="clear" w:color="auto" w:fill="EAF1DD" w:themeFill="accent3" w:themeFillTint="33"/>
          </w:tcPr>
          <w:p w:rsidR="00F7466E" w:rsidRPr="00082C2D" w:rsidRDefault="00F7466E" w:rsidP="00F7466E">
            <w:pPr>
              <w:jc w:val="center"/>
              <w:rPr>
                <w:i/>
              </w:rPr>
            </w:pPr>
            <w:r w:rsidRPr="00082C2D">
              <w:rPr>
                <w:i/>
              </w:rPr>
              <w:t>Нет</w:t>
            </w:r>
          </w:p>
        </w:tc>
        <w:tc>
          <w:tcPr>
            <w:tcW w:w="850" w:type="dxa"/>
            <w:shd w:val="clear" w:color="auto" w:fill="EAF1DD" w:themeFill="accent3" w:themeFillTint="33"/>
          </w:tcPr>
          <w:p w:rsidR="00F7466E" w:rsidRPr="00082C2D" w:rsidRDefault="00F7466E" w:rsidP="00F7466E">
            <w:pPr>
              <w:jc w:val="center"/>
              <w:rPr>
                <w:i/>
              </w:rPr>
            </w:pPr>
            <w:r w:rsidRPr="00082C2D">
              <w:rPr>
                <w:i/>
              </w:rPr>
              <w:t>3,25</w:t>
            </w:r>
          </w:p>
        </w:tc>
        <w:tc>
          <w:tcPr>
            <w:tcW w:w="709" w:type="dxa"/>
            <w:shd w:val="clear" w:color="auto" w:fill="EAF1DD" w:themeFill="accent3" w:themeFillTint="33"/>
          </w:tcPr>
          <w:p w:rsidR="00F7466E" w:rsidRPr="00082C2D" w:rsidRDefault="00F7466E" w:rsidP="00F7466E">
            <w:pPr>
              <w:jc w:val="center"/>
              <w:rPr>
                <w:i/>
              </w:rPr>
            </w:pPr>
            <w:r w:rsidRPr="00082C2D">
              <w:rPr>
                <w:i/>
              </w:rPr>
              <w:t>25</w:t>
            </w:r>
          </w:p>
        </w:tc>
        <w:tc>
          <w:tcPr>
            <w:tcW w:w="1134" w:type="dxa"/>
            <w:shd w:val="clear" w:color="auto" w:fill="EAF1DD" w:themeFill="accent3" w:themeFillTint="33"/>
          </w:tcPr>
          <w:p w:rsidR="00F7466E" w:rsidRPr="00082C2D" w:rsidRDefault="00F7466E" w:rsidP="00F7466E">
            <w:pPr>
              <w:jc w:val="center"/>
              <w:rPr>
                <w:i/>
              </w:rPr>
            </w:pPr>
            <w:r w:rsidRPr="00082C2D">
              <w:rPr>
                <w:i/>
              </w:rPr>
              <w:t>100</w:t>
            </w:r>
          </w:p>
        </w:tc>
      </w:tr>
      <w:tr w:rsidR="00F7466E" w:rsidRPr="00082C2D" w:rsidTr="00F7466E">
        <w:tc>
          <w:tcPr>
            <w:tcW w:w="2269" w:type="dxa"/>
            <w:shd w:val="clear" w:color="auto" w:fill="EAF1DD" w:themeFill="accent3" w:themeFillTint="33"/>
          </w:tcPr>
          <w:p w:rsidR="00F7466E" w:rsidRPr="00082C2D" w:rsidRDefault="00F7466E" w:rsidP="00F7466E">
            <w:pPr>
              <w:rPr>
                <w:i/>
              </w:rPr>
            </w:pPr>
            <w:r w:rsidRPr="00082C2D">
              <w:rPr>
                <w:i/>
              </w:rPr>
              <w:t>Математика</w:t>
            </w:r>
          </w:p>
        </w:tc>
        <w:tc>
          <w:tcPr>
            <w:tcW w:w="1134" w:type="dxa"/>
            <w:shd w:val="clear" w:color="auto" w:fill="EAF1DD" w:themeFill="accent3" w:themeFillTint="33"/>
          </w:tcPr>
          <w:p w:rsidR="00F7466E" w:rsidRPr="00082C2D" w:rsidRDefault="00F7466E" w:rsidP="00F7466E">
            <w:pPr>
              <w:jc w:val="center"/>
              <w:rPr>
                <w:i/>
              </w:rPr>
            </w:pPr>
            <w:r w:rsidRPr="00082C2D">
              <w:rPr>
                <w:i/>
              </w:rPr>
              <w:t>4</w:t>
            </w:r>
          </w:p>
        </w:tc>
        <w:tc>
          <w:tcPr>
            <w:tcW w:w="708" w:type="dxa"/>
            <w:shd w:val="clear" w:color="auto" w:fill="EAF1DD" w:themeFill="accent3" w:themeFillTint="33"/>
          </w:tcPr>
          <w:p w:rsidR="00F7466E" w:rsidRPr="00082C2D" w:rsidRDefault="00F7466E" w:rsidP="00F7466E">
            <w:pPr>
              <w:jc w:val="center"/>
              <w:rPr>
                <w:i/>
              </w:rPr>
            </w:pPr>
            <w:r w:rsidRPr="00082C2D">
              <w:rPr>
                <w:i/>
              </w:rPr>
              <w:t>0</w:t>
            </w:r>
          </w:p>
        </w:tc>
        <w:tc>
          <w:tcPr>
            <w:tcW w:w="851" w:type="dxa"/>
            <w:shd w:val="clear" w:color="auto" w:fill="EAF1DD" w:themeFill="accent3" w:themeFillTint="33"/>
          </w:tcPr>
          <w:p w:rsidR="00F7466E" w:rsidRPr="00082C2D" w:rsidRDefault="00F7466E" w:rsidP="00F7466E">
            <w:pPr>
              <w:jc w:val="center"/>
              <w:rPr>
                <w:i/>
              </w:rPr>
            </w:pPr>
            <w:r w:rsidRPr="00082C2D">
              <w:rPr>
                <w:i/>
              </w:rPr>
              <w:t>0</w:t>
            </w:r>
          </w:p>
        </w:tc>
        <w:tc>
          <w:tcPr>
            <w:tcW w:w="709" w:type="dxa"/>
            <w:shd w:val="clear" w:color="auto" w:fill="EAF1DD" w:themeFill="accent3" w:themeFillTint="33"/>
          </w:tcPr>
          <w:p w:rsidR="00F7466E" w:rsidRPr="00082C2D" w:rsidRDefault="00F7466E" w:rsidP="00F7466E">
            <w:pPr>
              <w:jc w:val="center"/>
              <w:rPr>
                <w:i/>
              </w:rPr>
            </w:pPr>
            <w:r w:rsidRPr="00082C2D">
              <w:rPr>
                <w:i/>
              </w:rPr>
              <w:t>4</w:t>
            </w:r>
          </w:p>
        </w:tc>
        <w:tc>
          <w:tcPr>
            <w:tcW w:w="567" w:type="dxa"/>
            <w:shd w:val="clear" w:color="auto" w:fill="EAF1DD" w:themeFill="accent3" w:themeFillTint="33"/>
          </w:tcPr>
          <w:p w:rsidR="00F7466E" w:rsidRPr="00082C2D" w:rsidRDefault="00F7466E" w:rsidP="00F7466E">
            <w:pPr>
              <w:jc w:val="center"/>
              <w:rPr>
                <w:i/>
              </w:rPr>
            </w:pPr>
            <w:r w:rsidRPr="00082C2D">
              <w:rPr>
                <w:i/>
              </w:rPr>
              <w:t>0</w:t>
            </w:r>
          </w:p>
        </w:tc>
        <w:tc>
          <w:tcPr>
            <w:tcW w:w="992" w:type="dxa"/>
            <w:shd w:val="clear" w:color="auto" w:fill="EAF1DD" w:themeFill="accent3" w:themeFillTint="33"/>
          </w:tcPr>
          <w:p w:rsidR="00F7466E" w:rsidRPr="00082C2D" w:rsidRDefault="00F7466E" w:rsidP="00F7466E">
            <w:pPr>
              <w:jc w:val="center"/>
              <w:rPr>
                <w:i/>
              </w:rPr>
            </w:pPr>
            <w:r w:rsidRPr="00082C2D">
              <w:rPr>
                <w:i/>
              </w:rPr>
              <w:t>Нет</w:t>
            </w:r>
          </w:p>
        </w:tc>
        <w:tc>
          <w:tcPr>
            <w:tcW w:w="850" w:type="dxa"/>
            <w:shd w:val="clear" w:color="auto" w:fill="EAF1DD" w:themeFill="accent3" w:themeFillTint="33"/>
          </w:tcPr>
          <w:p w:rsidR="00F7466E" w:rsidRPr="00082C2D" w:rsidRDefault="00F7466E" w:rsidP="00F7466E">
            <w:pPr>
              <w:jc w:val="center"/>
              <w:rPr>
                <w:i/>
              </w:rPr>
            </w:pPr>
            <w:r w:rsidRPr="00082C2D">
              <w:rPr>
                <w:i/>
              </w:rPr>
              <w:t>3</w:t>
            </w:r>
          </w:p>
        </w:tc>
        <w:tc>
          <w:tcPr>
            <w:tcW w:w="709" w:type="dxa"/>
            <w:shd w:val="clear" w:color="auto" w:fill="EAF1DD" w:themeFill="accent3" w:themeFillTint="33"/>
          </w:tcPr>
          <w:p w:rsidR="00F7466E" w:rsidRPr="00082C2D" w:rsidRDefault="00F7466E" w:rsidP="00F7466E">
            <w:pPr>
              <w:jc w:val="center"/>
              <w:rPr>
                <w:i/>
              </w:rPr>
            </w:pPr>
            <w:r w:rsidRPr="00082C2D">
              <w:rPr>
                <w:i/>
              </w:rPr>
              <w:t>0</w:t>
            </w:r>
          </w:p>
        </w:tc>
        <w:tc>
          <w:tcPr>
            <w:tcW w:w="1134" w:type="dxa"/>
            <w:shd w:val="clear" w:color="auto" w:fill="EAF1DD" w:themeFill="accent3" w:themeFillTint="33"/>
          </w:tcPr>
          <w:p w:rsidR="00F7466E" w:rsidRPr="00082C2D" w:rsidRDefault="00F7466E" w:rsidP="00F7466E">
            <w:pPr>
              <w:jc w:val="center"/>
              <w:rPr>
                <w:i/>
              </w:rPr>
            </w:pPr>
            <w:r w:rsidRPr="00082C2D">
              <w:rPr>
                <w:i/>
              </w:rPr>
              <w:t>100</w:t>
            </w:r>
          </w:p>
        </w:tc>
      </w:tr>
      <w:tr w:rsidR="00F7466E" w:rsidRPr="00082C2D" w:rsidTr="00F7466E">
        <w:tc>
          <w:tcPr>
            <w:tcW w:w="2269" w:type="dxa"/>
            <w:shd w:val="clear" w:color="auto" w:fill="DAEEF3" w:themeFill="accent5" w:themeFillTint="33"/>
          </w:tcPr>
          <w:p w:rsidR="00F7466E" w:rsidRPr="00082C2D" w:rsidRDefault="00F7466E" w:rsidP="00F7466E">
            <w:pPr>
              <w:rPr>
                <w:i/>
              </w:rPr>
            </w:pPr>
            <w:r w:rsidRPr="00082C2D">
              <w:rPr>
                <w:i/>
              </w:rPr>
              <w:t>ИТОГО</w:t>
            </w:r>
          </w:p>
        </w:tc>
        <w:tc>
          <w:tcPr>
            <w:tcW w:w="1134" w:type="dxa"/>
            <w:shd w:val="clear" w:color="auto" w:fill="DAEEF3" w:themeFill="accent5" w:themeFillTint="33"/>
          </w:tcPr>
          <w:p w:rsidR="00F7466E" w:rsidRPr="00082C2D" w:rsidRDefault="00F7466E" w:rsidP="00F7466E">
            <w:pPr>
              <w:jc w:val="center"/>
              <w:rPr>
                <w:i/>
              </w:rPr>
            </w:pPr>
            <w:r w:rsidRPr="00082C2D">
              <w:rPr>
                <w:i/>
              </w:rPr>
              <w:t>8</w:t>
            </w:r>
          </w:p>
        </w:tc>
        <w:tc>
          <w:tcPr>
            <w:tcW w:w="708" w:type="dxa"/>
            <w:shd w:val="clear" w:color="auto" w:fill="DAEEF3" w:themeFill="accent5" w:themeFillTint="33"/>
          </w:tcPr>
          <w:p w:rsidR="00F7466E" w:rsidRPr="00082C2D" w:rsidRDefault="00F7466E" w:rsidP="00F7466E">
            <w:pPr>
              <w:jc w:val="center"/>
              <w:rPr>
                <w:i/>
              </w:rPr>
            </w:pPr>
            <w:r w:rsidRPr="00082C2D">
              <w:rPr>
                <w:i/>
              </w:rPr>
              <w:t>0</w:t>
            </w:r>
          </w:p>
        </w:tc>
        <w:tc>
          <w:tcPr>
            <w:tcW w:w="851" w:type="dxa"/>
            <w:shd w:val="clear" w:color="auto" w:fill="DAEEF3" w:themeFill="accent5" w:themeFillTint="33"/>
          </w:tcPr>
          <w:p w:rsidR="00F7466E" w:rsidRPr="00082C2D" w:rsidRDefault="00F7466E" w:rsidP="00F7466E">
            <w:pPr>
              <w:jc w:val="center"/>
              <w:rPr>
                <w:i/>
              </w:rPr>
            </w:pPr>
            <w:r w:rsidRPr="00082C2D">
              <w:rPr>
                <w:i/>
              </w:rPr>
              <w:t>1</w:t>
            </w:r>
          </w:p>
        </w:tc>
        <w:tc>
          <w:tcPr>
            <w:tcW w:w="709" w:type="dxa"/>
            <w:shd w:val="clear" w:color="auto" w:fill="DAEEF3" w:themeFill="accent5" w:themeFillTint="33"/>
          </w:tcPr>
          <w:p w:rsidR="00F7466E" w:rsidRPr="00082C2D" w:rsidRDefault="00F7466E" w:rsidP="00F7466E">
            <w:pPr>
              <w:jc w:val="center"/>
              <w:rPr>
                <w:i/>
              </w:rPr>
            </w:pPr>
            <w:r w:rsidRPr="00082C2D">
              <w:rPr>
                <w:i/>
              </w:rPr>
              <w:t>7</w:t>
            </w:r>
          </w:p>
        </w:tc>
        <w:tc>
          <w:tcPr>
            <w:tcW w:w="567" w:type="dxa"/>
            <w:shd w:val="clear" w:color="auto" w:fill="DAEEF3" w:themeFill="accent5" w:themeFillTint="33"/>
          </w:tcPr>
          <w:p w:rsidR="00F7466E" w:rsidRPr="00082C2D" w:rsidRDefault="00F7466E" w:rsidP="00F7466E">
            <w:pPr>
              <w:jc w:val="center"/>
              <w:rPr>
                <w:i/>
              </w:rPr>
            </w:pPr>
            <w:r w:rsidRPr="00082C2D">
              <w:rPr>
                <w:i/>
              </w:rPr>
              <w:t>0</w:t>
            </w:r>
          </w:p>
        </w:tc>
        <w:tc>
          <w:tcPr>
            <w:tcW w:w="992" w:type="dxa"/>
            <w:shd w:val="clear" w:color="auto" w:fill="DAEEF3" w:themeFill="accent5" w:themeFillTint="33"/>
          </w:tcPr>
          <w:p w:rsidR="00F7466E" w:rsidRPr="00082C2D" w:rsidRDefault="00F7466E" w:rsidP="00F7466E">
            <w:pPr>
              <w:jc w:val="center"/>
              <w:rPr>
                <w:i/>
              </w:rPr>
            </w:pPr>
            <w:r w:rsidRPr="00082C2D">
              <w:rPr>
                <w:i/>
              </w:rPr>
              <w:t>Нет</w:t>
            </w:r>
          </w:p>
        </w:tc>
        <w:tc>
          <w:tcPr>
            <w:tcW w:w="850" w:type="dxa"/>
            <w:shd w:val="clear" w:color="auto" w:fill="DAEEF3" w:themeFill="accent5" w:themeFillTint="33"/>
          </w:tcPr>
          <w:p w:rsidR="00F7466E" w:rsidRPr="00082C2D" w:rsidRDefault="00F7466E" w:rsidP="00F7466E">
            <w:pPr>
              <w:jc w:val="center"/>
              <w:rPr>
                <w:i/>
                <w:lang w:val="en-US"/>
              </w:rPr>
            </w:pPr>
            <w:r w:rsidRPr="00082C2D">
              <w:rPr>
                <w:i/>
                <w:lang w:val="en-US"/>
              </w:rPr>
              <w:t>3,125</w:t>
            </w:r>
          </w:p>
        </w:tc>
        <w:tc>
          <w:tcPr>
            <w:tcW w:w="709" w:type="dxa"/>
            <w:shd w:val="clear" w:color="auto" w:fill="DAEEF3" w:themeFill="accent5" w:themeFillTint="33"/>
          </w:tcPr>
          <w:p w:rsidR="00F7466E" w:rsidRPr="00082C2D" w:rsidRDefault="00F7466E" w:rsidP="00F7466E">
            <w:pPr>
              <w:jc w:val="center"/>
              <w:rPr>
                <w:i/>
              </w:rPr>
            </w:pPr>
            <w:r w:rsidRPr="00082C2D">
              <w:rPr>
                <w:i/>
                <w:lang w:val="en-US"/>
              </w:rPr>
              <w:t>12,5</w:t>
            </w:r>
          </w:p>
        </w:tc>
        <w:tc>
          <w:tcPr>
            <w:tcW w:w="1134" w:type="dxa"/>
            <w:shd w:val="clear" w:color="auto" w:fill="DAEEF3" w:themeFill="accent5" w:themeFillTint="33"/>
          </w:tcPr>
          <w:p w:rsidR="00F7466E" w:rsidRPr="00082C2D" w:rsidRDefault="00F7466E" w:rsidP="00F7466E">
            <w:pPr>
              <w:jc w:val="center"/>
              <w:rPr>
                <w:i/>
              </w:rPr>
            </w:pPr>
            <w:r w:rsidRPr="00082C2D">
              <w:rPr>
                <w:i/>
                <w:lang w:val="en-US"/>
              </w:rPr>
              <w:t>100</w:t>
            </w:r>
          </w:p>
        </w:tc>
      </w:tr>
    </w:tbl>
    <w:p w:rsidR="00411EB4" w:rsidRPr="00082C2D" w:rsidRDefault="00C41097" w:rsidP="00C41097">
      <w:pPr>
        <w:keepNext/>
        <w:spacing w:line="276" w:lineRule="auto"/>
        <w:rPr>
          <w:b/>
          <w:i/>
        </w:rPr>
      </w:pPr>
      <w:r w:rsidRPr="00082C2D">
        <w:rPr>
          <w:b/>
          <w:i/>
        </w:rPr>
        <w:lastRenderedPageBreak/>
        <w:t>Таблица 2</w:t>
      </w:r>
      <w:r w:rsidR="000A1ECF" w:rsidRPr="00082C2D">
        <w:rPr>
          <w:b/>
          <w:i/>
        </w:rPr>
        <w:t>4</w:t>
      </w:r>
      <w:r w:rsidRPr="00082C2D">
        <w:rPr>
          <w:b/>
          <w:i/>
        </w:rPr>
        <w:t xml:space="preserve">. </w:t>
      </w:r>
      <w:r w:rsidR="00411EB4" w:rsidRPr="00082C2D">
        <w:rPr>
          <w:b/>
          <w:i/>
        </w:rPr>
        <w:t>Результаты ГИА-9 по классам</w:t>
      </w:r>
    </w:p>
    <w:tbl>
      <w:tblPr>
        <w:tblW w:w="526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1585"/>
        <w:gridCol w:w="791"/>
        <w:gridCol w:w="659"/>
        <w:gridCol w:w="793"/>
        <w:gridCol w:w="924"/>
        <w:gridCol w:w="924"/>
        <w:gridCol w:w="2114"/>
        <w:gridCol w:w="1767"/>
      </w:tblGrid>
      <w:tr w:rsidR="00411EB4" w:rsidRPr="00082C2D" w:rsidTr="007D551B">
        <w:trPr>
          <w:trHeight w:val="1269"/>
        </w:trPr>
        <w:tc>
          <w:tcPr>
            <w:tcW w:w="261" w:type="pct"/>
            <w:shd w:val="clear" w:color="auto" w:fill="DAEEF3" w:themeFill="accent5" w:themeFillTint="33"/>
          </w:tcPr>
          <w:p w:rsidR="00411EB4" w:rsidRPr="00082C2D" w:rsidRDefault="00411EB4" w:rsidP="00411EB4">
            <w:pPr>
              <w:keepNext/>
              <w:spacing w:line="276" w:lineRule="auto"/>
              <w:jc w:val="center"/>
              <w:rPr>
                <w:i/>
              </w:rPr>
            </w:pPr>
            <w:r w:rsidRPr="00082C2D">
              <w:rPr>
                <w:i/>
              </w:rPr>
              <w:t>Класс</w:t>
            </w:r>
          </w:p>
          <w:p w:rsidR="00411EB4" w:rsidRPr="00082C2D" w:rsidRDefault="00411EB4" w:rsidP="00411EB4">
            <w:pPr>
              <w:keepNext/>
              <w:spacing w:line="276" w:lineRule="auto"/>
              <w:jc w:val="center"/>
              <w:rPr>
                <w:i/>
              </w:rPr>
            </w:pPr>
          </w:p>
        </w:tc>
        <w:tc>
          <w:tcPr>
            <w:tcW w:w="786" w:type="pct"/>
            <w:shd w:val="clear" w:color="auto" w:fill="DAEEF3" w:themeFill="accent5" w:themeFillTint="33"/>
          </w:tcPr>
          <w:p w:rsidR="00411EB4" w:rsidRPr="00082C2D" w:rsidRDefault="00411EB4" w:rsidP="00411EB4">
            <w:pPr>
              <w:keepNext/>
              <w:spacing w:line="276" w:lineRule="auto"/>
              <w:jc w:val="center"/>
              <w:rPr>
                <w:i/>
              </w:rPr>
            </w:pPr>
            <w:r w:rsidRPr="00082C2D">
              <w:rPr>
                <w:i/>
              </w:rPr>
              <w:t>Предмет</w:t>
            </w:r>
          </w:p>
          <w:p w:rsidR="00411EB4" w:rsidRPr="00082C2D" w:rsidRDefault="00411EB4" w:rsidP="00411EB4">
            <w:pPr>
              <w:keepNext/>
              <w:spacing w:line="276" w:lineRule="auto"/>
              <w:jc w:val="center"/>
              <w:rPr>
                <w:i/>
              </w:rPr>
            </w:pPr>
          </w:p>
        </w:tc>
        <w:tc>
          <w:tcPr>
            <w:tcW w:w="392" w:type="pct"/>
            <w:shd w:val="clear" w:color="auto" w:fill="DAEEF3" w:themeFill="accent5" w:themeFillTint="33"/>
          </w:tcPr>
          <w:p w:rsidR="00411EB4" w:rsidRPr="00082C2D" w:rsidRDefault="00411EB4" w:rsidP="00411EB4">
            <w:pPr>
              <w:keepNext/>
              <w:spacing w:line="276" w:lineRule="auto"/>
              <w:jc w:val="center"/>
              <w:rPr>
                <w:i/>
              </w:rPr>
            </w:pPr>
            <w:r w:rsidRPr="00082C2D">
              <w:rPr>
                <w:i/>
              </w:rPr>
              <w:t>Кол-во учеников</w:t>
            </w:r>
          </w:p>
        </w:tc>
        <w:tc>
          <w:tcPr>
            <w:tcW w:w="327" w:type="pct"/>
            <w:shd w:val="clear" w:color="auto" w:fill="DAEEF3" w:themeFill="accent5" w:themeFillTint="33"/>
          </w:tcPr>
          <w:p w:rsidR="00411EB4" w:rsidRPr="00082C2D" w:rsidRDefault="00411EB4" w:rsidP="00411EB4">
            <w:pPr>
              <w:keepNext/>
              <w:spacing w:line="276" w:lineRule="auto"/>
              <w:jc w:val="center"/>
              <w:rPr>
                <w:i/>
              </w:rPr>
            </w:pPr>
            <w:r w:rsidRPr="00082C2D">
              <w:rPr>
                <w:i/>
              </w:rPr>
              <w:t xml:space="preserve">Ср </w:t>
            </w:r>
          </w:p>
          <w:p w:rsidR="00411EB4" w:rsidRPr="00082C2D" w:rsidRDefault="00411EB4" w:rsidP="00411EB4">
            <w:pPr>
              <w:keepNext/>
              <w:spacing w:line="276" w:lineRule="auto"/>
              <w:jc w:val="center"/>
              <w:rPr>
                <w:i/>
              </w:rPr>
            </w:pPr>
            <w:r w:rsidRPr="00082C2D">
              <w:rPr>
                <w:i/>
              </w:rPr>
              <w:t>балл</w:t>
            </w:r>
          </w:p>
          <w:p w:rsidR="00411EB4" w:rsidRPr="00082C2D" w:rsidRDefault="00411EB4" w:rsidP="00411EB4">
            <w:pPr>
              <w:keepNext/>
              <w:spacing w:line="276" w:lineRule="auto"/>
              <w:jc w:val="center"/>
              <w:rPr>
                <w:i/>
              </w:rPr>
            </w:pPr>
          </w:p>
        </w:tc>
        <w:tc>
          <w:tcPr>
            <w:tcW w:w="393" w:type="pct"/>
            <w:shd w:val="clear" w:color="auto" w:fill="DAEEF3" w:themeFill="accent5" w:themeFillTint="33"/>
          </w:tcPr>
          <w:p w:rsidR="00411EB4" w:rsidRPr="00082C2D" w:rsidRDefault="00411EB4" w:rsidP="00411EB4">
            <w:pPr>
              <w:keepNext/>
              <w:spacing w:line="276" w:lineRule="auto"/>
              <w:jc w:val="center"/>
              <w:rPr>
                <w:i/>
              </w:rPr>
            </w:pPr>
            <w:proofErr w:type="spellStart"/>
            <w:r w:rsidRPr="00082C2D">
              <w:rPr>
                <w:i/>
              </w:rPr>
              <w:t>Усп-ть</w:t>
            </w:r>
            <w:proofErr w:type="spellEnd"/>
          </w:p>
          <w:p w:rsidR="00411EB4" w:rsidRPr="00082C2D" w:rsidRDefault="00411EB4" w:rsidP="00411EB4">
            <w:pPr>
              <w:keepNext/>
              <w:spacing w:line="276" w:lineRule="auto"/>
              <w:jc w:val="center"/>
              <w:rPr>
                <w:i/>
              </w:rPr>
            </w:pPr>
            <w:r w:rsidRPr="00082C2D">
              <w:rPr>
                <w:i/>
              </w:rPr>
              <w:t>%</w:t>
            </w:r>
          </w:p>
        </w:tc>
        <w:tc>
          <w:tcPr>
            <w:tcW w:w="458" w:type="pct"/>
            <w:shd w:val="clear" w:color="auto" w:fill="DAEEF3" w:themeFill="accent5" w:themeFillTint="33"/>
          </w:tcPr>
          <w:p w:rsidR="00411EB4" w:rsidRPr="00082C2D" w:rsidRDefault="00411EB4" w:rsidP="00411EB4">
            <w:pPr>
              <w:keepNext/>
              <w:spacing w:line="276" w:lineRule="auto"/>
              <w:jc w:val="center"/>
              <w:rPr>
                <w:i/>
              </w:rPr>
            </w:pPr>
            <w:r w:rsidRPr="00082C2D">
              <w:rPr>
                <w:i/>
              </w:rPr>
              <w:t>Кач-во</w:t>
            </w:r>
          </w:p>
          <w:p w:rsidR="00411EB4" w:rsidRPr="00082C2D" w:rsidRDefault="00411EB4" w:rsidP="00411EB4">
            <w:pPr>
              <w:keepNext/>
              <w:spacing w:line="276" w:lineRule="auto"/>
              <w:jc w:val="center"/>
              <w:rPr>
                <w:i/>
              </w:rPr>
            </w:pPr>
            <w:r w:rsidRPr="00082C2D">
              <w:rPr>
                <w:i/>
              </w:rPr>
              <w:t xml:space="preserve"> %</w:t>
            </w:r>
          </w:p>
        </w:tc>
        <w:tc>
          <w:tcPr>
            <w:tcW w:w="458" w:type="pct"/>
            <w:shd w:val="clear" w:color="auto" w:fill="DAEEF3" w:themeFill="accent5" w:themeFillTint="33"/>
          </w:tcPr>
          <w:p w:rsidR="00411EB4" w:rsidRPr="00082C2D" w:rsidRDefault="00411EB4" w:rsidP="00411EB4">
            <w:pPr>
              <w:keepNext/>
              <w:spacing w:line="276" w:lineRule="auto"/>
              <w:jc w:val="center"/>
              <w:rPr>
                <w:i/>
              </w:rPr>
            </w:pPr>
            <w:r w:rsidRPr="00082C2D">
              <w:rPr>
                <w:i/>
              </w:rPr>
              <w:t xml:space="preserve">Степ. </w:t>
            </w:r>
            <w:proofErr w:type="spellStart"/>
            <w:r w:rsidRPr="00082C2D">
              <w:rPr>
                <w:i/>
              </w:rPr>
              <w:t>обуч</w:t>
            </w:r>
            <w:proofErr w:type="spellEnd"/>
          </w:p>
          <w:p w:rsidR="00411EB4" w:rsidRPr="00082C2D" w:rsidRDefault="00411EB4" w:rsidP="00411EB4">
            <w:pPr>
              <w:keepNext/>
              <w:spacing w:line="276" w:lineRule="auto"/>
              <w:jc w:val="center"/>
              <w:rPr>
                <w:i/>
              </w:rPr>
            </w:pPr>
            <w:r w:rsidRPr="00082C2D">
              <w:rPr>
                <w:i/>
              </w:rPr>
              <w:t>%</w:t>
            </w:r>
          </w:p>
        </w:tc>
        <w:tc>
          <w:tcPr>
            <w:tcW w:w="1048" w:type="pct"/>
            <w:shd w:val="clear" w:color="auto" w:fill="DAEEF3" w:themeFill="accent5" w:themeFillTint="33"/>
          </w:tcPr>
          <w:p w:rsidR="00411EB4" w:rsidRPr="00082C2D" w:rsidRDefault="00411EB4" w:rsidP="00411EB4">
            <w:pPr>
              <w:keepNext/>
              <w:spacing w:line="276" w:lineRule="auto"/>
              <w:jc w:val="center"/>
              <w:rPr>
                <w:i/>
              </w:rPr>
            </w:pPr>
            <w:r w:rsidRPr="00082C2D">
              <w:rPr>
                <w:i/>
              </w:rPr>
              <w:t>Учитель-предметник</w:t>
            </w:r>
          </w:p>
        </w:tc>
        <w:tc>
          <w:tcPr>
            <w:tcW w:w="876" w:type="pct"/>
            <w:shd w:val="clear" w:color="auto" w:fill="DAEEF3" w:themeFill="accent5" w:themeFillTint="33"/>
          </w:tcPr>
          <w:p w:rsidR="00411EB4" w:rsidRPr="00082C2D" w:rsidRDefault="00411EB4" w:rsidP="00411EB4">
            <w:pPr>
              <w:keepNext/>
              <w:spacing w:line="276" w:lineRule="auto"/>
              <w:jc w:val="center"/>
              <w:rPr>
                <w:i/>
              </w:rPr>
            </w:pPr>
            <w:r w:rsidRPr="00082C2D">
              <w:rPr>
                <w:i/>
              </w:rPr>
              <w:t>Классный рук-ль</w:t>
            </w:r>
          </w:p>
          <w:p w:rsidR="00411EB4" w:rsidRPr="00082C2D" w:rsidRDefault="00411EB4" w:rsidP="00411EB4">
            <w:pPr>
              <w:keepNext/>
              <w:spacing w:line="276" w:lineRule="auto"/>
              <w:jc w:val="center"/>
              <w:rPr>
                <w:i/>
              </w:rPr>
            </w:pPr>
          </w:p>
        </w:tc>
      </w:tr>
      <w:tr w:rsidR="00411EB4" w:rsidRPr="00082C2D" w:rsidTr="00C41097">
        <w:trPr>
          <w:trHeight w:val="319"/>
        </w:trPr>
        <w:tc>
          <w:tcPr>
            <w:tcW w:w="261" w:type="pct"/>
            <w:vMerge w:val="restart"/>
            <w:shd w:val="clear" w:color="auto" w:fill="EAF1DD" w:themeFill="accent3" w:themeFillTint="33"/>
          </w:tcPr>
          <w:p w:rsidR="00411EB4" w:rsidRPr="00082C2D" w:rsidRDefault="00411EB4" w:rsidP="00411EB4">
            <w:pPr>
              <w:keepNext/>
              <w:spacing w:line="276" w:lineRule="auto"/>
              <w:rPr>
                <w:i/>
              </w:rPr>
            </w:pPr>
            <w:r w:rsidRPr="00082C2D">
              <w:rPr>
                <w:i/>
              </w:rPr>
              <w:t>9А</w:t>
            </w: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Русский язык</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30</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3,8</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lang w:val="en-US"/>
              </w:rPr>
            </w:pPr>
            <w:r w:rsidRPr="00082C2D">
              <w:rPr>
                <w:i/>
              </w:rPr>
              <w:t>60</w:t>
            </w:r>
            <w:r w:rsidRPr="00082C2D">
              <w:rPr>
                <w:i/>
                <w:lang w:val="en-US"/>
              </w:rPr>
              <w:t>%</w:t>
            </w:r>
          </w:p>
        </w:tc>
        <w:tc>
          <w:tcPr>
            <w:tcW w:w="458" w:type="pct"/>
            <w:shd w:val="clear" w:color="auto" w:fill="EAF1DD" w:themeFill="accent3" w:themeFillTint="33"/>
          </w:tcPr>
          <w:p w:rsidR="00411EB4" w:rsidRPr="00082C2D" w:rsidRDefault="00411EB4" w:rsidP="00411EB4">
            <w:pPr>
              <w:keepNext/>
              <w:spacing w:line="276" w:lineRule="auto"/>
              <w:jc w:val="center"/>
              <w:rPr>
                <w:i/>
                <w:lang w:val="en-US"/>
              </w:rPr>
            </w:pPr>
            <w:r w:rsidRPr="00082C2D">
              <w:rPr>
                <w:i/>
              </w:rPr>
              <w:t>60</w:t>
            </w:r>
            <w:r w:rsidRPr="00082C2D">
              <w:rPr>
                <w:i/>
                <w:lang w:val="en-US"/>
              </w:rPr>
              <w:t>%</w:t>
            </w:r>
          </w:p>
        </w:tc>
        <w:tc>
          <w:tcPr>
            <w:tcW w:w="1048" w:type="pct"/>
            <w:shd w:val="clear" w:color="auto" w:fill="EAF1DD" w:themeFill="accent3" w:themeFillTint="33"/>
          </w:tcPr>
          <w:p w:rsidR="00411EB4" w:rsidRPr="00082C2D" w:rsidRDefault="00411EB4" w:rsidP="00411EB4">
            <w:pPr>
              <w:keepNext/>
              <w:spacing w:line="276" w:lineRule="auto"/>
              <w:jc w:val="center"/>
              <w:rPr>
                <w:i/>
              </w:rPr>
            </w:pPr>
            <w:proofErr w:type="spellStart"/>
            <w:r w:rsidRPr="00082C2D">
              <w:rPr>
                <w:i/>
              </w:rPr>
              <w:t>Кададова</w:t>
            </w:r>
            <w:proofErr w:type="spellEnd"/>
            <w:r w:rsidRPr="00082C2D">
              <w:rPr>
                <w:i/>
              </w:rPr>
              <w:t xml:space="preserve"> Ж.И.</w:t>
            </w:r>
          </w:p>
        </w:tc>
        <w:tc>
          <w:tcPr>
            <w:tcW w:w="876" w:type="pct"/>
            <w:vMerge w:val="restart"/>
            <w:shd w:val="clear" w:color="auto" w:fill="EAF1DD" w:themeFill="accent3" w:themeFillTint="33"/>
          </w:tcPr>
          <w:p w:rsidR="00411EB4" w:rsidRPr="00082C2D" w:rsidRDefault="00411EB4" w:rsidP="00411EB4">
            <w:pPr>
              <w:keepNext/>
              <w:spacing w:line="276" w:lineRule="auto"/>
              <w:jc w:val="center"/>
              <w:rPr>
                <w:i/>
              </w:rPr>
            </w:pPr>
            <w:proofErr w:type="spellStart"/>
            <w:r w:rsidRPr="00082C2D">
              <w:rPr>
                <w:i/>
              </w:rPr>
              <w:t>Багрий</w:t>
            </w:r>
            <w:proofErr w:type="spellEnd"/>
            <w:r w:rsidRPr="00082C2D">
              <w:rPr>
                <w:i/>
              </w:rPr>
              <w:t xml:space="preserve"> И.Н.</w:t>
            </w: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Математика</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30</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3,3</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lang w:val="en-US"/>
              </w:rPr>
              <w:t>30</w:t>
            </w:r>
            <w:r w:rsidRPr="00082C2D">
              <w:rPr>
                <w:i/>
              </w:rPr>
              <w:t>%</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44,4%</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Старкова Е.А.</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География</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8</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4,3</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75%</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75%</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Сигаева А.А.</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Обществознание</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12</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3,8</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83%</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59%</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Анненкова Е.Н.</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Физика</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13</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7%</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38%</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Дмитриченко С.Ю.</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sz w:val="22"/>
              </w:rPr>
              <w:t>Информатика</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22</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3,1</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13,6%</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39,8%</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Садовая Е.А.</w:t>
            </w:r>
          </w:p>
          <w:p w:rsidR="00411EB4" w:rsidRPr="00082C2D" w:rsidRDefault="00411EB4" w:rsidP="00411EB4">
            <w:pPr>
              <w:keepNext/>
              <w:spacing w:line="276" w:lineRule="auto"/>
              <w:jc w:val="center"/>
              <w:rPr>
                <w:i/>
              </w:rPr>
            </w:pPr>
            <w:proofErr w:type="spellStart"/>
            <w:r w:rsidRPr="00082C2D">
              <w:rPr>
                <w:i/>
              </w:rPr>
              <w:t>Разворотнева</w:t>
            </w:r>
            <w:proofErr w:type="spellEnd"/>
            <w:r w:rsidRPr="00082C2D">
              <w:rPr>
                <w:i/>
              </w:rPr>
              <w:t xml:space="preserve"> Е.Г.</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Биология</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1</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4</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64%</w:t>
            </w:r>
          </w:p>
        </w:tc>
        <w:tc>
          <w:tcPr>
            <w:tcW w:w="1048" w:type="pct"/>
            <w:shd w:val="clear" w:color="auto" w:fill="EAF1DD" w:themeFill="accent3" w:themeFillTint="33"/>
          </w:tcPr>
          <w:p w:rsidR="00411EB4" w:rsidRPr="00082C2D" w:rsidRDefault="00411EB4" w:rsidP="00411EB4">
            <w:pPr>
              <w:keepNext/>
              <w:spacing w:line="276" w:lineRule="auto"/>
              <w:jc w:val="center"/>
              <w:rPr>
                <w:i/>
              </w:rPr>
            </w:pPr>
            <w:proofErr w:type="spellStart"/>
            <w:r w:rsidRPr="00082C2D">
              <w:rPr>
                <w:i/>
              </w:rPr>
              <w:t>Шиповалова</w:t>
            </w:r>
            <w:proofErr w:type="spellEnd"/>
            <w:r w:rsidRPr="00082C2D">
              <w:rPr>
                <w:i/>
              </w:rPr>
              <w:t xml:space="preserve"> Т.В.</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ИТОГО</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116</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3,6</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52,6%</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54,3%</w:t>
            </w:r>
          </w:p>
        </w:tc>
        <w:tc>
          <w:tcPr>
            <w:tcW w:w="1048" w:type="pct"/>
            <w:shd w:val="clear" w:color="auto" w:fill="EAF1DD" w:themeFill="accent3" w:themeFillTint="33"/>
          </w:tcPr>
          <w:p w:rsidR="00411EB4" w:rsidRPr="00082C2D" w:rsidRDefault="00411EB4" w:rsidP="00411EB4">
            <w:pPr>
              <w:keepNext/>
              <w:spacing w:line="276" w:lineRule="auto"/>
              <w:jc w:val="center"/>
              <w:rPr>
                <w:b/>
                <w:i/>
              </w:rPr>
            </w:pP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19"/>
        </w:trPr>
        <w:tc>
          <w:tcPr>
            <w:tcW w:w="261" w:type="pct"/>
            <w:vMerge w:val="restart"/>
            <w:shd w:val="clear" w:color="auto" w:fill="EAF1DD" w:themeFill="accent3" w:themeFillTint="33"/>
          </w:tcPr>
          <w:p w:rsidR="00411EB4" w:rsidRPr="00082C2D" w:rsidRDefault="00411EB4" w:rsidP="00411EB4">
            <w:pPr>
              <w:keepNext/>
              <w:spacing w:line="276" w:lineRule="auto"/>
              <w:jc w:val="center"/>
              <w:rPr>
                <w:i/>
              </w:rPr>
            </w:pPr>
            <w:r w:rsidRPr="00082C2D">
              <w:rPr>
                <w:i/>
              </w:rPr>
              <w:t>9 Б</w:t>
            </w: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Русский язык</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32</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3,8</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56,3%</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59,6%</w:t>
            </w:r>
          </w:p>
        </w:tc>
        <w:tc>
          <w:tcPr>
            <w:tcW w:w="1048" w:type="pct"/>
            <w:shd w:val="clear" w:color="auto" w:fill="EAF1DD" w:themeFill="accent3" w:themeFillTint="33"/>
          </w:tcPr>
          <w:p w:rsidR="00411EB4" w:rsidRPr="00082C2D" w:rsidRDefault="00411EB4" w:rsidP="00411EB4">
            <w:pPr>
              <w:keepNext/>
              <w:spacing w:line="276" w:lineRule="auto"/>
              <w:jc w:val="center"/>
              <w:rPr>
                <w:i/>
              </w:rPr>
            </w:pPr>
            <w:proofErr w:type="spellStart"/>
            <w:r w:rsidRPr="00082C2D">
              <w:rPr>
                <w:i/>
              </w:rPr>
              <w:t>Олесик</w:t>
            </w:r>
            <w:proofErr w:type="spellEnd"/>
            <w:r w:rsidRPr="00082C2D">
              <w:rPr>
                <w:i/>
              </w:rPr>
              <w:t xml:space="preserve"> Т.А.</w:t>
            </w:r>
          </w:p>
        </w:tc>
        <w:tc>
          <w:tcPr>
            <w:tcW w:w="876" w:type="pct"/>
            <w:vMerge w:val="restart"/>
            <w:shd w:val="clear" w:color="auto" w:fill="EAF1DD" w:themeFill="accent3" w:themeFillTint="33"/>
          </w:tcPr>
          <w:p w:rsidR="00411EB4" w:rsidRPr="00082C2D" w:rsidRDefault="00411EB4" w:rsidP="00411EB4">
            <w:pPr>
              <w:keepNext/>
              <w:spacing w:line="276" w:lineRule="auto"/>
              <w:jc w:val="center"/>
              <w:rPr>
                <w:i/>
              </w:rPr>
            </w:pPr>
            <w:r w:rsidRPr="00082C2D">
              <w:rPr>
                <w:i/>
              </w:rPr>
              <w:t>Силина Н.А.</w:t>
            </w: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Математика</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32</w:t>
            </w:r>
          </w:p>
        </w:tc>
        <w:tc>
          <w:tcPr>
            <w:tcW w:w="327" w:type="pct"/>
            <w:shd w:val="clear" w:color="auto" w:fill="EAF1DD" w:themeFill="accent3" w:themeFillTint="33"/>
          </w:tcPr>
          <w:p w:rsidR="00411EB4" w:rsidRPr="00082C2D" w:rsidRDefault="00411EB4" w:rsidP="00411EB4">
            <w:pPr>
              <w:keepNext/>
              <w:spacing w:line="276" w:lineRule="auto"/>
              <w:jc w:val="center"/>
              <w:rPr>
                <w:i/>
                <w:lang w:val="en-US"/>
              </w:rPr>
            </w:pPr>
            <w:r w:rsidRPr="00082C2D">
              <w:rPr>
                <w:i/>
                <w:lang w:val="en-US"/>
              </w:rPr>
              <w:t>3,3</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lang w:val="en-US"/>
              </w:rPr>
              <w:t>31,2</w:t>
            </w:r>
            <w:r w:rsidRPr="00082C2D">
              <w:rPr>
                <w:i/>
              </w:rPr>
              <w:t>%</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45,8%</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Силина Н.А.</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География</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14</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4,1</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85,7%</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67,7%</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Сигаева А.А.</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Обществознание</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15</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3,8</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66,7%</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61,8%</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Анненкова Е.Н.</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Физика</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12</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3,1</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16%</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40,6%</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Дмитриченко С.Ю.</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sz w:val="22"/>
              </w:rPr>
              <w:t>Информатика</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19</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3,3</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31,5%</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44,8%</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Садовая Е.А.</w:t>
            </w:r>
          </w:p>
          <w:p w:rsidR="00411EB4" w:rsidRPr="00082C2D" w:rsidRDefault="00411EB4" w:rsidP="00411EB4">
            <w:pPr>
              <w:keepNext/>
              <w:spacing w:line="276" w:lineRule="auto"/>
              <w:jc w:val="center"/>
              <w:rPr>
                <w:i/>
              </w:rPr>
            </w:pPr>
            <w:proofErr w:type="spellStart"/>
            <w:r w:rsidRPr="00082C2D">
              <w:rPr>
                <w:i/>
              </w:rPr>
              <w:t>Разворотнева</w:t>
            </w:r>
            <w:proofErr w:type="spellEnd"/>
            <w:r w:rsidRPr="00082C2D">
              <w:rPr>
                <w:i/>
              </w:rPr>
              <w:t xml:space="preserve"> Е.Г.</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ИТОГО</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124</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3,6</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47,9%</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53,3%</w:t>
            </w:r>
          </w:p>
        </w:tc>
        <w:tc>
          <w:tcPr>
            <w:tcW w:w="1048" w:type="pct"/>
            <w:shd w:val="clear" w:color="auto" w:fill="EAF1DD" w:themeFill="accent3" w:themeFillTint="33"/>
          </w:tcPr>
          <w:p w:rsidR="00411EB4" w:rsidRPr="00082C2D" w:rsidRDefault="00411EB4" w:rsidP="00411EB4">
            <w:pPr>
              <w:keepNext/>
              <w:spacing w:line="276" w:lineRule="auto"/>
              <w:jc w:val="center"/>
              <w:rPr>
                <w:b/>
                <w:i/>
              </w:rPr>
            </w:pPr>
          </w:p>
        </w:tc>
        <w:tc>
          <w:tcPr>
            <w:tcW w:w="876" w:type="pct"/>
            <w:vMerge/>
            <w:shd w:val="clear" w:color="auto" w:fill="EAF1DD" w:themeFill="accent3" w:themeFillTint="33"/>
          </w:tcPr>
          <w:p w:rsidR="00411EB4" w:rsidRPr="00082C2D" w:rsidRDefault="00411EB4" w:rsidP="00411EB4">
            <w:pPr>
              <w:keepNext/>
              <w:spacing w:line="276" w:lineRule="auto"/>
              <w:jc w:val="center"/>
              <w:rPr>
                <w:b/>
                <w:i/>
              </w:rPr>
            </w:pPr>
          </w:p>
        </w:tc>
      </w:tr>
      <w:tr w:rsidR="00411EB4" w:rsidRPr="00082C2D" w:rsidTr="00C41097">
        <w:trPr>
          <w:trHeight w:val="319"/>
        </w:trPr>
        <w:tc>
          <w:tcPr>
            <w:tcW w:w="261" w:type="pct"/>
            <w:vMerge w:val="restart"/>
            <w:shd w:val="clear" w:color="auto" w:fill="EAF1DD" w:themeFill="accent3" w:themeFillTint="33"/>
          </w:tcPr>
          <w:p w:rsidR="00411EB4" w:rsidRPr="00082C2D" w:rsidRDefault="00411EB4" w:rsidP="00411EB4">
            <w:pPr>
              <w:keepNext/>
              <w:spacing w:line="276" w:lineRule="auto"/>
              <w:jc w:val="center"/>
              <w:rPr>
                <w:i/>
              </w:rPr>
            </w:pPr>
            <w:r w:rsidRPr="00082C2D">
              <w:rPr>
                <w:i/>
              </w:rPr>
              <w:t>9В</w:t>
            </w: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Русский язык</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32</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3,6</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43,7%</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55%</w:t>
            </w:r>
          </w:p>
        </w:tc>
        <w:tc>
          <w:tcPr>
            <w:tcW w:w="1048" w:type="pct"/>
            <w:shd w:val="clear" w:color="auto" w:fill="EAF1DD" w:themeFill="accent3" w:themeFillTint="33"/>
          </w:tcPr>
          <w:p w:rsidR="00411EB4" w:rsidRPr="00082C2D" w:rsidRDefault="00411EB4" w:rsidP="00411EB4">
            <w:pPr>
              <w:keepNext/>
              <w:spacing w:line="276" w:lineRule="auto"/>
              <w:jc w:val="center"/>
              <w:rPr>
                <w:i/>
              </w:rPr>
            </w:pPr>
            <w:proofErr w:type="spellStart"/>
            <w:r w:rsidRPr="00082C2D">
              <w:rPr>
                <w:i/>
              </w:rPr>
              <w:t>Олесик</w:t>
            </w:r>
            <w:proofErr w:type="spellEnd"/>
            <w:r w:rsidRPr="00082C2D">
              <w:rPr>
                <w:i/>
              </w:rPr>
              <w:t xml:space="preserve"> Т.А.</w:t>
            </w:r>
          </w:p>
        </w:tc>
        <w:tc>
          <w:tcPr>
            <w:tcW w:w="876" w:type="pct"/>
            <w:vMerge w:val="restart"/>
            <w:shd w:val="clear" w:color="auto" w:fill="EAF1DD" w:themeFill="accent3" w:themeFillTint="33"/>
          </w:tcPr>
          <w:p w:rsidR="00411EB4" w:rsidRPr="00082C2D" w:rsidRDefault="00411EB4" w:rsidP="00411EB4">
            <w:pPr>
              <w:keepNext/>
              <w:spacing w:line="276" w:lineRule="auto"/>
              <w:jc w:val="center"/>
              <w:rPr>
                <w:i/>
              </w:rPr>
            </w:pPr>
            <w:r w:rsidRPr="00082C2D">
              <w:rPr>
                <w:i/>
              </w:rPr>
              <w:t>Старкова Е.А.</w:t>
            </w: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Математика</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32</w:t>
            </w:r>
          </w:p>
        </w:tc>
        <w:tc>
          <w:tcPr>
            <w:tcW w:w="327" w:type="pct"/>
            <w:shd w:val="clear" w:color="auto" w:fill="EAF1DD" w:themeFill="accent3" w:themeFillTint="33"/>
          </w:tcPr>
          <w:p w:rsidR="00411EB4" w:rsidRPr="00082C2D" w:rsidRDefault="00411EB4" w:rsidP="00411EB4">
            <w:pPr>
              <w:keepNext/>
              <w:spacing w:line="276" w:lineRule="auto"/>
              <w:jc w:val="center"/>
              <w:rPr>
                <w:i/>
                <w:lang w:val="en-US"/>
              </w:rPr>
            </w:pPr>
            <w:r w:rsidRPr="00082C2D">
              <w:rPr>
                <w:i/>
                <w:lang w:val="en-US"/>
              </w:rPr>
              <w:t>3,3</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lang w:val="en-US"/>
              </w:rPr>
              <w:t>31,2</w:t>
            </w:r>
            <w:r w:rsidRPr="00082C2D">
              <w:rPr>
                <w:i/>
              </w:rPr>
              <w:t>%</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44,7%</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Старкова Е.А.</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География</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15</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4</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66,7%</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66,7%</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Сигаева А.А.</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Обществознание</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6</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4</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66,7%</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66,7%</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Анненкова Е.Н.</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Физика</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11</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9%</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38,5%</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Дмитриченко С.Ю.</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sz w:val="22"/>
              </w:rPr>
              <w:t>Информатика</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30</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3,5</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46,7%</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51,5%</w:t>
            </w:r>
          </w:p>
        </w:tc>
        <w:tc>
          <w:tcPr>
            <w:tcW w:w="1048" w:type="pct"/>
            <w:shd w:val="clear" w:color="auto" w:fill="EAF1DD" w:themeFill="accent3" w:themeFillTint="33"/>
          </w:tcPr>
          <w:p w:rsidR="00411EB4" w:rsidRPr="00082C2D" w:rsidRDefault="00411EB4" w:rsidP="00411EB4">
            <w:pPr>
              <w:keepNext/>
              <w:spacing w:line="276" w:lineRule="auto"/>
              <w:jc w:val="center"/>
              <w:rPr>
                <w:i/>
              </w:rPr>
            </w:pPr>
            <w:r w:rsidRPr="00082C2D">
              <w:rPr>
                <w:i/>
              </w:rPr>
              <w:t>Садовая Е.А.</w:t>
            </w:r>
          </w:p>
          <w:p w:rsidR="00411EB4" w:rsidRPr="00082C2D" w:rsidRDefault="00411EB4" w:rsidP="00411EB4">
            <w:pPr>
              <w:keepNext/>
              <w:spacing w:line="276" w:lineRule="auto"/>
              <w:jc w:val="center"/>
              <w:rPr>
                <w:i/>
              </w:rPr>
            </w:pPr>
            <w:proofErr w:type="spellStart"/>
            <w:r w:rsidRPr="00082C2D">
              <w:rPr>
                <w:i/>
              </w:rPr>
              <w:t>Разворотнева</w:t>
            </w:r>
            <w:proofErr w:type="spellEnd"/>
            <w:r w:rsidRPr="00082C2D">
              <w:rPr>
                <w:i/>
              </w:rPr>
              <w:t xml:space="preserve"> Е.Г.</w:t>
            </w:r>
          </w:p>
        </w:tc>
        <w:tc>
          <w:tcPr>
            <w:tcW w:w="876" w:type="pct"/>
            <w:vMerge/>
            <w:shd w:val="clear" w:color="auto" w:fill="EAF1DD" w:themeFill="accent3" w:themeFillTint="33"/>
          </w:tcPr>
          <w:p w:rsidR="00411EB4" w:rsidRPr="00082C2D" w:rsidRDefault="00411EB4" w:rsidP="00411EB4">
            <w:pPr>
              <w:keepNext/>
              <w:spacing w:line="276" w:lineRule="auto"/>
              <w:jc w:val="center"/>
              <w:rPr>
                <w:i/>
              </w:rPr>
            </w:pPr>
          </w:p>
        </w:tc>
      </w:tr>
      <w:tr w:rsidR="00411EB4" w:rsidRPr="00082C2D" w:rsidTr="00C41097">
        <w:trPr>
          <w:trHeight w:val="328"/>
        </w:trPr>
        <w:tc>
          <w:tcPr>
            <w:tcW w:w="261" w:type="pct"/>
            <w:vMerge/>
            <w:shd w:val="clear" w:color="auto" w:fill="EAF1DD" w:themeFill="accent3" w:themeFillTint="33"/>
          </w:tcPr>
          <w:p w:rsidR="00411EB4" w:rsidRPr="00082C2D" w:rsidRDefault="00411EB4" w:rsidP="00411EB4">
            <w:pPr>
              <w:keepNext/>
              <w:spacing w:line="276" w:lineRule="auto"/>
              <w:jc w:val="center"/>
              <w:rPr>
                <w:i/>
              </w:rPr>
            </w:pPr>
          </w:p>
        </w:tc>
        <w:tc>
          <w:tcPr>
            <w:tcW w:w="786" w:type="pct"/>
            <w:shd w:val="clear" w:color="auto" w:fill="EAF1DD" w:themeFill="accent3" w:themeFillTint="33"/>
          </w:tcPr>
          <w:p w:rsidR="00411EB4" w:rsidRPr="00082C2D" w:rsidRDefault="00411EB4" w:rsidP="00411EB4">
            <w:pPr>
              <w:keepNext/>
              <w:spacing w:line="276" w:lineRule="auto"/>
              <w:jc w:val="center"/>
              <w:rPr>
                <w:i/>
              </w:rPr>
            </w:pPr>
            <w:r w:rsidRPr="00082C2D">
              <w:rPr>
                <w:i/>
              </w:rPr>
              <w:t>ИТОГО</w:t>
            </w:r>
          </w:p>
        </w:tc>
        <w:tc>
          <w:tcPr>
            <w:tcW w:w="392" w:type="pct"/>
            <w:shd w:val="clear" w:color="auto" w:fill="EAF1DD" w:themeFill="accent3" w:themeFillTint="33"/>
          </w:tcPr>
          <w:p w:rsidR="00411EB4" w:rsidRPr="00082C2D" w:rsidRDefault="00411EB4" w:rsidP="00411EB4">
            <w:pPr>
              <w:keepNext/>
              <w:spacing w:line="276" w:lineRule="auto"/>
              <w:jc w:val="center"/>
              <w:rPr>
                <w:i/>
              </w:rPr>
            </w:pPr>
            <w:r w:rsidRPr="00082C2D">
              <w:rPr>
                <w:i/>
              </w:rPr>
              <w:t>124</w:t>
            </w:r>
          </w:p>
        </w:tc>
        <w:tc>
          <w:tcPr>
            <w:tcW w:w="327" w:type="pct"/>
            <w:shd w:val="clear" w:color="auto" w:fill="EAF1DD" w:themeFill="accent3" w:themeFillTint="33"/>
          </w:tcPr>
          <w:p w:rsidR="00411EB4" w:rsidRPr="00082C2D" w:rsidRDefault="00411EB4" w:rsidP="00411EB4">
            <w:pPr>
              <w:keepNext/>
              <w:spacing w:line="276" w:lineRule="auto"/>
              <w:jc w:val="center"/>
              <w:rPr>
                <w:i/>
              </w:rPr>
            </w:pPr>
            <w:r w:rsidRPr="00082C2D">
              <w:rPr>
                <w:i/>
              </w:rPr>
              <w:t>3,6</w:t>
            </w:r>
          </w:p>
        </w:tc>
        <w:tc>
          <w:tcPr>
            <w:tcW w:w="393" w:type="pct"/>
            <w:shd w:val="clear" w:color="auto" w:fill="EAF1DD" w:themeFill="accent3" w:themeFillTint="33"/>
          </w:tcPr>
          <w:p w:rsidR="00411EB4" w:rsidRPr="00082C2D" w:rsidRDefault="00411EB4" w:rsidP="00411EB4">
            <w:pPr>
              <w:keepNext/>
              <w:spacing w:line="276" w:lineRule="auto"/>
              <w:jc w:val="center"/>
              <w:rPr>
                <w:i/>
              </w:rPr>
            </w:pPr>
            <w:r w:rsidRPr="00082C2D">
              <w:rPr>
                <w:i/>
              </w:rPr>
              <w:t>100%</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44%</w:t>
            </w:r>
          </w:p>
        </w:tc>
        <w:tc>
          <w:tcPr>
            <w:tcW w:w="458" w:type="pct"/>
            <w:shd w:val="clear" w:color="auto" w:fill="EAF1DD" w:themeFill="accent3" w:themeFillTint="33"/>
          </w:tcPr>
          <w:p w:rsidR="00411EB4" w:rsidRPr="00082C2D" w:rsidRDefault="00411EB4" w:rsidP="00411EB4">
            <w:pPr>
              <w:keepNext/>
              <w:spacing w:line="276" w:lineRule="auto"/>
              <w:jc w:val="center"/>
              <w:rPr>
                <w:i/>
              </w:rPr>
            </w:pPr>
            <w:r w:rsidRPr="00082C2D">
              <w:rPr>
                <w:i/>
              </w:rPr>
              <w:t>53,8%</w:t>
            </w:r>
          </w:p>
        </w:tc>
        <w:tc>
          <w:tcPr>
            <w:tcW w:w="1048" w:type="pct"/>
            <w:shd w:val="clear" w:color="auto" w:fill="EAF1DD" w:themeFill="accent3" w:themeFillTint="33"/>
          </w:tcPr>
          <w:p w:rsidR="00411EB4" w:rsidRPr="00082C2D" w:rsidRDefault="00411EB4" w:rsidP="00411EB4">
            <w:pPr>
              <w:keepNext/>
              <w:spacing w:line="276" w:lineRule="auto"/>
              <w:jc w:val="center"/>
              <w:rPr>
                <w:b/>
                <w:i/>
              </w:rPr>
            </w:pPr>
          </w:p>
        </w:tc>
        <w:tc>
          <w:tcPr>
            <w:tcW w:w="876" w:type="pct"/>
            <w:vMerge/>
            <w:shd w:val="clear" w:color="auto" w:fill="EAF1DD" w:themeFill="accent3" w:themeFillTint="33"/>
          </w:tcPr>
          <w:p w:rsidR="00411EB4" w:rsidRPr="00082C2D" w:rsidRDefault="00411EB4" w:rsidP="00411EB4">
            <w:pPr>
              <w:keepNext/>
              <w:spacing w:line="276" w:lineRule="auto"/>
              <w:jc w:val="center"/>
              <w:rPr>
                <w:b/>
                <w:i/>
              </w:rPr>
            </w:pPr>
          </w:p>
        </w:tc>
      </w:tr>
    </w:tbl>
    <w:p w:rsidR="00411EB4" w:rsidRPr="00082C2D" w:rsidRDefault="00411EB4" w:rsidP="00411EB4">
      <w:pPr>
        <w:keepNext/>
        <w:spacing w:line="276" w:lineRule="auto"/>
        <w:jc w:val="center"/>
        <w:rPr>
          <w:i/>
        </w:rPr>
      </w:pPr>
    </w:p>
    <w:p w:rsidR="00411EB4" w:rsidRPr="00082C2D" w:rsidRDefault="00411EB4" w:rsidP="00C41097">
      <w:pPr>
        <w:keepNext/>
        <w:spacing w:line="276" w:lineRule="auto"/>
        <w:ind w:firstLine="708"/>
        <w:jc w:val="both"/>
        <w:rPr>
          <w:i/>
        </w:rPr>
      </w:pPr>
      <w:r w:rsidRPr="00082C2D">
        <w:rPr>
          <w:i/>
        </w:rPr>
        <w:t>Сравнительный анализ показывает, что средний балл во всех трех классах одинаковый, самое высокое качество в 9 А классе.</w:t>
      </w:r>
    </w:p>
    <w:p w:rsidR="00411EB4" w:rsidRPr="00082C2D" w:rsidRDefault="00411EB4" w:rsidP="00C80E09">
      <w:pPr>
        <w:keepNext/>
        <w:spacing w:line="276" w:lineRule="auto"/>
        <w:ind w:firstLine="708"/>
        <w:jc w:val="both"/>
        <w:rPr>
          <w:i/>
        </w:rPr>
      </w:pPr>
      <w:r w:rsidRPr="00082C2D">
        <w:rPr>
          <w:i/>
        </w:rPr>
        <w:lastRenderedPageBreak/>
        <w:t>Одной из важных задач современного образования является постоянная работа образовательных организаций над повышением качества знаний</w:t>
      </w:r>
      <w:r w:rsidR="008E089E" w:rsidRPr="00082C2D">
        <w:rPr>
          <w:i/>
        </w:rPr>
        <w:t xml:space="preserve">. </w:t>
      </w:r>
    </w:p>
    <w:p w:rsidR="00411EB4" w:rsidRPr="00082C2D" w:rsidRDefault="00C41097" w:rsidP="00C41097">
      <w:pPr>
        <w:keepNext/>
        <w:spacing w:line="276" w:lineRule="auto"/>
        <w:rPr>
          <w:b/>
          <w:i/>
        </w:rPr>
      </w:pPr>
      <w:r w:rsidRPr="00082C2D">
        <w:rPr>
          <w:b/>
          <w:i/>
        </w:rPr>
        <w:t>Таблица 2</w:t>
      </w:r>
      <w:r w:rsidR="000A1ECF" w:rsidRPr="00082C2D">
        <w:rPr>
          <w:b/>
          <w:i/>
        </w:rPr>
        <w:t>5</w:t>
      </w:r>
      <w:r w:rsidRPr="00082C2D">
        <w:rPr>
          <w:b/>
          <w:i/>
        </w:rPr>
        <w:t xml:space="preserve">. </w:t>
      </w:r>
      <w:r w:rsidR="00411EB4" w:rsidRPr="00082C2D">
        <w:rPr>
          <w:b/>
          <w:i/>
        </w:rPr>
        <w:t>Сравнительный анализ результатов ГИА-9 за 5 лет</w:t>
      </w:r>
    </w:p>
    <w:tbl>
      <w:tblPr>
        <w:tblW w:w="100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792"/>
        <w:gridCol w:w="705"/>
        <w:gridCol w:w="879"/>
        <w:gridCol w:w="791"/>
        <w:gridCol w:w="791"/>
        <w:gridCol w:w="791"/>
        <w:gridCol w:w="791"/>
        <w:gridCol w:w="879"/>
        <w:gridCol w:w="815"/>
        <w:gridCol w:w="696"/>
      </w:tblGrid>
      <w:tr w:rsidR="00411EB4" w:rsidRPr="00082C2D" w:rsidTr="007D551B">
        <w:trPr>
          <w:trHeight w:val="326"/>
        </w:trPr>
        <w:tc>
          <w:tcPr>
            <w:tcW w:w="2123" w:type="dxa"/>
            <w:vMerge w:val="restart"/>
            <w:shd w:val="clear" w:color="auto" w:fill="DAEEF3" w:themeFill="accent5" w:themeFillTint="33"/>
          </w:tcPr>
          <w:p w:rsidR="00411EB4" w:rsidRPr="00082C2D" w:rsidRDefault="00411EB4" w:rsidP="00411EB4">
            <w:pPr>
              <w:spacing w:line="276" w:lineRule="auto"/>
              <w:jc w:val="both"/>
              <w:rPr>
                <w:i/>
              </w:rPr>
            </w:pPr>
            <w:r w:rsidRPr="00082C2D">
              <w:rPr>
                <w:i/>
              </w:rPr>
              <w:t>Предмет</w:t>
            </w:r>
          </w:p>
        </w:tc>
        <w:tc>
          <w:tcPr>
            <w:tcW w:w="3958" w:type="dxa"/>
            <w:gridSpan w:val="5"/>
            <w:shd w:val="clear" w:color="auto" w:fill="DAEEF3" w:themeFill="accent5" w:themeFillTint="33"/>
          </w:tcPr>
          <w:p w:rsidR="00411EB4" w:rsidRPr="00082C2D" w:rsidRDefault="00411EB4" w:rsidP="00411EB4">
            <w:pPr>
              <w:spacing w:line="276" w:lineRule="auto"/>
              <w:jc w:val="center"/>
              <w:rPr>
                <w:i/>
              </w:rPr>
            </w:pPr>
            <w:r w:rsidRPr="00082C2D">
              <w:rPr>
                <w:i/>
              </w:rPr>
              <w:t>Всего сдавало</w:t>
            </w:r>
          </w:p>
        </w:tc>
        <w:tc>
          <w:tcPr>
            <w:tcW w:w="3972" w:type="dxa"/>
            <w:gridSpan w:val="5"/>
            <w:shd w:val="clear" w:color="auto" w:fill="DAEEF3" w:themeFill="accent5" w:themeFillTint="33"/>
          </w:tcPr>
          <w:p w:rsidR="00411EB4" w:rsidRPr="00082C2D" w:rsidRDefault="00411EB4" w:rsidP="00411EB4">
            <w:pPr>
              <w:spacing w:line="276" w:lineRule="auto"/>
              <w:jc w:val="center"/>
              <w:rPr>
                <w:i/>
              </w:rPr>
            </w:pPr>
            <w:r w:rsidRPr="00082C2D">
              <w:rPr>
                <w:i/>
              </w:rPr>
              <w:t>Качество знаний, %</w:t>
            </w:r>
          </w:p>
        </w:tc>
      </w:tr>
      <w:tr w:rsidR="00411EB4" w:rsidRPr="00082C2D" w:rsidTr="007D551B">
        <w:trPr>
          <w:trHeight w:val="149"/>
        </w:trPr>
        <w:tc>
          <w:tcPr>
            <w:tcW w:w="2123" w:type="dxa"/>
            <w:vMerge/>
            <w:shd w:val="clear" w:color="auto" w:fill="DBE5F1" w:themeFill="accent1" w:themeFillTint="33"/>
          </w:tcPr>
          <w:p w:rsidR="00411EB4" w:rsidRPr="00082C2D" w:rsidRDefault="00411EB4" w:rsidP="00411EB4">
            <w:pPr>
              <w:spacing w:line="276" w:lineRule="auto"/>
              <w:jc w:val="both"/>
              <w:rPr>
                <w:i/>
              </w:rPr>
            </w:pPr>
          </w:p>
        </w:tc>
        <w:tc>
          <w:tcPr>
            <w:tcW w:w="792" w:type="dxa"/>
            <w:shd w:val="clear" w:color="auto" w:fill="DAEEF3" w:themeFill="accent5" w:themeFillTint="33"/>
          </w:tcPr>
          <w:p w:rsidR="00411EB4" w:rsidRPr="00082C2D" w:rsidRDefault="00411EB4" w:rsidP="00411EB4">
            <w:pPr>
              <w:spacing w:line="276" w:lineRule="auto"/>
              <w:jc w:val="both"/>
              <w:rPr>
                <w:i/>
              </w:rPr>
            </w:pPr>
            <w:r w:rsidRPr="00082C2D">
              <w:rPr>
                <w:i/>
              </w:rPr>
              <w:t>2018</w:t>
            </w:r>
          </w:p>
          <w:p w:rsidR="00411EB4" w:rsidRPr="00082C2D" w:rsidRDefault="00411EB4" w:rsidP="00411EB4">
            <w:pPr>
              <w:spacing w:line="276" w:lineRule="auto"/>
              <w:jc w:val="both"/>
              <w:rPr>
                <w:i/>
              </w:rPr>
            </w:pPr>
            <w:r w:rsidRPr="00082C2D">
              <w:rPr>
                <w:i/>
              </w:rPr>
              <w:t>2019</w:t>
            </w:r>
          </w:p>
        </w:tc>
        <w:tc>
          <w:tcPr>
            <w:tcW w:w="705" w:type="dxa"/>
            <w:shd w:val="clear" w:color="auto" w:fill="DAEEF3" w:themeFill="accent5" w:themeFillTint="33"/>
          </w:tcPr>
          <w:p w:rsidR="00411EB4" w:rsidRPr="00082C2D" w:rsidRDefault="00411EB4" w:rsidP="00411EB4">
            <w:pPr>
              <w:spacing w:line="276" w:lineRule="auto"/>
              <w:jc w:val="both"/>
              <w:rPr>
                <w:i/>
              </w:rPr>
            </w:pPr>
            <w:r w:rsidRPr="00082C2D">
              <w:rPr>
                <w:i/>
              </w:rPr>
              <w:t>2019</w:t>
            </w:r>
          </w:p>
          <w:p w:rsidR="00411EB4" w:rsidRPr="00082C2D" w:rsidRDefault="00411EB4" w:rsidP="00411EB4">
            <w:pPr>
              <w:spacing w:line="276" w:lineRule="auto"/>
              <w:jc w:val="both"/>
              <w:rPr>
                <w:i/>
              </w:rPr>
            </w:pPr>
            <w:r w:rsidRPr="00082C2D">
              <w:rPr>
                <w:i/>
              </w:rPr>
              <w:t>2020</w:t>
            </w:r>
          </w:p>
        </w:tc>
        <w:tc>
          <w:tcPr>
            <w:tcW w:w="879" w:type="dxa"/>
            <w:shd w:val="clear" w:color="auto" w:fill="DAEEF3" w:themeFill="accent5" w:themeFillTint="33"/>
          </w:tcPr>
          <w:p w:rsidR="00411EB4" w:rsidRPr="00082C2D" w:rsidRDefault="00411EB4" w:rsidP="00411EB4">
            <w:pPr>
              <w:spacing w:line="276" w:lineRule="auto"/>
              <w:jc w:val="both"/>
              <w:rPr>
                <w:i/>
              </w:rPr>
            </w:pPr>
            <w:r w:rsidRPr="00082C2D">
              <w:rPr>
                <w:i/>
              </w:rPr>
              <w:t>2020</w:t>
            </w:r>
          </w:p>
          <w:p w:rsidR="00411EB4" w:rsidRPr="00082C2D" w:rsidRDefault="00411EB4" w:rsidP="00411EB4">
            <w:pPr>
              <w:spacing w:line="276" w:lineRule="auto"/>
              <w:jc w:val="both"/>
              <w:rPr>
                <w:i/>
              </w:rPr>
            </w:pPr>
            <w:r w:rsidRPr="00082C2D">
              <w:rPr>
                <w:i/>
              </w:rPr>
              <w:t>2021</w:t>
            </w:r>
          </w:p>
        </w:tc>
        <w:tc>
          <w:tcPr>
            <w:tcW w:w="791" w:type="dxa"/>
            <w:shd w:val="clear" w:color="auto" w:fill="DAEEF3" w:themeFill="accent5" w:themeFillTint="33"/>
          </w:tcPr>
          <w:p w:rsidR="00411EB4" w:rsidRPr="00082C2D" w:rsidRDefault="00411EB4" w:rsidP="00411EB4">
            <w:pPr>
              <w:spacing w:line="276" w:lineRule="auto"/>
              <w:jc w:val="both"/>
              <w:rPr>
                <w:i/>
              </w:rPr>
            </w:pPr>
            <w:r w:rsidRPr="00082C2D">
              <w:rPr>
                <w:i/>
              </w:rPr>
              <w:t>2021</w:t>
            </w:r>
          </w:p>
          <w:p w:rsidR="00411EB4" w:rsidRPr="00082C2D" w:rsidRDefault="00411EB4" w:rsidP="00411EB4">
            <w:pPr>
              <w:spacing w:line="276" w:lineRule="auto"/>
              <w:jc w:val="both"/>
              <w:rPr>
                <w:i/>
              </w:rPr>
            </w:pPr>
            <w:r w:rsidRPr="00082C2D">
              <w:rPr>
                <w:i/>
              </w:rPr>
              <w:t>2022</w:t>
            </w:r>
          </w:p>
        </w:tc>
        <w:tc>
          <w:tcPr>
            <w:tcW w:w="791" w:type="dxa"/>
            <w:shd w:val="clear" w:color="auto" w:fill="DAEEF3" w:themeFill="accent5" w:themeFillTint="33"/>
          </w:tcPr>
          <w:p w:rsidR="00411EB4" w:rsidRPr="00082C2D" w:rsidRDefault="00411EB4" w:rsidP="00411EB4">
            <w:pPr>
              <w:spacing w:line="276" w:lineRule="auto"/>
              <w:jc w:val="both"/>
              <w:rPr>
                <w:i/>
              </w:rPr>
            </w:pPr>
            <w:r w:rsidRPr="00082C2D">
              <w:rPr>
                <w:i/>
              </w:rPr>
              <w:t>2022</w:t>
            </w:r>
          </w:p>
          <w:p w:rsidR="00411EB4" w:rsidRPr="00082C2D" w:rsidRDefault="00411EB4" w:rsidP="00411EB4">
            <w:pPr>
              <w:spacing w:line="276" w:lineRule="auto"/>
              <w:jc w:val="both"/>
              <w:rPr>
                <w:i/>
              </w:rPr>
            </w:pPr>
            <w:r w:rsidRPr="00082C2D">
              <w:rPr>
                <w:i/>
              </w:rPr>
              <w:t>2023</w:t>
            </w:r>
          </w:p>
        </w:tc>
        <w:tc>
          <w:tcPr>
            <w:tcW w:w="791" w:type="dxa"/>
            <w:shd w:val="clear" w:color="auto" w:fill="DAEEF3" w:themeFill="accent5" w:themeFillTint="33"/>
          </w:tcPr>
          <w:p w:rsidR="00411EB4" w:rsidRPr="00082C2D" w:rsidRDefault="00411EB4" w:rsidP="00411EB4">
            <w:pPr>
              <w:spacing w:line="276" w:lineRule="auto"/>
              <w:jc w:val="both"/>
              <w:rPr>
                <w:i/>
              </w:rPr>
            </w:pPr>
            <w:r w:rsidRPr="00082C2D">
              <w:rPr>
                <w:i/>
              </w:rPr>
              <w:t>2018</w:t>
            </w:r>
          </w:p>
          <w:p w:rsidR="00411EB4" w:rsidRPr="00082C2D" w:rsidRDefault="00411EB4" w:rsidP="00411EB4">
            <w:pPr>
              <w:spacing w:line="276" w:lineRule="auto"/>
              <w:jc w:val="both"/>
              <w:rPr>
                <w:i/>
              </w:rPr>
            </w:pPr>
            <w:r w:rsidRPr="00082C2D">
              <w:rPr>
                <w:i/>
              </w:rPr>
              <w:t>2019</w:t>
            </w:r>
          </w:p>
        </w:tc>
        <w:tc>
          <w:tcPr>
            <w:tcW w:w="791" w:type="dxa"/>
            <w:shd w:val="clear" w:color="auto" w:fill="DAEEF3" w:themeFill="accent5" w:themeFillTint="33"/>
          </w:tcPr>
          <w:p w:rsidR="00411EB4" w:rsidRPr="00082C2D" w:rsidRDefault="00411EB4" w:rsidP="00411EB4">
            <w:pPr>
              <w:spacing w:line="276" w:lineRule="auto"/>
              <w:jc w:val="both"/>
              <w:rPr>
                <w:i/>
              </w:rPr>
            </w:pPr>
            <w:r w:rsidRPr="00082C2D">
              <w:rPr>
                <w:i/>
              </w:rPr>
              <w:t>2019</w:t>
            </w:r>
          </w:p>
          <w:p w:rsidR="00411EB4" w:rsidRPr="00082C2D" w:rsidRDefault="00411EB4" w:rsidP="00411EB4">
            <w:pPr>
              <w:spacing w:line="276" w:lineRule="auto"/>
              <w:jc w:val="both"/>
              <w:rPr>
                <w:i/>
              </w:rPr>
            </w:pPr>
            <w:r w:rsidRPr="00082C2D">
              <w:rPr>
                <w:i/>
              </w:rPr>
              <w:t>2020</w:t>
            </w:r>
          </w:p>
        </w:tc>
        <w:tc>
          <w:tcPr>
            <w:tcW w:w="879" w:type="dxa"/>
            <w:shd w:val="clear" w:color="auto" w:fill="DAEEF3" w:themeFill="accent5" w:themeFillTint="33"/>
          </w:tcPr>
          <w:p w:rsidR="00411EB4" w:rsidRPr="00082C2D" w:rsidRDefault="00411EB4" w:rsidP="00411EB4">
            <w:pPr>
              <w:spacing w:line="276" w:lineRule="auto"/>
              <w:jc w:val="both"/>
              <w:rPr>
                <w:i/>
              </w:rPr>
            </w:pPr>
            <w:r w:rsidRPr="00082C2D">
              <w:rPr>
                <w:i/>
              </w:rPr>
              <w:t>2020</w:t>
            </w:r>
          </w:p>
          <w:p w:rsidR="00411EB4" w:rsidRPr="00082C2D" w:rsidRDefault="00411EB4" w:rsidP="00411EB4">
            <w:pPr>
              <w:spacing w:line="276" w:lineRule="auto"/>
              <w:jc w:val="both"/>
              <w:rPr>
                <w:i/>
              </w:rPr>
            </w:pPr>
            <w:r w:rsidRPr="00082C2D">
              <w:rPr>
                <w:i/>
              </w:rPr>
              <w:t>2021</w:t>
            </w:r>
          </w:p>
        </w:tc>
        <w:tc>
          <w:tcPr>
            <w:tcW w:w="815" w:type="dxa"/>
            <w:shd w:val="clear" w:color="auto" w:fill="DAEEF3" w:themeFill="accent5" w:themeFillTint="33"/>
          </w:tcPr>
          <w:p w:rsidR="00411EB4" w:rsidRPr="00082C2D" w:rsidRDefault="00411EB4" w:rsidP="00411EB4">
            <w:pPr>
              <w:spacing w:line="276" w:lineRule="auto"/>
              <w:jc w:val="both"/>
              <w:rPr>
                <w:i/>
              </w:rPr>
            </w:pPr>
            <w:r w:rsidRPr="00082C2D">
              <w:rPr>
                <w:i/>
              </w:rPr>
              <w:t>2021</w:t>
            </w:r>
          </w:p>
          <w:p w:rsidR="00411EB4" w:rsidRPr="00082C2D" w:rsidRDefault="00411EB4" w:rsidP="00411EB4">
            <w:pPr>
              <w:spacing w:line="276" w:lineRule="auto"/>
              <w:jc w:val="both"/>
              <w:rPr>
                <w:i/>
              </w:rPr>
            </w:pPr>
            <w:r w:rsidRPr="00082C2D">
              <w:rPr>
                <w:i/>
              </w:rPr>
              <w:t>2022</w:t>
            </w:r>
          </w:p>
        </w:tc>
        <w:tc>
          <w:tcPr>
            <w:tcW w:w="696" w:type="dxa"/>
            <w:shd w:val="clear" w:color="auto" w:fill="DAEEF3" w:themeFill="accent5" w:themeFillTint="33"/>
          </w:tcPr>
          <w:p w:rsidR="00411EB4" w:rsidRPr="00082C2D" w:rsidRDefault="00411EB4" w:rsidP="00411EB4">
            <w:pPr>
              <w:spacing w:line="276" w:lineRule="auto"/>
              <w:jc w:val="both"/>
              <w:rPr>
                <w:i/>
              </w:rPr>
            </w:pPr>
            <w:r w:rsidRPr="00082C2D">
              <w:rPr>
                <w:i/>
              </w:rPr>
              <w:t>2022</w:t>
            </w:r>
          </w:p>
          <w:p w:rsidR="00411EB4" w:rsidRPr="00082C2D" w:rsidRDefault="00411EB4" w:rsidP="00411EB4">
            <w:pPr>
              <w:spacing w:line="276" w:lineRule="auto"/>
              <w:jc w:val="both"/>
              <w:rPr>
                <w:i/>
              </w:rPr>
            </w:pPr>
            <w:r w:rsidRPr="00082C2D">
              <w:rPr>
                <w:i/>
              </w:rPr>
              <w:t>2023</w:t>
            </w:r>
          </w:p>
        </w:tc>
      </w:tr>
      <w:tr w:rsidR="00411EB4" w:rsidRPr="00082C2D" w:rsidTr="00C41097">
        <w:trPr>
          <w:trHeight w:val="310"/>
        </w:trPr>
        <w:tc>
          <w:tcPr>
            <w:tcW w:w="2123" w:type="dxa"/>
            <w:shd w:val="clear" w:color="auto" w:fill="EAF1DD" w:themeFill="accent3" w:themeFillTint="33"/>
          </w:tcPr>
          <w:p w:rsidR="00411EB4" w:rsidRPr="00082C2D" w:rsidRDefault="00411EB4" w:rsidP="00411EB4">
            <w:pPr>
              <w:spacing w:line="276" w:lineRule="auto"/>
              <w:jc w:val="both"/>
              <w:rPr>
                <w:i/>
              </w:rPr>
            </w:pPr>
            <w:r w:rsidRPr="00082C2D">
              <w:rPr>
                <w:i/>
              </w:rPr>
              <w:t>Русский язык</w:t>
            </w:r>
          </w:p>
        </w:tc>
        <w:tc>
          <w:tcPr>
            <w:tcW w:w="792" w:type="dxa"/>
            <w:shd w:val="clear" w:color="auto" w:fill="EAF1DD" w:themeFill="accent3" w:themeFillTint="33"/>
          </w:tcPr>
          <w:p w:rsidR="00411EB4" w:rsidRPr="00082C2D" w:rsidRDefault="00411EB4" w:rsidP="00411EB4">
            <w:pPr>
              <w:spacing w:line="276" w:lineRule="auto"/>
              <w:jc w:val="both"/>
              <w:rPr>
                <w:i/>
              </w:rPr>
            </w:pPr>
            <w:r w:rsidRPr="00082C2D">
              <w:rPr>
                <w:i/>
              </w:rPr>
              <w:t>113</w:t>
            </w:r>
          </w:p>
        </w:tc>
        <w:tc>
          <w:tcPr>
            <w:tcW w:w="705" w:type="dxa"/>
            <w:vMerge w:val="restart"/>
            <w:textDirection w:val="btLr"/>
          </w:tcPr>
          <w:p w:rsidR="00411EB4" w:rsidRPr="00082C2D" w:rsidRDefault="00411EB4" w:rsidP="00411EB4">
            <w:pPr>
              <w:spacing w:line="276" w:lineRule="auto"/>
              <w:jc w:val="both"/>
              <w:rPr>
                <w:i/>
              </w:rPr>
            </w:pPr>
            <w:r w:rsidRPr="00082C2D">
              <w:rPr>
                <w:i/>
              </w:rPr>
              <w:t xml:space="preserve">         Не проводилась</w:t>
            </w: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127</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106</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94</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54</w:t>
            </w:r>
          </w:p>
        </w:tc>
        <w:tc>
          <w:tcPr>
            <w:tcW w:w="791" w:type="dxa"/>
            <w:vMerge w:val="restart"/>
            <w:textDirection w:val="btLr"/>
          </w:tcPr>
          <w:p w:rsidR="00411EB4" w:rsidRPr="00082C2D" w:rsidRDefault="00411EB4" w:rsidP="00411EB4">
            <w:pPr>
              <w:spacing w:line="276" w:lineRule="auto"/>
              <w:jc w:val="both"/>
              <w:rPr>
                <w:i/>
              </w:rPr>
            </w:pPr>
            <w:r w:rsidRPr="00082C2D">
              <w:rPr>
                <w:i/>
              </w:rPr>
              <w:t xml:space="preserve">      Не    проводилась</w:t>
            </w: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60</w:t>
            </w:r>
          </w:p>
        </w:tc>
        <w:tc>
          <w:tcPr>
            <w:tcW w:w="815" w:type="dxa"/>
            <w:shd w:val="clear" w:color="auto" w:fill="EAF1DD" w:themeFill="accent3" w:themeFillTint="33"/>
          </w:tcPr>
          <w:p w:rsidR="00411EB4" w:rsidRPr="00082C2D" w:rsidRDefault="00411EB4" w:rsidP="00411EB4">
            <w:pPr>
              <w:spacing w:line="276" w:lineRule="auto"/>
              <w:jc w:val="both"/>
              <w:rPr>
                <w:i/>
              </w:rPr>
            </w:pPr>
            <w:r w:rsidRPr="00082C2D">
              <w:rPr>
                <w:i/>
              </w:rPr>
              <w:t>65,69</w:t>
            </w:r>
          </w:p>
        </w:tc>
        <w:tc>
          <w:tcPr>
            <w:tcW w:w="696" w:type="dxa"/>
            <w:shd w:val="clear" w:color="auto" w:fill="EAF1DD" w:themeFill="accent3" w:themeFillTint="33"/>
          </w:tcPr>
          <w:p w:rsidR="00411EB4" w:rsidRPr="00082C2D" w:rsidRDefault="00411EB4" w:rsidP="00411EB4">
            <w:pPr>
              <w:spacing w:line="276" w:lineRule="auto"/>
              <w:jc w:val="both"/>
              <w:rPr>
                <w:i/>
              </w:rPr>
            </w:pPr>
            <w:r w:rsidRPr="00082C2D">
              <w:rPr>
                <w:i/>
              </w:rPr>
              <w:t>55</w:t>
            </w:r>
          </w:p>
        </w:tc>
      </w:tr>
      <w:tr w:rsidR="00411EB4" w:rsidRPr="00082C2D" w:rsidTr="00C41097">
        <w:trPr>
          <w:trHeight w:val="326"/>
        </w:trPr>
        <w:tc>
          <w:tcPr>
            <w:tcW w:w="2123" w:type="dxa"/>
            <w:shd w:val="clear" w:color="auto" w:fill="EAF1DD" w:themeFill="accent3" w:themeFillTint="33"/>
          </w:tcPr>
          <w:p w:rsidR="00411EB4" w:rsidRPr="00082C2D" w:rsidRDefault="00411EB4" w:rsidP="00411EB4">
            <w:pPr>
              <w:spacing w:line="276" w:lineRule="auto"/>
              <w:jc w:val="both"/>
              <w:rPr>
                <w:i/>
              </w:rPr>
            </w:pPr>
            <w:r w:rsidRPr="00082C2D">
              <w:rPr>
                <w:i/>
              </w:rPr>
              <w:t>Математика</w:t>
            </w:r>
          </w:p>
        </w:tc>
        <w:tc>
          <w:tcPr>
            <w:tcW w:w="792" w:type="dxa"/>
            <w:shd w:val="clear" w:color="auto" w:fill="EAF1DD" w:themeFill="accent3" w:themeFillTint="33"/>
          </w:tcPr>
          <w:p w:rsidR="00411EB4" w:rsidRPr="00082C2D" w:rsidRDefault="00411EB4" w:rsidP="00411EB4">
            <w:pPr>
              <w:spacing w:line="276" w:lineRule="auto"/>
              <w:jc w:val="both"/>
              <w:rPr>
                <w:i/>
              </w:rPr>
            </w:pPr>
            <w:r w:rsidRPr="00082C2D">
              <w:rPr>
                <w:i/>
              </w:rPr>
              <w:t>111</w:t>
            </w:r>
          </w:p>
        </w:tc>
        <w:tc>
          <w:tcPr>
            <w:tcW w:w="705"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127</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106</w:t>
            </w:r>
          </w:p>
        </w:tc>
        <w:tc>
          <w:tcPr>
            <w:tcW w:w="791" w:type="dxa"/>
            <w:shd w:val="clear" w:color="auto" w:fill="EAF1DD" w:themeFill="accent3" w:themeFillTint="33"/>
          </w:tcPr>
          <w:p w:rsidR="00411EB4" w:rsidRPr="00082C2D" w:rsidRDefault="00411EB4" w:rsidP="00411EB4">
            <w:pPr>
              <w:spacing w:line="276" w:lineRule="auto"/>
              <w:jc w:val="both"/>
              <w:rPr>
                <w:i/>
                <w:lang w:val="en-US"/>
              </w:rPr>
            </w:pPr>
            <w:r w:rsidRPr="00082C2D">
              <w:rPr>
                <w:i/>
                <w:lang w:val="en-US"/>
              </w:rPr>
              <w:t>94</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40</w:t>
            </w:r>
          </w:p>
        </w:tc>
        <w:tc>
          <w:tcPr>
            <w:tcW w:w="791"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38</w:t>
            </w:r>
          </w:p>
        </w:tc>
        <w:tc>
          <w:tcPr>
            <w:tcW w:w="815" w:type="dxa"/>
            <w:shd w:val="clear" w:color="auto" w:fill="EAF1DD" w:themeFill="accent3" w:themeFillTint="33"/>
          </w:tcPr>
          <w:p w:rsidR="00411EB4" w:rsidRPr="00082C2D" w:rsidRDefault="00411EB4" w:rsidP="00411EB4">
            <w:pPr>
              <w:spacing w:line="276" w:lineRule="auto"/>
              <w:jc w:val="both"/>
              <w:rPr>
                <w:i/>
              </w:rPr>
            </w:pPr>
            <w:r w:rsidRPr="00082C2D">
              <w:rPr>
                <w:i/>
              </w:rPr>
              <w:t>35,29</w:t>
            </w:r>
          </w:p>
        </w:tc>
        <w:tc>
          <w:tcPr>
            <w:tcW w:w="696" w:type="dxa"/>
            <w:shd w:val="clear" w:color="auto" w:fill="EAF1DD" w:themeFill="accent3" w:themeFillTint="33"/>
          </w:tcPr>
          <w:p w:rsidR="00411EB4" w:rsidRPr="00082C2D" w:rsidRDefault="00411EB4" w:rsidP="00411EB4">
            <w:pPr>
              <w:spacing w:line="276" w:lineRule="auto"/>
              <w:jc w:val="both"/>
              <w:rPr>
                <w:i/>
                <w:lang w:val="en-US"/>
              </w:rPr>
            </w:pPr>
            <w:r w:rsidRPr="00082C2D">
              <w:rPr>
                <w:i/>
                <w:lang w:val="en-US"/>
              </w:rPr>
              <w:t>30</w:t>
            </w:r>
          </w:p>
        </w:tc>
      </w:tr>
      <w:tr w:rsidR="00411EB4" w:rsidRPr="00082C2D" w:rsidTr="00C41097">
        <w:trPr>
          <w:trHeight w:val="326"/>
        </w:trPr>
        <w:tc>
          <w:tcPr>
            <w:tcW w:w="2123" w:type="dxa"/>
            <w:shd w:val="clear" w:color="auto" w:fill="EAF1DD" w:themeFill="accent3" w:themeFillTint="33"/>
          </w:tcPr>
          <w:p w:rsidR="00411EB4" w:rsidRPr="00082C2D" w:rsidRDefault="00411EB4" w:rsidP="00411EB4">
            <w:pPr>
              <w:spacing w:line="276" w:lineRule="auto"/>
              <w:jc w:val="both"/>
              <w:rPr>
                <w:i/>
              </w:rPr>
            </w:pPr>
            <w:r w:rsidRPr="00082C2D">
              <w:rPr>
                <w:i/>
              </w:rPr>
              <w:t>Информатика</w:t>
            </w:r>
          </w:p>
        </w:tc>
        <w:tc>
          <w:tcPr>
            <w:tcW w:w="792" w:type="dxa"/>
            <w:shd w:val="clear" w:color="auto" w:fill="EAF1DD" w:themeFill="accent3" w:themeFillTint="33"/>
          </w:tcPr>
          <w:p w:rsidR="00411EB4" w:rsidRPr="00082C2D" w:rsidRDefault="00411EB4" w:rsidP="00411EB4">
            <w:pPr>
              <w:spacing w:line="276" w:lineRule="auto"/>
              <w:jc w:val="both"/>
              <w:rPr>
                <w:i/>
              </w:rPr>
            </w:pPr>
            <w:r w:rsidRPr="00082C2D">
              <w:rPr>
                <w:i/>
              </w:rPr>
              <w:t>105</w:t>
            </w:r>
          </w:p>
        </w:tc>
        <w:tc>
          <w:tcPr>
            <w:tcW w:w="705"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16</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56</w:t>
            </w:r>
          </w:p>
        </w:tc>
        <w:tc>
          <w:tcPr>
            <w:tcW w:w="791" w:type="dxa"/>
            <w:shd w:val="clear" w:color="auto" w:fill="EAF1DD" w:themeFill="accent3" w:themeFillTint="33"/>
          </w:tcPr>
          <w:p w:rsidR="00411EB4" w:rsidRPr="00082C2D" w:rsidRDefault="00411EB4" w:rsidP="00411EB4">
            <w:pPr>
              <w:spacing w:line="276" w:lineRule="auto"/>
              <w:jc w:val="both"/>
              <w:rPr>
                <w:i/>
                <w:lang w:val="en-US"/>
              </w:rPr>
            </w:pPr>
            <w:r w:rsidRPr="00082C2D">
              <w:rPr>
                <w:i/>
                <w:lang w:val="en-US"/>
              </w:rPr>
              <w:t>73</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48</w:t>
            </w:r>
          </w:p>
        </w:tc>
        <w:tc>
          <w:tcPr>
            <w:tcW w:w="791"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44</w:t>
            </w:r>
          </w:p>
        </w:tc>
        <w:tc>
          <w:tcPr>
            <w:tcW w:w="815" w:type="dxa"/>
            <w:shd w:val="clear" w:color="auto" w:fill="EAF1DD" w:themeFill="accent3" w:themeFillTint="33"/>
          </w:tcPr>
          <w:p w:rsidR="00411EB4" w:rsidRPr="00082C2D" w:rsidRDefault="00411EB4" w:rsidP="00411EB4">
            <w:pPr>
              <w:spacing w:line="276" w:lineRule="auto"/>
              <w:jc w:val="both"/>
              <w:rPr>
                <w:i/>
              </w:rPr>
            </w:pPr>
            <w:r w:rsidRPr="00082C2D">
              <w:rPr>
                <w:i/>
              </w:rPr>
              <w:t>14,29</w:t>
            </w:r>
          </w:p>
        </w:tc>
        <w:tc>
          <w:tcPr>
            <w:tcW w:w="696" w:type="dxa"/>
            <w:shd w:val="clear" w:color="auto" w:fill="EAF1DD" w:themeFill="accent3" w:themeFillTint="33"/>
          </w:tcPr>
          <w:p w:rsidR="00411EB4" w:rsidRPr="00082C2D" w:rsidRDefault="00411EB4" w:rsidP="00411EB4">
            <w:pPr>
              <w:spacing w:line="276" w:lineRule="auto"/>
              <w:jc w:val="both"/>
              <w:rPr>
                <w:i/>
                <w:lang w:val="en-US"/>
              </w:rPr>
            </w:pPr>
            <w:r w:rsidRPr="00082C2D">
              <w:rPr>
                <w:i/>
                <w:lang w:val="en-US"/>
              </w:rPr>
              <w:t>29</w:t>
            </w:r>
          </w:p>
        </w:tc>
      </w:tr>
      <w:tr w:rsidR="00411EB4" w:rsidRPr="00082C2D" w:rsidTr="00C41097">
        <w:trPr>
          <w:trHeight w:val="326"/>
        </w:trPr>
        <w:tc>
          <w:tcPr>
            <w:tcW w:w="2123" w:type="dxa"/>
            <w:shd w:val="clear" w:color="auto" w:fill="EAF1DD" w:themeFill="accent3" w:themeFillTint="33"/>
          </w:tcPr>
          <w:p w:rsidR="00411EB4" w:rsidRPr="00082C2D" w:rsidRDefault="00411EB4" w:rsidP="00411EB4">
            <w:pPr>
              <w:spacing w:line="276" w:lineRule="auto"/>
              <w:jc w:val="both"/>
              <w:rPr>
                <w:i/>
              </w:rPr>
            </w:pPr>
            <w:r w:rsidRPr="00082C2D">
              <w:rPr>
                <w:i/>
              </w:rPr>
              <w:t>Обществознание</w:t>
            </w:r>
          </w:p>
        </w:tc>
        <w:tc>
          <w:tcPr>
            <w:tcW w:w="792" w:type="dxa"/>
            <w:shd w:val="clear" w:color="auto" w:fill="EAF1DD" w:themeFill="accent3" w:themeFillTint="33"/>
          </w:tcPr>
          <w:p w:rsidR="00411EB4" w:rsidRPr="00082C2D" w:rsidRDefault="00411EB4" w:rsidP="00411EB4">
            <w:pPr>
              <w:spacing w:line="276" w:lineRule="auto"/>
              <w:jc w:val="both"/>
              <w:rPr>
                <w:i/>
              </w:rPr>
            </w:pPr>
            <w:r w:rsidRPr="00082C2D">
              <w:rPr>
                <w:i/>
              </w:rPr>
              <w:t>43</w:t>
            </w:r>
          </w:p>
        </w:tc>
        <w:tc>
          <w:tcPr>
            <w:tcW w:w="705"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76</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51</w:t>
            </w:r>
          </w:p>
        </w:tc>
        <w:tc>
          <w:tcPr>
            <w:tcW w:w="791" w:type="dxa"/>
            <w:shd w:val="clear" w:color="auto" w:fill="EAF1DD" w:themeFill="accent3" w:themeFillTint="33"/>
          </w:tcPr>
          <w:p w:rsidR="00411EB4" w:rsidRPr="00082C2D" w:rsidRDefault="00411EB4" w:rsidP="00411EB4">
            <w:pPr>
              <w:spacing w:line="276" w:lineRule="auto"/>
              <w:jc w:val="both"/>
              <w:rPr>
                <w:i/>
                <w:lang w:val="en-US"/>
              </w:rPr>
            </w:pPr>
            <w:r w:rsidRPr="00082C2D">
              <w:rPr>
                <w:i/>
                <w:lang w:val="en-US"/>
              </w:rPr>
              <w:t>33</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60</w:t>
            </w:r>
          </w:p>
        </w:tc>
        <w:tc>
          <w:tcPr>
            <w:tcW w:w="791"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53</w:t>
            </w:r>
          </w:p>
        </w:tc>
        <w:tc>
          <w:tcPr>
            <w:tcW w:w="815" w:type="dxa"/>
            <w:shd w:val="clear" w:color="auto" w:fill="EAF1DD" w:themeFill="accent3" w:themeFillTint="33"/>
          </w:tcPr>
          <w:p w:rsidR="00411EB4" w:rsidRPr="00082C2D" w:rsidRDefault="00411EB4" w:rsidP="00411EB4">
            <w:pPr>
              <w:spacing w:line="276" w:lineRule="auto"/>
              <w:jc w:val="both"/>
              <w:rPr>
                <w:i/>
              </w:rPr>
            </w:pPr>
            <w:r w:rsidRPr="00082C2D">
              <w:rPr>
                <w:i/>
              </w:rPr>
              <w:t>49,02</w:t>
            </w:r>
          </w:p>
        </w:tc>
        <w:tc>
          <w:tcPr>
            <w:tcW w:w="696" w:type="dxa"/>
            <w:shd w:val="clear" w:color="auto" w:fill="EAF1DD" w:themeFill="accent3" w:themeFillTint="33"/>
          </w:tcPr>
          <w:p w:rsidR="00411EB4" w:rsidRPr="00082C2D" w:rsidRDefault="00411EB4" w:rsidP="00411EB4">
            <w:pPr>
              <w:spacing w:line="276" w:lineRule="auto"/>
              <w:jc w:val="both"/>
              <w:rPr>
                <w:i/>
                <w:lang w:val="en-US"/>
              </w:rPr>
            </w:pPr>
            <w:r w:rsidRPr="00082C2D">
              <w:rPr>
                <w:i/>
                <w:lang w:val="en-US"/>
              </w:rPr>
              <w:t>76</w:t>
            </w:r>
          </w:p>
        </w:tc>
      </w:tr>
      <w:tr w:rsidR="00411EB4" w:rsidRPr="00082C2D" w:rsidTr="00C41097">
        <w:trPr>
          <w:trHeight w:val="326"/>
        </w:trPr>
        <w:tc>
          <w:tcPr>
            <w:tcW w:w="2123" w:type="dxa"/>
            <w:shd w:val="clear" w:color="auto" w:fill="EAF1DD" w:themeFill="accent3" w:themeFillTint="33"/>
          </w:tcPr>
          <w:p w:rsidR="00411EB4" w:rsidRPr="00082C2D" w:rsidRDefault="00411EB4" w:rsidP="00411EB4">
            <w:pPr>
              <w:spacing w:line="276" w:lineRule="auto"/>
              <w:jc w:val="both"/>
              <w:rPr>
                <w:i/>
              </w:rPr>
            </w:pPr>
            <w:r w:rsidRPr="00082C2D">
              <w:rPr>
                <w:i/>
              </w:rPr>
              <w:t>Физика</w:t>
            </w:r>
          </w:p>
        </w:tc>
        <w:tc>
          <w:tcPr>
            <w:tcW w:w="792" w:type="dxa"/>
            <w:shd w:val="clear" w:color="auto" w:fill="EAF1DD" w:themeFill="accent3" w:themeFillTint="33"/>
          </w:tcPr>
          <w:p w:rsidR="00411EB4" w:rsidRPr="00082C2D" w:rsidRDefault="00411EB4" w:rsidP="00411EB4">
            <w:pPr>
              <w:spacing w:line="276" w:lineRule="auto"/>
              <w:jc w:val="both"/>
              <w:rPr>
                <w:i/>
              </w:rPr>
            </w:pPr>
            <w:r w:rsidRPr="00082C2D">
              <w:rPr>
                <w:i/>
              </w:rPr>
              <w:t>55</w:t>
            </w:r>
          </w:p>
        </w:tc>
        <w:tc>
          <w:tcPr>
            <w:tcW w:w="705"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26</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46</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36</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9</w:t>
            </w:r>
          </w:p>
        </w:tc>
        <w:tc>
          <w:tcPr>
            <w:tcW w:w="791"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39</w:t>
            </w:r>
          </w:p>
        </w:tc>
        <w:tc>
          <w:tcPr>
            <w:tcW w:w="815" w:type="dxa"/>
            <w:shd w:val="clear" w:color="auto" w:fill="EAF1DD" w:themeFill="accent3" w:themeFillTint="33"/>
          </w:tcPr>
          <w:p w:rsidR="00411EB4" w:rsidRPr="00082C2D" w:rsidRDefault="00411EB4" w:rsidP="00411EB4">
            <w:pPr>
              <w:spacing w:line="276" w:lineRule="auto"/>
              <w:jc w:val="both"/>
              <w:rPr>
                <w:i/>
              </w:rPr>
            </w:pPr>
            <w:r w:rsidRPr="00082C2D">
              <w:rPr>
                <w:i/>
              </w:rPr>
              <w:t>13,04</w:t>
            </w:r>
          </w:p>
        </w:tc>
        <w:tc>
          <w:tcPr>
            <w:tcW w:w="696" w:type="dxa"/>
            <w:shd w:val="clear" w:color="auto" w:fill="EAF1DD" w:themeFill="accent3" w:themeFillTint="33"/>
          </w:tcPr>
          <w:p w:rsidR="00411EB4" w:rsidRPr="00082C2D" w:rsidRDefault="00411EB4" w:rsidP="00411EB4">
            <w:pPr>
              <w:spacing w:line="276" w:lineRule="auto"/>
              <w:jc w:val="both"/>
              <w:rPr>
                <w:i/>
              </w:rPr>
            </w:pPr>
            <w:r w:rsidRPr="00082C2D">
              <w:rPr>
                <w:i/>
              </w:rPr>
              <w:t>11</w:t>
            </w:r>
          </w:p>
        </w:tc>
      </w:tr>
      <w:tr w:rsidR="00411EB4" w:rsidRPr="00082C2D" w:rsidTr="00C41097">
        <w:trPr>
          <w:trHeight w:val="310"/>
        </w:trPr>
        <w:tc>
          <w:tcPr>
            <w:tcW w:w="2123" w:type="dxa"/>
            <w:shd w:val="clear" w:color="auto" w:fill="EAF1DD" w:themeFill="accent3" w:themeFillTint="33"/>
          </w:tcPr>
          <w:p w:rsidR="00411EB4" w:rsidRPr="00082C2D" w:rsidRDefault="00411EB4" w:rsidP="00411EB4">
            <w:pPr>
              <w:spacing w:line="276" w:lineRule="auto"/>
              <w:jc w:val="both"/>
              <w:rPr>
                <w:i/>
              </w:rPr>
            </w:pPr>
            <w:r w:rsidRPr="00082C2D">
              <w:rPr>
                <w:i/>
              </w:rPr>
              <w:t>География</w:t>
            </w:r>
          </w:p>
        </w:tc>
        <w:tc>
          <w:tcPr>
            <w:tcW w:w="792" w:type="dxa"/>
            <w:shd w:val="clear" w:color="auto" w:fill="EAF1DD" w:themeFill="accent3" w:themeFillTint="33"/>
          </w:tcPr>
          <w:p w:rsidR="00411EB4" w:rsidRPr="00082C2D" w:rsidRDefault="00411EB4" w:rsidP="00411EB4">
            <w:pPr>
              <w:spacing w:line="276" w:lineRule="auto"/>
              <w:jc w:val="both"/>
              <w:rPr>
                <w:i/>
              </w:rPr>
            </w:pPr>
            <w:r w:rsidRPr="00082C2D">
              <w:rPr>
                <w:i/>
              </w:rPr>
              <w:t>18</w:t>
            </w:r>
          </w:p>
        </w:tc>
        <w:tc>
          <w:tcPr>
            <w:tcW w:w="705"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5</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45</w:t>
            </w:r>
          </w:p>
        </w:tc>
        <w:tc>
          <w:tcPr>
            <w:tcW w:w="791" w:type="dxa"/>
            <w:shd w:val="clear" w:color="auto" w:fill="EAF1DD" w:themeFill="accent3" w:themeFillTint="33"/>
          </w:tcPr>
          <w:p w:rsidR="00411EB4" w:rsidRPr="00082C2D" w:rsidRDefault="00411EB4" w:rsidP="00411EB4">
            <w:pPr>
              <w:spacing w:line="276" w:lineRule="auto"/>
              <w:jc w:val="both"/>
              <w:rPr>
                <w:i/>
                <w:lang w:val="en-US"/>
              </w:rPr>
            </w:pPr>
            <w:r w:rsidRPr="00082C2D">
              <w:rPr>
                <w:i/>
                <w:lang w:val="en-US"/>
              </w:rPr>
              <w:t>37</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44</w:t>
            </w:r>
          </w:p>
        </w:tc>
        <w:tc>
          <w:tcPr>
            <w:tcW w:w="791"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60</w:t>
            </w:r>
          </w:p>
        </w:tc>
        <w:tc>
          <w:tcPr>
            <w:tcW w:w="815" w:type="dxa"/>
            <w:shd w:val="clear" w:color="auto" w:fill="EAF1DD" w:themeFill="accent3" w:themeFillTint="33"/>
          </w:tcPr>
          <w:p w:rsidR="00411EB4" w:rsidRPr="00082C2D" w:rsidRDefault="00411EB4" w:rsidP="00411EB4">
            <w:pPr>
              <w:spacing w:line="276" w:lineRule="auto"/>
              <w:jc w:val="both"/>
              <w:rPr>
                <w:i/>
              </w:rPr>
            </w:pPr>
            <w:r w:rsidRPr="00082C2D">
              <w:rPr>
                <w:i/>
              </w:rPr>
              <w:t>37,78</w:t>
            </w:r>
          </w:p>
        </w:tc>
        <w:tc>
          <w:tcPr>
            <w:tcW w:w="696" w:type="dxa"/>
            <w:shd w:val="clear" w:color="auto" w:fill="EAF1DD" w:themeFill="accent3" w:themeFillTint="33"/>
          </w:tcPr>
          <w:p w:rsidR="00411EB4" w:rsidRPr="00082C2D" w:rsidRDefault="00411EB4" w:rsidP="00411EB4">
            <w:pPr>
              <w:spacing w:line="276" w:lineRule="auto"/>
              <w:jc w:val="both"/>
              <w:rPr>
                <w:i/>
                <w:lang w:val="en-US"/>
              </w:rPr>
            </w:pPr>
            <w:r w:rsidRPr="00082C2D">
              <w:rPr>
                <w:i/>
                <w:lang w:val="en-US"/>
              </w:rPr>
              <w:t>76</w:t>
            </w:r>
          </w:p>
        </w:tc>
      </w:tr>
      <w:tr w:rsidR="00411EB4" w:rsidRPr="00082C2D" w:rsidTr="00C41097">
        <w:trPr>
          <w:trHeight w:val="326"/>
        </w:trPr>
        <w:tc>
          <w:tcPr>
            <w:tcW w:w="2123" w:type="dxa"/>
            <w:shd w:val="clear" w:color="auto" w:fill="EAF1DD" w:themeFill="accent3" w:themeFillTint="33"/>
          </w:tcPr>
          <w:p w:rsidR="00411EB4" w:rsidRPr="00082C2D" w:rsidRDefault="00411EB4" w:rsidP="00411EB4">
            <w:pPr>
              <w:spacing w:line="276" w:lineRule="auto"/>
              <w:jc w:val="both"/>
              <w:rPr>
                <w:i/>
              </w:rPr>
            </w:pPr>
            <w:r w:rsidRPr="00082C2D">
              <w:rPr>
                <w:i/>
              </w:rPr>
              <w:t>Биология</w:t>
            </w:r>
          </w:p>
        </w:tc>
        <w:tc>
          <w:tcPr>
            <w:tcW w:w="792" w:type="dxa"/>
            <w:shd w:val="clear" w:color="auto" w:fill="EAF1DD" w:themeFill="accent3" w:themeFillTint="33"/>
          </w:tcPr>
          <w:p w:rsidR="00411EB4" w:rsidRPr="00082C2D" w:rsidRDefault="00411EB4" w:rsidP="00411EB4">
            <w:pPr>
              <w:spacing w:line="276" w:lineRule="auto"/>
              <w:jc w:val="both"/>
              <w:rPr>
                <w:i/>
              </w:rPr>
            </w:pPr>
            <w:r w:rsidRPr="00082C2D">
              <w:rPr>
                <w:i/>
              </w:rPr>
              <w:t>2</w:t>
            </w:r>
          </w:p>
        </w:tc>
        <w:tc>
          <w:tcPr>
            <w:tcW w:w="705"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1</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2</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1</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100</w:t>
            </w:r>
          </w:p>
        </w:tc>
        <w:tc>
          <w:tcPr>
            <w:tcW w:w="791"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100</w:t>
            </w:r>
          </w:p>
        </w:tc>
        <w:tc>
          <w:tcPr>
            <w:tcW w:w="815" w:type="dxa"/>
            <w:shd w:val="clear" w:color="auto" w:fill="EAF1DD" w:themeFill="accent3" w:themeFillTint="33"/>
          </w:tcPr>
          <w:p w:rsidR="00411EB4" w:rsidRPr="00082C2D" w:rsidRDefault="00411EB4" w:rsidP="00411EB4">
            <w:pPr>
              <w:spacing w:line="276" w:lineRule="auto"/>
              <w:jc w:val="both"/>
              <w:rPr>
                <w:i/>
              </w:rPr>
            </w:pPr>
            <w:r w:rsidRPr="00082C2D">
              <w:rPr>
                <w:i/>
              </w:rPr>
              <w:t>0</w:t>
            </w:r>
          </w:p>
        </w:tc>
        <w:tc>
          <w:tcPr>
            <w:tcW w:w="696" w:type="dxa"/>
            <w:shd w:val="clear" w:color="auto" w:fill="EAF1DD" w:themeFill="accent3" w:themeFillTint="33"/>
          </w:tcPr>
          <w:p w:rsidR="00411EB4" w:rsidRPr="00082C2D" w:rsidRDefault="00411EB4" w:rsidP="00411EB4">
            <w:pPr>
              <w:spacing w:line="276" w:lineRule="auto"/>
              <w:jc w:val="both"/>
              <w:rPr>
                <w:i/>
              </w:rPr>
            </w:pPr>
            <w:r w:rsidRPr="00082C2D">
              <w:rPr>
                <w:i/>
              </w:rPr>
              <w:t>100</w:t>
            </w:r>
          </w:p>
        </w:tc>
      </w:tr>
      <w:tr w:rsidR="00411EB4" w:rsidRPr="00082C2D" w:rsidTr="00C41097">
        <w:trPr>
          <w:trHeight w:val="326"/>
        </w:trPr>
        <w:tc>
          <w:tcPr>
            <w:tcW w:w="2123" w:type="dxa"/>
            <w:shd w:val="clear" w:color="auto" w:fill="EAF1DD" w:themeFill="accent3" w:themeFillTint="33"/>
          </w:tcPr>
          <w:p w:rsidR="00411EB4" w:rsidRPr="00082C2D" w:rsidRDefault="00411EB4" w:rsidP="00411EB4">
            <w:pPr>
              <w:spacing w:line="276" w:lineRule="auto"/>
              <w:jc w:val="both"/>
              <w:rPr>
                <w:i/>
              </w:rPr>
            </w:pPr>
            <w:r w:rsidRPr="00082C2D">
              <w:rPr>
                <w:i/>
              </w:rPr>
              <w:t>Английский язык</w:t>
            </w:r>
          </w:p>
        </w:tc>
        <w:tc>
          <w:tcPr>
            <w:tcW w:w="792" w:type="dxa"/>
            <w:shd w:val="clear" w:color="auto" w:fill="EAF1DD" w:themeFill="accent3" w:themeFillTint="33"/>
          </w:tcPr>
          <w:p w:rsidR="00411EB4" w:rsidRPr="00082C2D" w:rsidRDefault="00411EB4" w:rsidP="00411EB4">
            <w:pPr>
              <w:spacing w:line="276" w:lineRule="auto"/>
              <w:jc w:val="both"/>
              <w:rPr>
                <w:i/>
              </w:rPr>
            </w:pPr>
            <w:r w:rsidRPr="00082C2D">
              <w:rPr>
                <w:i/>
              </w:rPr>
              <w:t>0</w:t>
            </w:r>
          </w:p>
        </w:tc>
        <w:tc>
          <w:tcPr>
            <w:tcW w:w="705"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0</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4</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0</w:t>
            </w:r>
          </w:p>
        </w:tc>
        <w:tc>
          <w:tcPr>
            <w:tcW w:w="791" w:type="dxa"/>
            <w:shd w:val="clear" w:color="auto" w:fill="EAF1DD" w:themeFill="accent3" w:themeFillTint="33"/>
          </w:tcPr>
          <w:p w:rsidR="00411EB4" w:rsidRPr="00082C2D" w:rsidRDefault="00411EB4" w:rsidP="00411EB4">
            <w:pPr>
              <w:spacing w:line="276" w:lineRule="auto"/>
              <w:jc w:val="both"/>
              <w:rPr>
                <w:i/>
              </w:rPr>
            </w:pPr>
            <w:r w:rsidRPr="00082C2D">
              <w:rPr>
                <w:i/>
              </w:rPr>
              <w:t>0</w:t>
            </w:r>
          </w:p>
        </w:tc>
        <w:tc>
          <w:tcPr>
            <w:tcW w:w="791" w:type="dxa"/>
            <w:vMerge/>
          </w:tcPr>
          <w:p w:rsidR="00411EB4" w:rsidRPr="00082C2D" w:rsidRDefault="00411EB4" w:rsidP="00411EB4">
            <w:pPr>
              <w:spacing w:line="276" w:lineRule="auto"/>
              <w:jc w:val="both"/>
              <w:rPr>
                <w:i/>
              </w:rPr>
            </w:pPr>
          </w:p>
        </w:tc>
        <w:tc>
          <w:tcPr>
            <w:tcW w:w="879" w:type="dxa"/>
            <w:shd w:val="clear" w:color="auto" w:fill="EAF1DD" w:themeFill="accent3" w:themeFillTint="33"/>
          </w:tcPr>
          <w:p w:rsidR="00411EB4" w:rsidRPr="00082C2D" w:rsidRDefault="00411EB4" w:rsidP="00411EB4">
            <w:pPr>
              <w:spacing w:line="276" w:lineRule="auto"/>
              <w:jc w:val="both"/>
              <w:rPr>
                <w:i/>
              </w:rPr>
            </w:pPr>
            <w:r w:rsidRPr="00082C2D">
              <w:rPr>
                <w:i/>
              </w:rPr>
              <w:t>0</w:t>
            </w:r>
          </w:p>
        </w:tc>
        <w:tc>
          <w:tcPr>
            <w:tcW w:w="815" w:type="dxa"/>
            <w:shd w:val="clear" w:color="auto" w:fill="EAF1DD" w:themeFill="accent3" w:themeFillTint="33"/>
          </w:tcPr>
          <w:p w:rsidR="00411EB4" w:rsidRPr="00082C2D" w:rsidRDefault="00411EB4" w:rsidP="00411EB4">
            <w:pPr>
              <w:spacing w:line="276" w:lineRule="auto"/>
              <w:jc w:val="both"/>
              <w:rPr>
                <w:i/>
              </w:rPr>
            </w:pPr>
            <w:r w:rsidRPr="00082C2D">
              <w:rPr>
                <w:i/>
              </w:rPr>
              <w:t>25</w:t>
            </w:r>
          </w:p>
        </w:tc>
        <w:tc>
          <w:tcPr>
            <w:tcW w:w="696" w:type="dxa"/>
            <w:shd w:val="clear" w:color="auto" w:fill="EAF1DD" w:themeFill="accent3" w:themeFillTint="33"/>
          </w:tcPr>
          <w:p w:rsidR="00411EB4" w:rsidRPr="00082C2D" w:rsidRDefault="00411EB4" w:rsidP="00411EB4">
            <w:pPr>
              <w:spacing w:line="276" w:lineRule="auto"/>
              <w:jc w:val="both"/>
              <w:rPr>
                <w:i/>
              </w:rPr>
            </w:pPr>
            <w:r w:rsidRPr="00082C2D">
              <w:rPr>
                <w:i/>
              </w:rPr>
              <w:t>0</w:t>
            </w:r>
          </w:p>
        </w:tc>
      </w:tr>
      <w:tr w:rsidR="00411EB4" w:rsidRPr="00082C2D" w:rsidTr="007D551B">
        <w:trPr>
          <w:trHeight w:val="341"/>
        </w:trPr>
        <w:tc>
          <w:tcPr>
            <w:tcW w:w="2123" w:type="dxa"/>
            <w:shd w:val="clear" w:color="auto" w:fill="DAEEF3" w:themeFill="accent5" w:themeFillTint="33"/>
          </w:tcPr>
          <w:p w:rsidR="00411EB4" w:rsidRPr="00082C2D" w:rsidRDefault="00411EB4" w:rsidP="00411EB4">
            <w:pPr>
              <w:spacing w:line="276" w:lineRule="auto"/>
              <w:jc w:val="both"/>
              <w:rPr>
                <w:i/>
              </w:rPr>
            </w:pPr>
            <w:r w:rsidRPr="00082C2D">
              <w:rPr>
                <w:i/>
              </w:rPr>
              <w:t>ИТОГО</w:t>
            </w:r>
          </w:p>
        </w:tc>
        <w:tc>
          <w:tcPr>
            <w:tcW w:w="792" w:type="dxa"/>
            <w:shd w:val="clear" w:color="auto" w:fill="DAEEF3" w:themeFill="accent5" w:themeFillTint="33"/>
          </w:tcPr>
          <w:p w:rsidR="00411EB4" w:rsidRPr="00082C2D" w:rsidRDefault="00411EB4" w:rsidP="00411EB4">
            <w:pPr>
              <w:spacing w:line="276" w:lineRule="auto"/>
              <w:jc w:val="both"/>
              <w:rPr>
                <w:i/>
              </w:rPr>
            </w:pPr>
            <w:r w:rsidRPr="00082C2D">
              <w:rPr>
                <w:i/>
              </w:rPr>
              <w:t>448</w:t>
            </w:r>
          </w:p>
        </w:tc>
        <w:tc>
          <w:tcPr>
            <w:tcW w:w="705" w:type="dxa"/>
            <w:vMerge/>
            <w:shd w:val="clear" w:color="auto" w:fill="DBE5F1" w:themeFill="accent1" w:themeFillTint="33"/>
          </w:tcPr>
          <w:p w:rsidR="00411EB4" w:rsidRPr="00082C2D" w:rsidRDefault="00411EB4" w:rsidP="00411EB4">
            <w:pPr>
              <w:spacing w:line="276" w:lineRule="auto"/>
              <w:jc w:val="both"/>
              <w:rPr>
                <w:b/>
                <w:i/>
              </w:rPr>
            </w:pPr>
          </w:p>
        </w:tc>
        <w:tc>
          <w:tcPr>
            <w:tcW w:w="879" w:type="dxa"/>
            <w:shd w:val="clear" w:color="auto" w:fill="DAEEF3" w:themeFill="accent5" w:themeFillTint="33"/>
          </w:tcPr>
          <w:p w:rsidR="00411EB4" w:rsidRPr="00082C2D" w:rsidRDefault="00411EB4" w:rsidP="00411EB4">
            <w:pPr>
              <w:spacing w:line="276" w:lineRule="auto"/>
              <w:jc w:val="both"/>
              <w:rPr>
                <w:i/>
              </w:rPr>
            </w:pPr>
            <w:r w:rsidRPr="00082C2D">
              <w:rPr>
                <w:i/>
              </w:rPr>
              <w:t>378</w:t>
            </w:r>
          </w:p>
        </w:tc>
        <w:tc>
          <w:tcPr>
            <w:tcW w:w="791" w:type="dxa"/>
            <w:shd w:val="clear" w:color="auto" w:fill="DAEEF3" w:themeFill="accent5" w:themeFillTint="33"/>
          </w:tcPr>
          <w:p w:rsidR="00411EB4" w:rsidRPr="00082C2D" w:rsidRDefault="007D551B" w:rsidP="00411EB4">
            <w:pPr>
              <w:spacing w:line="276" w:lineRule="auto"/>
              <w:jc w:val="both"/>
              <w:rPr>
                <w:i/>
              </w:rPr>
            </w:pPr>
            <w:r w:rsidRPr="00082C2D">
              <w:rPr>
                <w:i/>
              </w:rPr>
              <w:t>416</w:t>
            </w:r>
          </w:p>
        </w:tc>
        <w:tc>
          <w:tcPr>
            <w:tcW w:w="791" w:type="dxa"/>
            <w:shd w:val="clear" w:color="auto" w:fill="DAEEF3" w:themeFill="accent5" w:themeFillTint="33"/>
          </w:tcPr>
          <w:p w:rsidR="00411EB4" w:rsidRPr="00082C2D" w:rsidRDefault="007D551B" w:rsidP="00411EB4">
            <w:pPr>
              <w:spacing w:line="276" w:lineRule="auto"/>
              <w:jc w:val="both"/>
              <w:rPr>
                <w:i/>
              </w:rPr>
            </w:pPr>
            <w:r w:rsidRPr="00082C2D">
              <w:rPr>
                <w:i/>
              </w:rPr>
              <w:t>368</w:t>
            </w:r>
          </w:p>
        </w:tc>
        <w:tc>
          <w:tcPr>
            <w:tcW w:w="791" w:type="dxa"/>
            <w:shd w:val="clear" w:color="auto" w:fill="DAEEF3" w:themeFill="accent5" w:themeFillTint="33"/>
          </w:tcPr>
          <w:p w:rsidR="00411EB4" w:rsidRPr="00082C2D" w:rsidRDefault="00411EB4" w:rsidP="00411EB4">
            <w:pPr>
              <w:spacing w:line="276" w:lineRule="auto"/>
              <w:jc w:val="both"/>
              <w:rPr>
                <w:i/>
              </w:rPr>
            </w:pPr>
            <w:r w:rsidRPr="00082C2D">
              <w:rPr>
                <w:i/>
              </w:rPr>
              <w:t>57</w:t>
            </w:r>
          </w:p>
        </w:tc>
        <w:tc>
          <w:tcPr>
            <w:tcW w:w="791" w:type="dxa"/>
            <w:vMerge/>
            <w:shd w:val="clear" w:color="auto" w:fill="DBE5F1" w:themeFill="accent1" w:themeFillTint="33"/>
          </w:tcPr>
          <w:p w:rsidR="00411EB4" w:rsidRPr="00082C2D" w:rsidRDefault="00411EB4" w:rsidP="00411EB4">
            <w:pPr>
              <w:spacing w:line="276" w:lineRule="auto"/>
              <w:jc w:val="both"/>
              <w:rPr>
                <w:b/>
                <w:i/>
              </w:rPr>
            </w:pPr>
          </w:p>
        </w:tc>
        <w:tc>
          <w:tcPr>
            <w:tcW w:w="879" w:type="dxa"/>
            <w:shd w:val="clear" w:color="auto" w:fill="DAEEF3" w:themeFill="accent5" w:themeFillTint="33"/>
          </w:tcPr>
          <w:p w:rsidR="00411EB4" w:rsidRPr="00082C2D" w:rsidRDefault="00411EB4" w:rsidP="00411EB4">
            <w:pPr>
              <w:spacing w:line="276" w:lineRule="auto"/>
              <w:jc w:val="both"/>
              <w:rPr>
                <w:i/>
              </w:rPr>
            </w:pPr>
            <w:r w:rsidRPr="00082C2D">
              <w:rPr>
                <w:i/>
              </w:rPr>
              <w:t>56</w:t>
            </w:r>
          </w:p>
        </w:tc>
        <w:tc>
          <w:tcPr>
            <w:tcW w:w="815" w:type="dxa"/>
            <w:shd w:val="clear" w:color="auto" w:fill="DAEEF3" w:themeFill="accent5" w:themeFillTint="33"/>
          </w:tcPr>
          <w:p w:rsidR="00411EB4" w:rsidRPr="00082C2D" w:rsidRDefault="007D551B" w:rsidP="00411EB4">
            <w:pPr>
              <w:spacing w:line="276" w:lineRule="auto"/>
              <w:jc w:val="both"/>
              <w:rPr>
                <w:i/>
              </w:rPr>
            </w:pPr>
            <w:r w:rsidRPr="00082C2D">
              <w:rPr>
                <w:i/>
              </w:rPr>
              <w:t>34,3</w:t>
            </w:r>
          </w:p>
        </w:tc>
        <w:tc>
          <w:tcPr>
            <w:tcW w:w="696" w:type="dxa"/>
            <w:shd w:val="clear" w:color="auto" w:fill="DAEEF3" w:themeFill="accent5" w:themeFillTint="33"/>
          </w:tcPr>
          <w:p w:rsidR="00411EB4" w:rsidRPr="00082C2D" w:rsidRDefault="007D551B" w:rsidP="00411EB4">
            <w:pPr>
              <w:spacing w:line="276" w:lineRule="auto"/>
              <w:jc w:val="both"/>
              <w:rPr>
                <w:i/>
              </w:rPr>
            </w:pPr>
            <w:r w:rsidRPr="00082C2D">
              <w:rPr>
                <w:i/>
              </w:rPr>
              <w:t>53,8</w:t>
            </w:r>
          </w:p>
        </w:tc>
      </w:tr>
    </w:tbl>
    <w:p w:rsidR="00411EB4" w:rsidRPr="00082C2D" w:rsidRDefault="00411EB4" w:rsidP="00411EB4">
      <w:pPr>
        <w:spacing w:line="276" w:lineRule="auto"/>
        <w:jc w:val="both"/>
        <w:rPr>
          <w:i/>
        </w:rPr>
      </w:pPr>
    </w:p>
    <w:p w:rsidR="00411EB4" w:rsidRPr="00082C2D" w:rsidRDefault="00411EB4" w:rsidP="00C80E09">
      <w:pPr>
        <w:spacing w:line="276" w:lineRule="auto"/>
        <w:ind w:firstLine="708"/>
        <w:jc w:val="both"/>
        <w:rPr>
          <w:i/>
        </w:rPr>
      </w:pPr>
      <w:r w:rsidRPr="00082C2D">
        <w:rPr>
          <w:i/>
        </w:rPr>
        <w:t xml:space="preserve">Как видно из приведенной таблицы качество знаний девятиклассников на ГИА (по сравнению с предыдущей аттестацией) улучшилось по информатике (+14,71 %), по обществознанию (+26,98 %), по географии (+38,22 %), по биологии (+100%) и снизилось по математике (-5, 29%), физике (-2,04%), русскому языку (-10,69%). Причины понижения качества различны: это и слабое владение обучающимися теоретическим материалом, недостаточная самоподготовка обучающихся, низкая мотивационная готовность к обучению, слабый контроль со стороны родителей, слабые навыки самоконтроля, недооценка своих возможностей при выборе предмета и др. </w:t>
      </w:r>
    </w:p>
    <w:p w:rsidR="00411EB4" w:rsidRPr="00082C2D" w:rsidRDefault="00411EB4" w:rsidP="00411EB4">
      <w:pPr>
        <w:spacing w:line="276" w:lineRule="auto"/>
        <w:jc w:val="both"/>
        <w:rPr>
          <w:i/>
        </w:rPr>
      </w:pPr>
      <w:r w:rsidRPr="00082C2D">
        <w:rPr>
          <w:i/>
        </w:rPr>
        <w:t xml:space="preserve">    В целом, анализ результатов показывает, что девятиклассники имеют достаточный уровень подготовки. Большинство из них готовы к практической деятельности, продолжению образования. Это, безусловно, обусловлено большой работой педагогов: регулярным проведением консультаций, организацией индивидуальной работы, проведением тренировочных и диагностических работ.  В июле 2023 года из 94 выпускников аттестат получили 94, из них 4 аттестата особого образца. </w:t>
      </w:r>
    </w:p>
    <w:p w:rsidR="005621E3" w:rsidRPr="00082C2D" w:rsidRDefault="005621E3" w:rsidP="00411EB4">
      <w:pPr>
        <w:spacing w:line="276" w:lineRule="auto"/>
        <w:jc w:val="both"/>
        <w:rPr>
          <w:i/>
        </w:rPr>
      </w:pPr>
    </w:p>
    <w:p w:rsidR="00411EB4" w:rsidRPr="00082C2D" w:rsidRDefault="007D551B" w:rsidP="007D551B">
      <w:pPr>
        <w:spacing w:line="276" w:lineRule="auto"/>
        <w:rPr>
          <w:b/>
          <w:i/>
        </w:rPr>
      </w:pPr>
      <w:r w:rsidRPr="00082C2D">
        <w:rPr>
          <w:b/>
          <w:i/>
        </w:rPr>
        <w:t>Таблица 2</w:t>
      </w:r>
      <w:r w:rsidR="000A1ECF" w:rsidRPr="00082C2D">
        <w:rPr>
          <w:b/>
          <w:i/>
        </w:rPr>
        <w:t>6</w:t>
      </w:r>
      <w:r w:rsidRPr="00082C2D">
        <w:rPr>
          <w:b/>
          <w:i/>
        </w:rPr>
        <w:t>.</w:t>
      </w:r>
      <w:r w:rsidRPr="00082C2D">
        <w:rPr>
          <w:i/>
        </w:rPr>
        <w:t xml:space="preserve"> </w:t>
      </w:r>
      <w:r w:rsidR="00411EB4" w:rsidRPr="00082C2D">
        <w:rPr>
          <w:b/>
          <w:i/>
        </w:rPr>
        <w:t>Получение аттестатов особого образца выпускниками 9 классов за 3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2473"/>
        <w:gridCol w:w="2315"/>
        <w:gridCol w:w="2312"/>
      </w:tblGrid>
      <w:tr w:rsidR="00411EB4" w:rsidRPr="00082C2D" w:rsidTr="007D551B">
        <w:tc>
          <w:tcPr>
            <w:tcW w:w="2598" w:type="dxa"/>
            <w:shd w:val="clear" w:color="auto" w:fill="DAEEF3" w:themeFill="accent5" w:themeFillTint="33"/>
          </w:tcPr>
          <w:p w:rsidR="00411EB4" w:rsidRPr="00082C2D" w:rsidRDefault="00411EB4" w:rsidP="00411EB4">
            <w:pPr>
              <w:spacing w:line="276" w:lineRule="auto"/>
              <w:jc w:val="center"/>
              <w:rPr>
                <w:i/>
              </w:rPr>
            </w:pPr>
            <w:r w:rsidRPr="00082C2D">
              <w:rPr>
                <w:i/>
              </w:rPr>
              <w:t>2019-2020</w:t>
            </w:r>
          </w:p>
        </w:tc>
        <w:tc>
          <w:tcPr>
            <w:tcW w:w="2599" w:type="dxa"/>
            <w:shd w:val="clear" w:color="auto" w:fill="DAEEF3" w:themeFill="accent5" w:themeFillTint="33"/>
          </w:tcPr>
          <w:p w:rsidR="00411EB4" w:rsidRPr="00082C2D" w:rsidRDefault="00411EB4" w:rsidP="00411EB4">
            <w:pPr>
              <w:spacing w:line="276" w:lineRule="auto"/>
              <w:jc w:val="center"/>
              <w:rPr>
                <w:i/>
              </w:rPr>
            </w:pPr>
            <w:r w:rsidRPr="00082C2D">
              <w:rPr>
                <w:i/>
              </w:rPr>
              <w:t>2020-2021</w:t>
            </w:r>
          </w:p>
        </w:tc>
        <w:tc>
          <w:tcPr>
            <w:tcW w:w="2430" w:type="dxa"/>
            <w:shd w:val="clear" w:color="auto" w:fill="DAEEF3" w:themeFill="accent5" w:themeFillTint="33"/>
          </w:tcPr>
          <w:p w:rsidR="00411EB4" w:rsidRPr="00082C2D" w:rsidRDefault="00411EB4" w:rsidP="00411EB4">
            <w:pPr>
              <w:spacing w:line="276" w:lineRule="auto"/>
              <w:jc w:val="center"/>
              <w:rPr>
                <w:i/>
              </w:rPr>
            </w:pPr>
            <w:r w:rsidRPr="00082C2D">
              <w:rPr>
                <w:i/>
              </w:rPr>
              <w:t>2021-2022</w:t>
            </w:r>
          </w:p>
        </w:tc>
        <w:tc>
          <w:tcPr>
            <w:tcW w:w="2426" w:type="dxa"/>
            <w:shd w:val="clear" w:color="auto" w:fill="DAEEF3" w:themeFill="accent5" w:themeFillTint="33"/>
          </w:tcPr>
          <w:p w:rsidR="00411EB4" w:rsidRPr="00082C2D" w:rsidRDefault="00411EB4" w:rsidP="00411EB4">
            <w:pPr>
              <w:spacing w:line="276" w:lineRule="auto"/>
              <w:jc w:val="center"/>
              <w:rPr>
                <w:i/>
              </w:rPr>
            </w:pPr>
            <w:r w:rsidRPr="00082C2D">
              <w:rPr>
                <w:i/>
              </w:rPr>
              <w:t>2022-2023</w:t>
            </w:r>
          </w:p>
        </w:tc>
      </w:tr>
      <w:tr w:rsidR="00411EB4" w:rsidRPr="00082C2D" w:rsidTr="008E089E">
        <w:tc>
          <w:tcPr>
            <w:tcW w:w="2598" w:type="dxa"/>
            <w:shd w:val="clear" w:color="auto" w:fill="EAF1DD" w:themeFill="accent3" w:themeFillTint="33"/>
          </w:tcPr>
          <w:p w:rsidR="00411EB4" w:rsidRPr="00082C2D" w:rsidRDefault="00411EB4" w:rsidP="00411EB4">
            <w:pPr>
              <w:spacing w:line="276" w:lineRule="auto"/>
              <w:jc w:val="center"/>
              <w:rPr>
                <w:i/>
              </w:rPr>
            </w:pPr>
            <w:r w:rsidRPr="00082C2D">
              <w:rPr>
                <w:i/>
              </w:rPr>
              <w:t>1</w:t>
            </w:r>
          </w:p>
        </w:tc>
        <w:tc>
          <w:tcPr>
            <w:tcW w:w="2599" w:type="dxa"/>
            <w:shd w:val="clear" w:color="auto" w:fill="EAF1DD" w:themeFill="accent3" w:themeFillTint="33"/>
          </w:tcPr>
          <w:p w:rsidR="00411EB4" w:rsidRPr="00082C2D" w:rsidRDefault="00411EB4" w:rsidP="00411EB4">
            <w:pPr>
              <w:spacing w:line="276" w:lineRule="auto"/>
              <w:jc w:val="center"/>
              <w:rPr>
                <w:i/>
              </w:rPr>
            </w:pPr>
            <w:r w:rsidRPr="00082C2D">
              <w:rPr>
                <w:i/>
              </w:rPr>
              <w:t>5</w:t>
            </w:r>
          </w:p>
        </w:tc>
        <w:tc>
          <w:tcPr>
            <w:tcW w:w="2430" w:type="dxa"/>
            <w:shd w:val="clear" w:color="auto" w:fill="EAF1DD" w:themeFill="accent3" w:themeFillTint="33"/>
          </w:tcPr>
          <w:p w:rsidR="00411EB4" w:rsidRPr="00082C2D" w:rsidRDefault="00411EB4" w:rsidP="00411EB4">
            <w:pPr>
              <w:spacing w:line="276" w:lineRule="auto"/>
              <w:jc w:val="center"/>
              <w:rPr>
                <w:i/>
              </w:rPr>
            </w:pPr>
            <w:r w:rsidRPr="00082C2D">
              <w:rPr>
                <w:i/>
              </w:rPr>
              <w:t>1</w:t>
            </w:r>
          </w:p>
        </w:tc>
        <w:tc>
          <w:tcPr>
            <w:tcW w:w="2426" w:type="dxa"/>
            <w:shd w:val="clear" w:color="auto" w:fill="EAF1DD" w:themeFill="accent3" w:themeFillTint="33"/>
          </w:tcPr>
          <w:p w:rsidR="00411EB4" w:rsidRPr="00082C2D" w:rsidRDefault="00411EB4" w:rsidP="00411EB4">
            <w:pPr>
              <w:spacing w:line="276" w:lineRule="auto"/>
              <w:jc w:val="center"/>
              <w:rPr>
                <w:i/>
              </w:rPr>
            </w:pPr>
            <w:r w:rsidRPr="00082C2D">
              <w:rPr>
                <w:i/>
              </w:rPr>
              <w:t>4</w:t>
            </w:r>
          </w:p>
        </w:tc>
      </w:tr>
    </w:tbl>
    <w:p w:rsidR="00F7466E" w:rsidRPr="00082C2D" w:rsidRDefault="00F7466E" w:rsidP="00F7466E">
      <w:pPr>
        <w:spacing w:line="276" w:lineRule="auto"/>
        <w:rPr>
          <w:i/>
        </w:rPr>
      </w:pPr>
    </w:p>
    <w:p w:rsidR="005621E3" w:rsidRPr="00082C2D" w:rsidRDefault="00411EB4" w:rsidP="00F7466E">
      <w:pPr>
        <w:spacing w:line="276" w:lineRule="auto"/>
        <w:jc w:val="center"/>
        <w:rPr>
          <w:b/>
          <w:bCs/>
          <w:i/>
        </w:rPr>
      </w:pPr>
      <w:r w:rsidRPr="00082C2D">
        <w:rPr>
          <w:b/>
          <w:bCs/>
          <w:i/>
        </w:rPr>
        <w:t xml:space="preserve">Анализ результатов государственной (итоговой) </w:t>
      </w:r>
    </w:p>
    <w:p w:rsidR="00411EB4" w:rsidRPr="00082C2D" w:rsidRDefault="00411EB4" w:rsidP="005621E3">
      <w:pPr>
        <w:spacing w:line="276" w:lineRule="auto"/>
        <w:jc w:val="center"/>
        <w:rPr>
          <w:b/>
          <w:bCs/>
          <w:i/>
        </w:rPr>
      </w:pPr>
      <w:r w:rsidRPr="00082C2D">
        <w:rPr>
          <w:b/>
          <w:bCs/>
          <w:i/>
        </w:rPr>
        <w:t>аттестации выпускников</w:t>
      </w:r>
      <w:r w:rsidR="005621E3" w:rsidRPr="00082C2D">
        <w:rPr>
          <w:b/>
          <w:bCs/>
          <w:i/>
        </w:rPr>
        <w:t xml:space="preserve">  </w:t>
      </w:r>
      <w:r w:rsidRPr="00082C2D">
        <w:rPr>
          <w:b/>
          <w:bCs/>
          <w:i/>
        </w:rPr>
        <w:t xml:space="preserve">11-х </w:t>
      </w:r>
      <w:r w:rsidR="007D551B" w:rsidRPr="00082C2D">
        <w:rPr>
          <w:b/>
          <w:bCs/>
          <w:i/>
        </w:rPr>
        <w:t xml:space="preserve">классов </w:t>
      </w:r>
    </w:p>
    <w:p w:rsidR="00411EB4" w:rsidRPr="00082C2D" w:rsidRDefault="00411EB4" w:rsidP="00C80E09">
      <w:pPr>
        <w:spacing w:line="276" w:lineRule="auto"/>
        <w:ind w:right="-1"/>
        <w:jc w:val="both"/>
        <w:rPr>
          <w:bCs/>
          <w:i/>
        </w:rPr>
      </w:pPr>
      <w:r w:rsidRPr="00082C2D">
        <w:rPr>
          <w:bCs/>
          <w:i/>
        </w:rPr>
        <w:t xml:space="preserve">        </w:t>
      </w:r>
      <w:r w:rsidR="005621E3" w:rsidRPr="00082C2D">
        <w:rPr>
          <w:bCs/>
          <w:i/>
        </w:rPr>
        <w:tab/>
      </w:r>
      <w:r w:rsidRPr="00082C2D">
        <w:rPr>
          <w:bCs/>
          <w:i/>
        </w:rPr>
        <w:t>В течение 2022/2023 учебного года в школе планомерно велась подготовка выпускников 11-х классов к ЕГЭ: каждое полугодие проводились диагностические работы в формате ЕГЭ с целью выявления затруднений, предупреждения возможных ошибок во время ГИА; на уроках и элективных курсах разбирались упражнения, аналогичные заданиям КИМ итоговой аттестации, отрабатывались правила, проводился анализ выполненных заданий; результаты подготовки учащихся к ГИА доводились до сведения родителей. Дважды проводились пробные экзамены.</w:t>
      </w:r>
    </w:p>
    <w:p w:rsidR="00411EB4" w:rsidRPr="00082C2D" w:rsidRDefault="00411EB4" w:rsidP="00C80E09">
      <w:pPr>
        <w:spacing w:line="276" w:lineRule="auto"/>
        <w:ind w:right="-1"/>
        <w:jc w:val="both"/>
        <w:rPr>
          <w:bCs/>
          <w:i/>
        </w:rPr>
      </w:pPr>
      <w:r w:rsidRPr="00082C2D">
        <w:rPr>
          <w:bCs/>
          <w:i/>
        </w:rPr>
        <w:lastRenderedPageBreak/>
        <w:t xml:space="preserve">    </w:t>
      </w:r>
      <w:r w:rsidR="005621E3" w:rsidRPr="00082C2D">
        <w:rPr>
          <w:bCs/>
          <w:i/>
        </w:rPr>
        <w:tab/>
      </w:r>
      <w:r w:rsidRPr="00082C2D">
        <w:rPr>
          <w:bCs/>
          <w:i/>
        </w:rPr>
        <w:t xml:space="preserve"> В 11-х классах в 2022/2023 учебном году обучалось 40 учеников, 11А – 23 ученика, 11Б – 17 человек.  Все одиннадцатиклассники были допущены к государственной итоговой аттестации в форме ЕГЭ. </w:t>
      </w:r>
    </w:p>
    <w:p w:rsidR="00411EB4" w:rsidRPr="00082C2D" w:rsidRDefault="00C80E09" w:rsidP="00C80E09">
      <w:pPr>
        <w:spacing w:line="276" w:lineRule="auto"/>
        <w:ind w:right="141"/>
        <w:rPr>
          <w:b/>
          <w:bCs/>
          <w:i/>
        </w:rPr>
      </w:pPr>
      <w:r w:rsidRPr="00082C2D">
        <w:rPr>
          <w:b/>
          <w:bCs/>
          <w:i/>
        </w:rPr>
        <w:t>Таблица 2</w:t>
      </w:r>
      <w:r w:rsidR="000A1ECF" w:rsidRPr="00082C2D">
        <w:rPr>
          <w:b/>
          <w:bCs/>
          <w:i/>
        </w:rPr>
        <w:t>7</w:t>
      </w:r>
      <w:r w:rsidRPr="00082C2D">
        <w:rPr>
          <w:b/>
          <w:bCs/>
          <w:i/>
        </w:rPr>
        <w:t xml:space="preserve">. </w:t>
      </w:r>
      <w:r w:rsidR="00411EB4" w:rsidRPr="00082C2D">
        <w:rPr>
          <w:b/>
          <w:bCs/>
          <w:i/>
        </w:rPr>
        <w:t>Выбор экзаменов выпускниками 11-х классов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4498"/>
        <w:gridCol w:w="2108"/>
        <w:gridCol w:w="2264"/>
      </w:tblGrid>
      <w:tr w:rsidR="00411EB4" w:rsidRPr="00082C2D" w:rsidTr="00C80E09">
        <w:tc>
          <w:tcPr>
            <w:tcW w:w="366" w:type="pct"/>
            <w:vMerge w:val="restart"/>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 п/п</w:t>
            </w:r>
          </w:p>
        </w:tc>
        <w:tc>
          <w:tcPr>
            <w:tcW w:w="2350" w:type="pct"/>
            <w:vMerge w:val="restart"/>
            <w:shd w:val="clear" w:color="auto" w:fill="DAEEF3" w:themeFill="accent5" w:themeFillTint="33"/>
          </w:tcPr>
          <w:p w:rsidR="00411EB4" w:rsidRPr="00082C2D" w:rsidRDefault="00411EB4" w:rsidP="00411EB4">
            <w:pPr>
              <w:spacing w:line="276" w:lineRule="auto"/>
              <w:ind w:right="141"/>
              <w:jc w:val="center"/>
              <w:rPr>
                <w:rFonts w:eastAsiaTheme="minorEastAsia"/>
                <w:i/>
              </w:rPr>
            </w:pPr>
          </w:p>
          <w:p w:rsidR="00411EB4" w:rsidRPr="00082C2D" w:rsidRDefault="00411EB4" w:rsidP="00411EB4">
            <w:pPr>
              <w:spacing w:line="276" w:lineRule="auto"/>
              <w:ind w:right="141"/>
              <w:jc w:val="center"/>
              <w:rPr>
                <w:rFonts w:eastAsiaTheme="minorEastAsia"/>
                <w:i/>
              </w:rPr>
            </w:pPr>
            <w:r w:rsidRPr="00082C2D">
              <w:rPr>
                <w:rFonts w:eastAsiaTheme="minorEastAsia"/>
                <w:i/>
              </w:rPr>
              <w:t>Предмет</w:t>
            </w:r>
          </w:p>
        </w:tc>
        <w:tc>
          <w:tcPr>
            <w:tcW w:w="2284" w:type="pct"/>
            <w:gridSpan w:val="2"/>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ЕГЭ</w:t>
            </w:r>
          </w:p>
        </w:tc>
      </w:tr>
      <w:tr w:rsidR="00411EB4" w:rsidRPr="00082C2D" w:rsidTr="00C80E09">
        <w:tc>
          <w:tcPr>
            <w:tcW w:w="366" w:type="pct"/>
            <w:vMerge/>
            <w:shd w:val="clear" w:color="auto" w:fill="DBE5F1" w:themeFill="accent1" w:themeFillTint="33"/>
          </w:tcPr>
          <w:p w:rsidR="00411EB4" w:rsidRPr="00082C2D" w:rsidRDefault="00411EB4" w:rsidP="00411EB4">
            <w:pPr>
              <w:spacing w:line="276" w:lineRule="auto"/>
              <w:ind w:right="141"/>
              <w:jc w:val="center"/>
              <w:rPr>
                <w:rFonts w:eastAsiaTheme="minorEastAsia"/>
                <w:i/>
              </w:rPr>
            </w:pPr>
          </w:p>
        </w:tc>
        <w:tc>
          <w:tcPr>
            <w:tcW w:w="2350" w:type="pct"/>
            <w:vMerge/>
            <w:shd w:val="clear" w:color="auto" w:fill="DBE5F1" w:themeFill="accent1" w:themeFillTint="33"/>
          </w:tcPr>
          <w:p w:rsidR="00411EB4" w:rsidRPr="00082C2D" w:rsidRDefault="00411EB4" w:rsidP="00411EB4">
            <w:pPr>
              <w:spacing w:line="276" w:lineRule="auto"/>
              <w:ind w:right="141"/>
              <w:jc w:val="center"/>
              <w:rPr>
                <w:rFonts w:eastAsiaTheme="minorEastAsia"/>
                <w:i/>
              </w:rPr>
            </w:pPr>
          </w:p>
        </w:tc>
        <w:tc>
          <w:tcPr>
            <w:tcW w:w="1101" w:type="pct"/>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Кол-во учащихся</w:t>
            </w:r>
          </w:p>
        </w:tc>
        <w:tc>
          <w:tcPr>
            <w:tcW w:w="1183" w:type="pct"/>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 от общего кол-ва выпускников</w:t>
            </w:r>
          </w:p>
        </w:tc>
      </w:tr>
      <w:tr w:rsidR="00411EB4" w:rsidRPr="00082C2D" w:rsidTr="008E089E">
        <w:tc>
          <w:tcPr>
            <w:tcW w:w="366"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w:t>
            </w:r>
          </w:p>
        </w:tc>
        <w:tc>
          <w:tcPr>
            <w:tcW w:w="2350"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Русский язык</w:t>
            </w:r>
          </w:p>
        </w:tc>
        <w:tc>
          <w:tcPr>
            <w:tcW w:w="1101" w:type="pct"/>
            <w:shd w:val="clear" w:color="auto" w:fill="EAF1DD" w:themeFill="accent3" w:themeFillTint="33"/>
          </w:tcPr>
          <w:p w:rsidR="00411EB4" w:rsidRPr="00082C2D" w:rsidRDefault="00411EB4" w:rsidP="00411EB4">
            <w:pPr>
              <w:spacing w:line="276" w:lineRule="auto"/>
              <w:ind w:right="141"/>
              <w:jc w:val="center"/>
              <w:rPr>
                <w:rFonts w:eastAsiaTheme="minorEastAsia"/>
                <w:i/>
                <w:lang w:val="en-US"/>
              </w:rPr>
            </w:pPr>
            <w:r w:rsidRPr="00082C2D">
              <w:rPr>
                <w:rFonts w:eastAsiaTheme="minorEastAsia"/>
                <w:i/>
                <w:lang w:val="en-US"/>
              </w:rPr>
              <w:t>40</w:t>
            </w:r>
          </w:p>
        </w:tc>
        <w:tc>
          <w:tcPr>
            <w:tcW w:w="1183"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100%</w:t>
            </w:r>
          </w:p>
        </w:tc>
      </w:tr>
      <w:tr w:rsidR="00411EB4" w:rsidRPr="00082C2D" w:rsidTr="008E089E">
        <w:tc>
          <w:tcPr>
            <w:tcW w:w="366"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w:t>
            </w:r>
          </w:p>
        </w:tc>
        <w:tc>
          <w:tcPr>
            <w:tcW w:w="2350"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Математика (база)</w:t>
            </w:r>
          </w:p>
        </w:tc>
        <w:tc>
          <w:tcPr>
            <w:tcW w:w="1101" w:type="pct"/>
            <w:shd w:val="clear" w:color="auto" w:fill="EAF1DD" w:themeFill="accent3" w:themeFillTint="33"/>
          </w:tcPr>
          <w:p w:rsidR="00411EB4" w:rsidRPr="00082C2D" w:rsidRDefault="00411EB4" w:rsidP="00411EB4">
            <w:pPr>
              <w:spacing w:line="276" w:lineRule="auto"/>
              <w:ind w:right="141"/>
              <w:jc w:val="center"/>
              <w:rPr>
                <w:rFonts w:eastAsiaTheme="minorEastAsia"/>
                <w:i/>
                <w:lang w:val="en-US"/>
              </w:rPr>
            </w:pPr>
            <w:r w:rsidRPr="00082C2D">
              <w:rPr>
                <w:rFonts w:eastAsiaTheme="minorEastAsia"/>
                <w:i/>
                <w:lang w:val="en-US"/>
              </w:rPr>
              <w:t>26</w:t>
            </w:r>
          </w:p>
        </w:tc>
        <w:tc>
          <w:tcPr>
            <w:tcW w:w="1183"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83%</w:t>
            </w:r>
          </w:p>
        </w:tc>
      </w:tr>
      <w:tr w:rsidR="00411EB4" w:rsidRPr="00082C2D" w:rsidTr="008E089E">
        <w:tc>
          <w:tcPr>
            <w:tcW w:w="366"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3</w:t>
            </w:r>
          </w:p>
        </w:tc>
        <w:tc>
          <w:tcPr>
            <w:tcW w:w="2350"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Математика (профиль)</w:t>
            </w:r>
          </w:p>
        </w:tc>
        <w:tc>
          <w:tcPr>
            <w:tcW w:w="1101" w:type="pct"/>
            <w:shd w:val="clear" w:color="auto" w:fill="EAF1DD" w:themeFill="accent3" w:themeFillTint="33"/>
          </w:tcPr>
          <w:p w:rsidR="00411EB4" w:rsidRPr="00082C2D" w:rsidRDefault="00411EB4" w:rsidP="00411EB4">
            <w:pPr>
              <w:spacing w:line="276" w:lineRule="auto"/>
              <w:ind w:right="141"/>
              <w:jc w:val="center"/>
              <w:rPr>
                <w:rFonts w:eastAsiaTheme="minorEastAsia"/>
                <w:i/>
                <w:lang w:val="en-US"/>
              </w:rPr>
            </w:pPr>
            <w:r w:rsidRPr="00082C2D">
              <w:rPr>
                <w:rFonts w:eastAsiaTheme="minorEastAsia"/>
                <w:i/>
                <w:lang w:val="en-US"/>
              </w:rPr>
              <w:t>14</w:t>
            </w:r>
          </w:p>
        </w:tc>
        <w:tc>
          <w:tcPr>
            <w:tcW w:w="1183"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35%</w:t>
            </w:r>
          </w:p>
        </w:tc>
      </w:tr>
      <w:tr w:rsidR="00411EB4" w:rsidRPr="00082C2D" w:rsidTr="008E089E">
        <w:tc>
          <w:tcPr>
            <w:tcW w:w="366"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w:t>
            </w:r>
          </w:p>
        </w:tc>
        <w:tc>
          <w:tcPr>
            <w:tcW w:w="2350"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Обществознание</w:t>
            </w:r>
          </w:p>
        </w:tc>
        <w:tc>
          <w:tcPr>
            <w:tcW w:w="1101"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22</w:t>
            </w:r>
          </w:p>
        </w:tc>
        <w:tc>
          <w:tcPr>
            <w:tcW w:w="1183"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55%</w:t>
            </w:r>
          </w:p>
        </w:tc>
      </w:tr>
      <w:tr w:rsidR="00411EB4" w:rsidRPr="00082C2D" w:rsidTr="008E089E">
        <w:tc>
          <w:tcPr>
            <w:tcW w:w="366"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w:t>
            </w:r>
          </w:p>
        </w:tc>
        <w:tc>
          <w:tcPr>
            <w:tcW w:w="2350"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Физика</w:t>
            </w:r>
          </w:p>
        </w:tc>
        <w:tc>
          <w:tcPr>
            <w:tcW w:w="1101"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w:t>
            </w:r>
          </w:p>
        </w:tc>
        <w:tc>
          <w:tcPr>
            <w:tcW w:w="1183"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12,5%</w:t>
            </w:r>
          </w:p>
        </w:tc>
      </w:tr>
      <w:tr w:rsidR="00411EB4" w:rsidRPr="00082C2D" w:rsidTr="008E089E">
        <w:tc>
          <w:tcPr>
            <w:tcW w:w="366"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w:t>
            </w:r>
          </w:p>
        </w:tc>
        <w:tc>
          <w:tcPr>
            <w:tcW w:w="2350"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Информатика</w:t>
            </w:r>
          </w:p>
        </w:tc>
        <w:tc>
          <w:tcPr>
            <w:tcW w:w="1101" w:type="pct"/>
            <w:shd w:val="clear" w:color="auto" w:fill="EAF1DD" w:themeFill="accent3" w:themeFillTint="33"/>
          </w:tcPr>
          <w:p w:rsidR="00411EB4" w:rsidRPr="00082C2D" w:rsidRDefault="00411EB4" w:rsidP="00411EB4">
            <w:pPr>
              <w:spacing w:line="276" w:lineRule="auto"/>
              <w:ind w:right="141"/>
              <w:jc w:val="center"/>
              <w:rPr>
                <w:rFonts w:eastAsiaTheme="minorEastAsia"/>
                <w:i/>
                <w:lang w:val="en-US"/>
              </w:rPr>
            </w:pPr>
            <w:r w:rsidRPr="00082C2D">
              <w:rPr>
                <w:rFonts w:eastAsiaTheme="minorEastAsia"/>
                <w:i/>
                <w:lang w:val="en-US"/>
              </w:rPr>
              <w:t>8</w:t>
            </w:r>
          </w:p>
        </w:tc>
        <w:tc>
          <w:tcPr>
            <w:tcW w:w="1183"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20%</w:t>
            </w:r>
          </w:p>
        </w:tc>
      </w:tr>
      <w:tr w:rsidR="00411EB4" w:rsidRPr="00082C2D" w:rsidTr="008E089E">
        <w:tc>
          <w:tcPr>
            <w:tcW w:w="366"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7</w:t>
            </w:r>
          </w:p>
        </w:tc>
        <w:tc>
          <w:tcPr>
            <w:tcW w:w="2350"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Литература</w:t>
            </w:r>
          </w:p>
        </w:tc>
        <w:tc>
          <w:tcPr>
            <w:tcW w:w="1101"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w:t>
            </w:r>
          </w:p>
        </w:tc>
        <w:tc>
          <w:tcPr>
            <w:tcW w:w="1183"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12,5%</w:t>
            </w:r>
          </w:p>
        </w:tc>
      </w:tr>
      <w:tr w:rsidR="00411EB4" w:rsidRPr="00082C2D" w:rsidTr="008E089E">
        <w:tc>
          <w:tcPr>
            <w:tcW w:w="366"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9</w:t>
            </w:r>
          </w:p>
        </w:tc>
        <w:tc>
          <w:tcPr>
            <w:tcW w:w="2350" w:type="pct"/>
            <w:shd w:val="clear" w:color="auto" w:fill="EAF1DD" w:themeFill="accent3" w:themeFillTint="33"/>
          </w:tcPr>
          <w:p w:rsidR="00411EB4" w:rsidRPr="00082C2D" w:rsidRDefault="00331E14" w:rsidP="00411EB4">
            <w:pPr>
              <w:spacing w:line="276" w:lineRule="auto"/>
              <w:ind w:right="141"/>
              <w:jc w:val="center"/>
              <w:rPr>
                <w:rFonts w:eastAsiaTheme="minorEastAsia"/>
                <w:i/>
              </w:rPr>
            </w:pPr>
            <w:r w:rsidRPr="00082C2D">
              <w:rPr>
                <w:rFonts w:eastAsiaTheme="minorEastAsia"/>
                <w:i/>
              </w:rPr>
              <w:t>Английский язык</w:t>
            </w:r>
          </w:p>
        </w:tc>
        <w:tc>
          <w:tcPr>
            <w:tcW w:w="1101"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w:t>
            </w:r>
          </w:p>
        </w:tc>
        <w:tc>
          <w:tcPr>
            <w:tcW w:w="1183"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w:t>
            </w:r>
          </w:p>
        </w:tc>
      </w:tr>
      <w:tr w:rsidR="00411EB4" w:rsidRPr="00082C2D" w:rsidTr="008E089E">
        <w:tc>
          <w:tcPr>
            <w:tcW w:w="366"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10</w:t>
            </w:r>
          </w:p>
        </w:tc>
        <w:tc>
          <w:tcPr>
            <w:tcW w:w="2350"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Биология</w:t>
            </w:r>
          </w:p>
        </w:tc>
        <w:tc>
          <w:tcPr>
            <w:tcW w:w="1101"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3</w:t>
            </w:r>
          </w:p>
        </w:tc>
        <w:tc>
          <w:tcPr>
            <w:tcW w:w="1183"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7,5%</w:t>
            </w:r>
          </w:p>
        </w:tc>
      </w:tr>
      <w:tr w:rsidR="00411EB4" w:rsidRPr="00082C2D" w:rsidTr="008E089E">
        <w:tc>
          <w:tcPr>
            <w:tcW w:w="366"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11</w:t>
            </w:r>
          </w:p>
        </w:tc>
        <w:tc>
          <w:tcPr>
            <w:tcW w:w="2350"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Химия</w:t>
            </w:r>
          </w:p>
        </w:tc>
        <w:tc>
          <w:tcPr>
            <w:tcW w:w="1101"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w:t>
            </w:r>
          </w:p>
        </w:tc>
        <w:tc>
          <w:tcPr>
            <w:tcW w:w="1183"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w:t>
            </w:r>
          </w:p>
        </w:tc>
      </w:tr>
      <w:tr w:rsidR="00411EB4" w:rsidRPr="00082C2D" w:rsidTr="008E089E">
        <w:tc>
          <w:tcPr>
            <w:tcW w:w="366"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12</w:t>
            </w:r>
          </w:p>
        </w:tc>
        <w:tc>
          <w:tcPr>
            <w:tcW w:w="2350"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История</w:t>
            </w:r>
          </w:p>
        </w:tc>
        <w:tc>
          <w:tcPr>
            <w:tcW w:w="1101"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w:t>
            </w:r>
          </w:p>
        </w:tc>
        <w:tc>
          <w:tcPr>
            <w:tcW w:w="1183" w:type="pct"/>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10%</w:t>
            </w:r>
          </w:p>
        </w:tc>
      </w:tr>
    </w:tbl>
    <w:p w:rsidR="00411EB4" w:rsidRPr="00082C2D" w:rsidRDefault="00411EB4" w:rsidP="00411EB4">
      <w:pPr>
        <w:spacing w:line="276" w:lineRule="auto"/>
        <w:ind w:right="141"/>
        <w:jc w:val="both"/>
        <w:rPr>
          <w:rFonts w:eastAsiaTheme="minorEastAsia"/>
          <w:i/>
        </w:rPr>
      </w:pPr>
    </w:p>
    <w:p w:rsidR="00411EB4" w:rsidRPr="00082C2D" w:rsidRDefault="00411EB4" w:rsidP="00411EB4">
      <w:pPr>
        <w:spacing w:line="276" w:lineRule="auto"/>
        <w:ind w:right="141"/>
        <w:jc w:val="both"/>
        <w:rPr>
          <w:rFonts w:eastAsiaTheme="minorEastAsia"/>
          <w:i/>
        </w:rPr>
      </w:pPr>
      <w:r w:rsidRPr="00082C2D">
        <w:rPr>
          <w:rFonts w:eastAsiaTheme="minorEastAsia"/>
          <w:i/>
        </w:rPr>
        <w:t xml:space="preserve">   </w:t>
      </w:r>
      <w:r w:rsidR="005621E3" w:rsidRPr="00082C2D">
        <w:rPr>
          <w:rFonts w:eastAsiaTheme="minorEastAsia"/>
          <w:i/>
        </w:rPr>
        <w:tab/>
      </w:r>
      <w:r w:rsidRPr="00082C2D">
        <w:rPr>
          <w:rFonts w:eastAsiaTheme="minorEastAsia"/>
          <w:i/>
        </w:rPr>
        <w:t>В ходе государственной итоговой аттестации 2023 г. одиннадцатиклассники показали следующие результаты.</w:t>
      </w:r>
    </w:p>
    <w:p w:rsidR="00411EB4" w:rsidRPr="00082C2D" w:rsidRDefault="00C80E09" w:rsidP="00C80E09">
      <w:pPr>
        <w:spacing w:line="276" w:lineRule="auto"/>
        <w:ind w:left="180" w:right="520"/>
        <w:rPr>
          <w:b/>
          <w:bCs/>
          <w:i/>
        </w:rPr>
      </w:pPr>
      <w:r w:rsidRPr="00082C2D">
        <w:rPr>
          <w:b/>
          <w:bCs/>
          <w:i/>
        </w:rPr>
        <w:t>Таблица 2</w:t>
      </w:r>
      <w:r w:rsidR="000A1ECF" w:rsidRPr="00082C2D">
        <w:rPr>
          <w:b/>
          <w:bCs/>
          <w:i/>
        </w:rPr>
        <w:t>8</w:t>
      </w:r>
      <w:r w:rsidRPr="00082C2D">
        <w:rPr>
          <w:b/>
          <w:bCs/>
          <w:i/>
        </w:rPr>
        <w:t xml:space="preserve">. </w:t>
      </w:r>
      <w:r w:rsidR="00411EB4" w:rsidRPr="00082C2D">
        <w:rPr>
          <w:b/>
          <w:bCs/>
          <w:i/>
        </w:rPr>
        <w:t>Результаты ЕГЭ</w:t>
      </w:r>
      <w:r w:rsidRPr="00082C2D">
        <w:rPr>
          <w:b/>
          <w:bCs/>
          <w:i/>
        </w:rPr>
        <w:t xml:space="preserve"> по пр6едм6там</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835"/>
        <w:gridCol w:w="1134"/>
        <w:gridCol w:w="1843"/>
        <w:gridCol w:w="1134"/>
        <w:gridCol w:w="2410"/>
      </w:tblGrid>
      <w:tr w:rsidR="00411EB4" w:rsidRPr="00082C2D" w:rsidTr="00C80E09">
        <w:tc>
          <w:tcPr>
            <w:tcW w:w="675"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w:t>
            </w:r>
          </w:p>
        </w:tc>
        <w:tc>
          <w:tcPr>
            <w:tcW w:w="2835"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Предмет</w:t>
            </w:r>
          </w:p>
        </w:tc>
        <w:tc>
          <w:tcPr>
            <w:tcW w:w="1134"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Всего/чел</w:t>
            </w:r>
          </w:p>
        </w:tc>
        <w:tc>
          <w:tcPr>
            <w:tcW w:w="1843"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 xml:space="preserve">Ниже </w:t>
            </w:r>
            <w:proofErr w:type="spellStart"/>
            <w:r w:rsidRPr="00082C2D">
              <w:rPr>
                <w:rFonts w:eastAsiaTheme="minorEastAsia"/>
                <w:i/>
              </w:rPr>
              <w:t>миним</w:t>
            </w:r>
            <w:proofErr w:type="spellEnd"/>
            <w:r w:rsidRPr="00082C2D">
              <w:rPr>
                <w:rFonts w:eastAsiaTheme="minorEastAsia"/>
                <w:i/>
              </w:rPr>
              <w:t>. порога</w:t>
            </w:r>
          </w:p>
        </w:tc>
        <w:tc>
          <w:tcPr>
            <w:tcW w:w="1134"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Ср. балл</w:t>
            </w:r>
          </w:p>
        </w:tc>
        <w:tc>
          <w:tcPr>
            <w:tcW w:w="2410"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Учитель - предметник</w:t>
            </w:r>
          </w:p>
        </w:tc>
      </w:tr>
      <w:tr w:rsidR="00411EB4" w:rsidRPr="00082C2D" w:rsidTr="00C80E09">
        <w:tc>
          <w:tcPr>
            <w:tcW w:w="67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1.</w:t>
            </w:r>
          </w:p>
        </w:tc>
        <w:tc>
          <w:tcPr>
            <w:tcW w:w="283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Русский язык</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40</w:t>
            </w:r>
          </w:p>
        </w:tc>
        <w:tc>
          <w:tcPr>
            <w:tcW w:w="1843"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69,7</w:t>
            </w:r>
          </w:p>
        </w:tc>
        <w:tc>
          <w:tcPr>
            <w:tcW w:w="2410"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proofErr w:type="spellStart"/>
            <w:r w:rsidRPr="00082C2D">
              <w:rPr>
                <w:rFonts w:eastAsiaTheme="minorEastAsia"/>
                <w:i/>
              </w:rPr>
              <w:t>Олесик</w:t>
            </w:r>
            <w:proofErr w:type="spellEnd"/>
            <w:r w:rsidRPr="00082C2D">
              <w:rPr>
                <w:rFonts w:eastAsiaTheme="minorEastAsia"/>
                <w:i/>
              </w:rPr>
              <w:t xml:space="preserve"> Т.А</w:t>
            </w:r>
          </w:p>
        </w:tc>
      </w:tr>
      <w:tr w:rsidR="00411EB4" w:rsidRPr="00082C2D" w:rsidTr="00C80E09">
        <w:tc>
          <w:tcPr>
            <w:tcW w:w="67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2.</w:t>
            </w:r>
          </w:p>
        </w:tc>
        <w:tc>
          <w:tcPr>
            <w:tcW w:w="283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Математика (база)</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26</w:t>
            </w:r>
          </w:p>
        </w:tc>
        <w:tc>
          <w:tcPr>
            <w:tcW w:w="1843"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15</w:t>
            </w:r>
          </w:p>
          <w:p w:rsidR="00411EB4" w:rsidRPr="00082C2D" w:rsidRDefault="00411EB4" w:rsidP="00411EB4">
            <w:pPr>
              <w:spacing w:line="276" w:lineRule="auto"/>
              <w:ind w:right="141"/>
              <w:jc w:val="center"/>
              <w:rPr>
                <w:rFonts w:eastAsiaTheme="minorEastAsia"/>
                <w:i/>
              </w:rPr>
            </w:pPr>
            <w:r w:rsidRPr="00082C2D">
              <w:rPr>
                <w:rFonts w:eastAsiaTheme="minorEastAsia"/>
                <w:i/>
              </w:rPr>
              <w:t>(4)</w:t>
            </w:r>
          </w:p>
        </w:tc>
        <w:tc>
          <w:tcPr>
            <w:tcW w:w="2410"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 xml:space="preserve">Старкова Е.А., </w:t>
            </w:r>
          </w:p>
          <w:p w:rsidR="00411EB4" w:rsidRPr="00082C2D" w:rsidRDefault="00411EB4" w:rsidP="00411EB4">
            <w:pPr>
              <w:spacing w:line="276" w:lineRule="auto"/>
              <w:ind w:right="141"/>
              <w:jc w:val="both"/>
              <w:rPr>
                <w:rFonts w:eastAsiaTheme="minorEastAsia"/>
                <w:i/>
              </w:rPr>
            </w:pPr>
            <w:r w:rsidRPr="00082C2D">
              <w:rPr>
                <w:rFonts w:eastAsiaTheme="minorEastAsia"/>
                <w:i/>
              </w:rPr>
              <w:t>Пишкова А.В.</w:t>
            </w:r>
          </w:p>
        </w:tc>
      </w:tr>
      <w:tr w:rsidR="00411EB4" w:rsidRPr="00082C2D" w:rsidTr="00C80E09">
        <w:tc>
          <w:tcPr>
            <w:tcW w:w="67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3.</w:t>
            </w:r>
          </w:p>
        </w:tc>
        <w:tc>
          <w:tcPr>
            <w:tcW w:w="283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Математика (профиль)</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14</w:t>
            </w:r>
          </w:p>
        </w:tc>
        <w:tc>
          <w:tcPr>
            <w:tcW w:w="1843"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63</w:t>
            </w:r>
          </w:p>
        </w:tc>
        <w:tc>
          <w:tcPr>
            <w:tcW w:w="2410"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Старкова Е.А.,</w:t>
            </w:r>
          </w:p>
          <w:p w:rsidR="00411EB4" w:rsidRPr="00082C2D" w:rsidRDefault="00411EB4" w:rsidP="00411EB4">
            <w:pPr>
              <w:spacing w:line="276" w:lineRule="auto"/>
              <w:ind w:right="141"/>
              <w:jc w:val="both"/>
              <w:rPr>
                <w:rFonts w:eastAsiaTheme="minorEastAsia"/>
                <w:i/>
              </w:rPr>
            </w:pPr>
            <w:r w:rsidRPr="00082C2D">
              <w:rPr>
                <w:rFonts w:eastAsiaTheme="minorEastAsia"/>
                <w:i/>
              </w:rPr>
              <w:t>Пишкова А.В.</w:t>
            </w:r>
          </w:p>
        </w:tc>
      </w:tr>
      <w:tr w:rsidR="00411EB4" w:rsidRPr="00082C2D" w:rsidTr="00C80E09">
        <w:tc>
          <w:tcPr>
            <w:tcW w:w="67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4.</w:t>
            </w:r>
          </w:p>
        </w:tc>
        <w:tc>
          <w:tcPr>
            <w:tcW w:w="283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Обществознание</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22</w:t>
            </w:r>
          </w:p>
        </w:tc>
        <w:tc>
          <w:tcPr>
            <w:tcW w:w="1843"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10 (46%)</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45</w:t>
            </w:r>
          </w:p>
        </w:tc>
        <w:tc>
          <w:tcPr>
            <w:tcW w:w="2410"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Малкова Н.М.</w:t>
            </w:r>
          </w:p>
        </w:tc>
      </w:tr>
      <w:tr w:rsidR="00411EB4" w:rsidRPr="00082C2D" w:rsidTr="00C80E09">
        <w:tc>
          <w:tcPr>
            <w:tcW w:w="67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5.</w:t>
            </w:r>
          </w:p>
        </w:tc>
        <w:tc>
          <w:tcPr>
            <w:tcW w:w="283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Физика</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w:t>
            </w:r>
          </w:p>
        </w:tc>
        <w:tc>
          <w:tcPr>
            <w:tcW w:w="1843"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49,8</w:t>
            </w:r>
          </w:p>
        </w:tc>
        <w:tc>
          <w:tcPr>
            <w:tcW w:w="2410"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Дмитриченко С.Ю.</w:t>
            </w:r>
          </w:p>
        </w:tc>
      </w:tr>
      <w:tr w:rsidR="00411EB4" w:rsidRPr="00082C2D" w:rsidTr="00C80E09">
        <w:tc>
          <w:tcPr>
            <w:tcW w:w="67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6.</w:t>
            </w:r>
          </w:p>
        </w:tc>
        <w:tc>
          <w:tcPr>
            <w:tcW w:w="283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Информатика и ИКТ</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8</w:t>
            </w:r>
          </w:p>
        </w:tc>
        <w:tc>
          <w:tcPr>
            <w:tcW w:w="1843"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72,6</w:t>
            </w:r>
          </w:p>
        </w:tc>
        <w:tc>
          <w:tcPr>
            <w:tcW w:w="2410"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Садовая Е.А.</w:t>
            </w:r>
          </w:p>
        </w:tc>
      </w:tr>
      <w:tr w:rsidR="00411EB4" w:rsidRPr="00082C2D" w:rsidTr="00C80E09">
        <w:tc>
          <w:tcPr>
            <w:tcW w:w="67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7.</w:t>
            </w:r>
          </w:p>
        </w:tc>
        <w:tc>
          <w:tcPr>
            <w:tcW w:w="283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Литература</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w:t>
            </w:r>
          </w:p>
        </w:tc>
        <w:tc>
          <w:tcPr>
            <w:tcW w:w="1843"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69,6</w:t>
            </w:r>
          </w:p>
        </w:tc>
        <w:tc>
          <w:tcPr>
            <w:tcW w:w="2410"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proofErr w:type="spellStart"/>
            <w:r w:rsidRPr="00082C2D">
              <w:rPr>
                <w:rFonts w:eastAsiaTheme="minorEastAsia"/>
                <w:i/>
              </w:rPr>
              <w:t>Олесик</w:t>
            </w:r>
            <w:proofErr w:type="spellEnd"/>
            <w:r w:rsidRPr="00082C2D">
              <w:rPr>
                <w:rFonts w:eastAsiaTheme="minorEastAsia"/>
                <w:i/>
              </w:rPr>
              <w:t xml:space="preserve"> Т.А.</w:t>
            </w:r>
          </w:p>
        </w:tc>
      </w:tr>
      <w:tr w:rsidR="00411EB4" w:rsidRPr="00082C2D" w:rsidTr="00C80E09">
        <w:trPr>
          <w:trHeight w:val="250"/>
        </w:trPr>
        <w:tc>
          <w:tcPr>
            <w:tcW w:w="67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8.</w:t>
            </w:r>
          </w:p>
        </w:tc>
        <w:tc>
          <w:tcPr>
            <w:tcW w:w="283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Английский язык</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lang w:val="en-US"/>
              </w:rPr>
            </w:pPr>
            <w:r w:rsidRPr="00082C2D">
              <w:rPr>
                <w:rFonts w:eastAsiaTheme="minorEastAsia"/>
                <w:i/>
                <w:lang w:val="en-US"/>
              </w:rPr>
              <w:t>2</w:t>
            </w:r>
          </w:p>
        </w:tc>
        <w:tc>
          <w:tcPr>
            <w:tcW w:w="1843" w:type="dxa"/>
            <w:shd w:val="clear" w:color="auto" w:fill="EAF1DD" w:themeFill="accent3" w:themeFillTint="33"/>
          </w:tcPr>
          <w:p w:rsidR="00411EB4" w:rsidRPr="00082C2D" w:rsidRDefault="00411EB4" w:rsidP="00411EB4">
            <w:pPr>
              <w:spacing w:line="276" w:lineRule="auto"/>
              <w:ind w:right="141"/>
              <w:jc w:val="center"/>
              <w:rPr>
                <w:rFonts w:eastAsiaTheme="minorEastAsia"/>
                <w:i/>
                <w:lang w:val="en-US"/>
              </w:rPr>
            </w:pPr>
            <w:r w:rsidRPr="00082C2D">
              <w:rPr>
                <w:rFonts w:eastAsiaTheme="minorEastAsia"/>
                <w:i/>
                <w:lang w:val="en-US"/>
              </w:rPr>
              <w:t>0</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58,5</w:t>
            </w:r>
          </w:p>
        </w:tc>
        <w:tc>
          <w:tcPr>
            <w:tcW w:w="2410"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Струкова Л.В.</w:t>
            </w:r>
          </w:p>
        </w:tc>
      </w:tr>
      <w:tr w:rsidR="00411EB4" w:rsidRPr="00082C2D" w:rsidTr="00C80E09">
        <w:trPr>
          <w:trHeight w:val="376"/>
        </w:trPr>
        <w:tc>
          <w:tcPr>
            <w:tcW w:w="67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9.</w:t>
            </w:r>
          </w:p>
        </w:tc>
        <w:tc>
          <w:tcPr>
            <w:tcW w:w="283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История</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w:t>
            </w:r>
          </w:p>
        </w:tc>
        <w:tc>
          <w:tcPr>
            <w:tcW w:w="1843"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48</w:t>
            </w:r>
          </w:p>
        </w:tc>
        <w:tc>
          <w:tcPr>
            <w:tcW w:w="2410"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Малкова Н.М.</w:t>
            </w:r>
          </w:p>
        </w:tc>
      </w:tr>
      <w:tr w:rsidR="00411EB4" w:rsidRPr="00082C2D" w:rsidTr="00C80E09">
        <w:tc>
          <w:tcPr>
            <w:tcW w:w="67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10.</w:t>
            </w:r>
          </w:p>
        </w:tc>
        <w:tc>
          <w:tcPr>
            <w:tcW w:w="283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Биология</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3</w:t>
            </w:r>
          </w:p>
        </w:tc>
        <w:tc>
          <w:tcPr>
            <w:tcW w:w="1843"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57,6</w:t>
            </w:r>
          </w:p>
        </w:tc>
        <w:tc>
          <w:tcPr>
            <w:tcW w:w="2410"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proofErr w:type="spellStart"/>
            <w:r w:rsidRPr="00082C2D">
              <w:rPr>
                <w:rFonts w:eastAsiaTheme="minorEastAsia"/>
                <w:i/>
              </w:rPr>
              <w:t>Шиповалова</w:t>
            </w:r>
            <w:proofErr w:type="spellEnd"/>
            <w:r w:rsidRPr="00082C2D">
              <w:rPr>
                <w:rFonts w:eastAsiaTheme="minorEastAsia"/>
                <w:i/>
              </w:rPr>
              <w:t xml:space="preserve"> Т.В.</w:t>
            </w:r>
          </w:p>
        </w:tc>
      </w:tr>
      <w:tr w:rsidR="00411EB4" w:rsidRPr="00082C2D" w:rsidTr="00C80E09">
        <w:tc>
          <w:tcPr>
            <w:tcW w:w="67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11.</w:t>
            </w:r>
          </w:p>
        </w:tc>
        <w:tc>
          <w:tcPr>
            <w:tcW w:w="2835"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Химия</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w:t>
            </w:r>
          </w:p>
        </w:tc>
        <w:tc>
          <w:tcPr>
            <w:tcW w:w="1843"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1134"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61</w:t>
            </w:r>
          </w:p>
        </w:tc>
        <w:tc>
          <w:tcPr>
            <w:tcW w:w="2410"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Фирсова Л.Н.</w:t>
            </w:r>
          </w:p>
        </w:tc>
      </w:tr>
    </w:tbl>
    <w:p w:rsidR="00411EB4" w:rsidRPr="00082C2D" w:rsidRDefault="00411EB4" w:rsidP="00411EB4">
      <w:pPr>
        <w:spacing w:line="276" w:lineRule="auto"/>
        <w:ind w:left="180" w:right="520"/>
        <w:jc w:val="both"/>
        <w:rPr>
          <w:b/>
          <w:bCs/>
          <w:i/>
        </w:rPr>
      </w:pPr>
    </w:p>
    <w:p w:rsidR="00C80E09" w:rsidRPr="00082C2D" w:rsidRDefault="00411EB4" w:rsidP="00C80E09">
      <w:pPr>
        <w:spacing w:line="276" w:lineRule="auto"/>
        <w:ind w:right="-1" w:firstLine="284"/>
        <w:jc w:val="both"/>
        <w:rPr>
          <w:bCs/>
          <w:i/>
        </w:rPr>
      </w:pPr>
      <w:r w:rsidRPr="00082C2D">
        <w:rPr>
          <w:b/>
          <w:bCs/>
          <w:i/>
        </w:rPr>
        <w:t xml:space="preserve">    </w:t>
      </w:r>
      <w:r w:rsidRPr="00082C2D">
        <w:rPr>
          <w:bCs/>
          <w:i/>
        </w:rPr>
        <w:t xml:space="preserve">Самый высокий балл на ЕГЭ был набран по информатике, Дудко Павел </w:t>
      </w:r>
      <w:r w:rsidR="00C80E09" w:rsidRPr="00082C2D">
        <w:rPr>
          <w:bCs/>
          <w:i/>
        </w:rPr>
        <w:t xml:space="preserve">- </w:t>
      </w:r>
      <w:r w:rsidRPr="00082C2D">
        <w:rPr>
          <w:bCs/>
          <w:i/>
        </w:rPr>
        <w:t xml:space="preserve">98 баллов. Высокие результаты, учащиеся продемонстрировали по русскому языку (Давыдова Анна 95 баллов, Дудко Павел 93) и литературе. По профильной математике средний балл составляет 63 балла, что на 7,5 баллов выше, чем тестовый балл по стране. Хорошие результаты выпускники показали по химии, английскому языку и биологии. По остальным предметам учащиеся показали средний уровень знаний. А 9 человек (что составляет 43% от количества сдававших обществознание) не сумели перешагнуть минимальный порог, </w:t>
      </w:r>
      <w:r w:rsidRPr="00082C2D">
        <w:rPr>
          <w:bCs/>
          <w:i/>
        </w:rPr>
        <w:lastRenderedPageBreak/>
        <w:t xml:space="preserve">обнаружив неудовлетворительные знания. Невысокое качество знаний показывает, что обучающиеся слабо владеют теоретическим и практическим материалом и переоценивают свои возможности при выборе предмета для сдачи ЕГЭ, учителя-предметники не ведут достаточную дифференцированную работу при подготовке выпускников к ГИА. </w:t>
      </w:r>
    </w:p>
    <w:p w:rsidR="00F7466E" w:rsidRPr="00082C2D" w:rsidRDefault="00C80E09" w:rsidP="00C80E09">
      <w:pPr>
        <w:spacing w:line="276" w:lineRule="auto"/>
        <w:ind w:left="180" w:right="520"/>
        <w:jc w:val="both"/>
        <w:rPr>
          <w:b/>
          <w:i/>
        </w:rPr>
      </w:pPr>
      <w:r w:rsidRPr="00082C2D">
        <w:rPr>
          <w:b/>
          <w:i/>
        </w:rPr>
        <w:t>Таблица 2</w:t>
      </w:r>
      <w:r w:rsidR="000A1ECF" w:rsidRPr="00082C2D">
        <w:rPr>
          <w:b/>
          <w:i/>
        </w:rPr>
        <w:t>9</w:t>
      </w:r>
      <w:r w:rsidRPr="00082C2D">
        <w:rPr>
          <w:b/>
          <w:i/>
        </w:rPr>
        <w:t xml:space="preserve">. </w:t>
      </w:r>
      <w:r w:rsidR="00411EB4" w:rsidRPr="00082C2D">
        <w:rPr>
          <w:b/>
          <w:i/>
        </w:rPr>
        <w:t>Результаты ГИА-11 по класса</w:t>
      </w:r>
      <w:r w:rsidRPr="00082C2D">
        <w:rPr>
          <w:b/>
          <w:i/>
        </w:rPr>
        <w:t>м</w:t>
      </w:r>
    </w:p>
    <w:tbl>
      <w:tblPr>
        <w:tblW w:w="526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1585"/>
        <w:gridCol w:w="791"/>
        <w:gridCol w:w="659"/>
        <w:gridCol w:w="793"/>
        <w:gridCol w:w="924"/>
        <w:gridCol w:w="924"/>
        <w:gridCol w:w="2114"/>
        <w:gridCol w:w="1767"/>
      </w:tblGrid>
      <w:tr w:rsidR="00F7466E" w:rsidRPr="00082C2D" w:rsidTr="00F7466E">
        <w:trPr>
          <w:trHeight w:val="1269"/>
        </w:trPr>
        <w:tc>
          <w:tcPr>
            <w:tcW w:w="262" w:type="pct"/>
            <w:shd w:val="clear" w:color="auto" w:fill="DAEEF3" w:themeFill="accent5" w:themeFillTint="33"/>
          </w:tcPr>
          <w:p w:rsidR="00F7466E" w:rsidRPr="00082C2D" w:rsidRDefault="00F7466E" w:rsidP="00F7466E">
            <w:pPr>
              <w:keepNext/>
              <w:spacing w:line="276" w:lineRule="auto"/>
              <w:jc w:val="center"/>
              <w:rPr>
                <w:i/>
              </w:rPr>
            </w:pPr>
            <w:r w:rsidRPr="00082C2D">
              <w:rPr>
                <w:i/>
              </w:rPr>
              <w:t>Класс</w:t>
            </w:r>
          </w:p>
          <w:p w:rsidR="00F7466E" w:rsidRPr="00082C2D" w:rsidRDefault="00F7466E" w:rsidP="00F7466E">
            <w:pPr>
              <w:keepNext/>
              <w:spacing w:line="276" w:lineRule="auto"/>
              <w:jc w:val="center"/>
              <w:rPr>
                <w:i/>
              </w:rPr>
            </w:pPr>
          </w:p>
        </w:tc>
        <w:tc>
          <w:tcPr>
            <w:tcW w:w="786" w:type="pct"/>
            <w:shd w:val="clear" w:color="auto" w:fill="DAEEF3" w:themeFill="accent5" w:themeFillTint="33"/>
          </w:tcPr>
          <w:p w:rsidR="00F7466E" w:rsidRPr="00082C2D" w:rsidRDefault="00F7466E" w:rsidP="00F7466E">
            <w:pPr>
              <w:keepNext/>
              <w:spacing w:line="276" w:lineRule="auto"/>
              <w:jc w:val="center"/>
              <w:rPr>
                <w:i/>
              </w:rPr>
            </w:pPr>
            <w:r w:rsidRPr="00082C2D">
              <w:rPr>
                <w:i/>
              </w:rPr>
              <w:t>Предмет</w:t>
            </w:r>
          </w:p>
          <w:p w:rsidR="00F7466E" w:rsidRPr="00082C2D" w:rsidRDefault="00F7466E" w:rsidP="00F7466E">
            <w:pPr>
              <w:keepNext/>
              <w:spacing w:line="276" w:lineRule="auto"/>
              <w:jc w:val="center"/>
              <w:rPr>
                <w:i/>
              </w:rPr>
            </w:pPr>
          </w:p>
        </w:tc>
        <w:tc>
          <w:tcPr>
            <w:tcW w:w="392" w:type="pct"/>
            <w:shd w:val="clear" w:color="auto" w:fill="DAEEF3" w:themeFill="accent5" w:themeFillTint="33"/>
          </w:tcPr>
          <w:p w:rsidR="00F7466E" w:rsidRPr="00082C2D" w:rsidRDefault="00F7466E" w:rsidP="00F7466E">
            <w:pPr>
              <w:keepNext/>
              <w:spacing w:line="276" w:lineRule="auto"/>
              <w:jc w:val="center"/>
              <w:rPr>
                <w:i/>
              </w:rPr>
            </w:pPr>
            <w:r w:rsidRPr="00082C2D">
              <w:rPr>
                <w:i/>
              </w:rPr>
              <w:t>Кол-во учеников</w:t>
            </w:r>
          </w:p>
        </w:tc>
        <w:tc>
          <w:tcPr>
            <w:tcW w:w="327" w:type="pct"/>
            <w:shd w:val="clear" w:color="auto" w:fill="DAEEF3" w:themeFill="accent5" w:themeFillTint="33"/>
          </w:tcPr>
          <w:p w:rsidR="00F7466E" w:rsidRPr="00082C2D" w:rsidRDefault="00F7466E" w:rsidP="00F7466E">
            <w:pPr>
              <w:keepNext/>
              <w:spacing w:line="276" w:lineRule="auto"/>
              <w:jc w:val="center"/>
              <w:rPr>
                <w:i/>
              </w:rPr>
            </w:pPr>
            <w:r w:rsidRPr="00082C2D">
              <w:rPr>
                <w:i/>
              </w:rPr>
              <w:t xml:space="preserve">Ср </w:t>
            </w:r>
          </w:p>
          <w:p w:rsidR="00F7466E" w:rsidRPr="00082C2D" w:rsidRDefault="00F7466E" w:rsidP="00F7466E">
            <w:pPr>
              <w:keepNext/>
              <w:spacing w:line="276" w:lineRule="auto"/>
              <w:jc w:val="center"/>
              <w:rPr>
                <w:i/>
              </w:rPr>
            </w:pPr>
            <w:r w:rsidRPr="00082C2D">
              <w:rPr>
                <w:i/>
              </w:rPr>
              <w:t>балл</w:t>
            </w:r>
          </w:p>
          <w:p w:rsidR="00F7466E" w:rsidRPr="00082C2D" w:rsidRDefault="00F7466E" w:rsidP="00F7466E">
            <w:pPr>
              <w:keepNext/>
              <w:spacing w:line="276" w:lineRule="auto"/>
              <w:jc w:val="center"/>
              <w:rPr>
                <w:i/>
              </w:rPr>
            </w:pPr>
          </w:p>
        </w:tc>
        <w:tc>
          <w:tcPr>
            <w:tcW w:w="393" w:type="pct"/>
            <w:shd w:val="clear" w:color="auto" w:fill="DAEEF3" w:themeFill="accent5" w:themeFillTint="33"/>
          </w:tcPr>
          <w:p w:rsidR="00F7466E" w:rsidRPr="00082C2D" w:rsidRDefault="00F7466E" w:rsidP="00F7466E">
            <w:pPr>
              <w:keepNext/>
              <w:spacing w:line="276" w:lineRule="auto"/>
              <w:jc w:val="center"/>
              <w:rPr>
                <w:i/>
                <w:lang w:val="en-US"/>
              </w:rPr>
            </w:pPr>
            <w:r w:rsidRPr="00082C2D">
              <w:rPr>
                <w:i/>
              </w:rPr>
              <w:t>Ниже мин порога</w:t>
            </w:r>
          </w:p>
        </w:tc>
        <w:tc>
          <w:tcPr>
            <w:tcW w:w="458" w:type="pct"/>
            <w:shd w:val="clear" w:color="auto" w:fill="DAEEF3" w:themeFill="accent5" w:themeFillTint="33"/>
          </w:tcPr>
          <w:p w:rsidR="00F7466E" w:rsidRPr="00082C2D" w:rsidRDefault="00F7466E" w:rsidP="00F7466E">
            <w:pPr>
              <w:keepNext/>
              <w:spacing w:line="276" w:lineRule="auto"/>
              <w:jc w:val="center"/>
              <w:rPr>
                <w:i/>
              </w:rPr>
            </w:pPr>
            <w:r w:rsidRPr="00082C2D">
              <w:rPr>
                <w:i/>
              </w:rPr>
              <w:t>Минимальный балл</w:t>
            </w:r>
          </w:p>
        </w:tc>
        <w:tc>
          <w:tcPr>
            <w:tcW w:w="458" w:type="pct"/>
            <w:shd w:val="clear" w:color="auto" w:fill="DAEEF3" w:themeFill="accent5" w:themeFillTint="33"/>
          </w:tcPr>
          <w:p w:rsidR="00F7466E" w:rsidRPr="00082C2D" w:rsidRDefault="00F7466E" w:rsidP="00F7466E">
            <w:pPr>
              <w:keepNext/>
              <w:spacing w:line="276" w:lineRule="auto"/>
              <w:jc w:val="center"/>
              <w:rPr>
                <w:i/>
              </w:rPr>
            </w:pPr>
            <w:r w:rsidRPr="00082C2D">
              <w:rPr>
                <w:i/>
              </w:rPr>
              <w:t>Максимальный балл</w:t>
            </w:r>
          </w:p>
        </w:tc>
        <w:tc>
          <w:tcPr>
            <w:tcW w:w="1048" w:type="pct"/>
            <w:shd w:val="clear" w:color="auto" w:fill="DAEEF3" w:themeFill="accent5" w:themeFillTint="33"/>
          </w:tcPr>
          <w:p w:rsidR="00F7466E" w:rsidRPr="00082C2D" w:rsidRDefault="00F7466E" w:rsidP="00F7466E">
            <w:pPr>
              <w:keepNext/>
              <w:spacing w:line="276" w:lineRule="auto"/>
              <w:jc w:val="center"/>
              <w:rPr>
                <w:i/>
              </w:rPr>
            </w:pPr>
            <w:r w:rsidRPr="00082C2D">
              <w:rPr>
                <w:i/>
              </w:rPr>
              <w:t>Учитель-предметник</w:t>
            </w:r>
          </w:p>
        </w:tc>
        <w:tc>
          <w:tcPr>
            <w:tcW w:w="876" w:type="pct"/>
            <w:shd w:val="clear" w:color="auto" w:fill="DAEEF3" w:themeFill="accent5" w:themeFillTint="33"/>
          </w:tcPr>
          <w:p w:rsidR="00F7466E" w:rsidRPr="00082C2D" w:rsidRDefault="00F7466E" w:rsidP="00F7466E">
            <w:pPr>
              <w:keepNext/>
              <w:spacing w:line="276" w:lineRule="auto"/>
              <w:jc w:val="center"/>
              <w:rPr>
                <w:i/>
              </w:rPr>
            </w:pPr>
            <w:r w:rsidRPr="00082C2D">
              <w:rPr>
                <w:i/>
              </w:rPr>
              <w:t>Классный рук-ль</w:t>
            </w:r>
          </w:p>
          <w:p w:rsidR="00F7466E" w:rsidRPr="00082C2D" w:rsidRDefault="00F7466E" w:rsidP="00F7466E">
            <w:pPr>
              <w:keepNext/>
              <w:spacing w:line="276" w:lineRule="auto"/>
              <w:jc w:val="center"/>
              <w:rPr>
                <w:i/>
              </w:rPr>
            </w:pPr>
          </w:p>
        </w:tc>
      </w:tr>
      <w:tr w:rsidR="00F7466E" w:rsidRPr="00082C2D" w:rsidTr="00F7466E">
        <w:trPr>
          <w:trHeight w:val="319"/>
        </w:trPr>
        <w:tc>
          <w:tcPr>
            <w:tcW w:w="262" w:type="pct"/>
            <w:vMerge w:val="restart"/>
            <w:shd w:val="clear" w:color="auto" w:fill="EAF1DD" w:themeFill="accent3" w:themeFillTint="33"/>
          </w:tcPr>
          <w:p w:rsidR="00F7466E" w:rsidRPr="00082C2D" w:rsidRDefault="00F7466E" w:rsidP="00F7466E">
            <w:pPr>
              <w:keepNext/>
              <w:spacing w:line="276" w:lineRule="auto"/>
              <w:rPr>
                <w:i/>
              </w:rPr>
            </w:pPr>
            <w:r w:rsidRPr="00082C2D">
              <w:rPr>
                <w:i/>
              </w:rPr>
              <w:t>11А</w:t>
            </w: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Русский язык</w:t>
            </w:r>
          </w:p>
        </w:tc>
        <w:tc>
          <w:tcPr>
            <w:tcW w:w="392" w:type="pct"/>
            <w:shd w:val="clear" w:color="auto" w:fill="EAF1DD" w:themeFill="accent3" w:themeFillTint="33"/>
          </w:tcPr>
          <w:p w:rsidR="00F7466E" w:rsidRPr="00082C2D" w:rsidRDefault="00F7466E" w:rsidP="00F7466E">
            <w:pPr>
              <w:keepNext/>
              <w:spacing w:line="276" w:lineRule="auto"/>
              <w:jc w:val="center"/>
              <w:rPr>
                <w:i/>
              </w:rPr>
            </w:pPr>
            <w:r w:rsidRPr="00082C2D">
              <w:rPr>
                <w:i/>
              </w:rPr>
              <w:t>23</w:t>
            </w:r>
          </w:p>
        </w:tc>
        <w:tc>
          <w:tcPr>
            <w:tcW w:w="327" w:type="pct"/>
            <w:shd w:val="clear" w:color="auto" w:fill="EAF1DD" w:themeFill="accent3" w:themeFillTint="33"/>
          </w:tcPr>
          <w:p w:rsidR="00F7466E" w:rsidRPr="00082C2D" w:rsidRDefault="00F7466E" w:rsidP="00F7466E">
            <w:pPr>
              <w:keepNext/>
              <w:spacing w:line="276" w:lineRule="auto"/>
              <w:jc w:val="center"/>
              <w:rPr>
                <w:i/>
              </w:rPr>
            </w:pPr>
            <w:r w:rsidRPr="00082C2D">
              <w:rPr>
                <w:i/>
              </w:rPr>
              <w:t>68,2</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42</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95</w:t>
            </w:r>
          </w:p>
        </w:tc>
        <w:tc>
          <w:tcPr>
            <w:tcW w:w="1048" w:type="pct"/>
            <w:shd w:val="clear" w:color="auto" w:fill="EAF1DD" w:themeFill="accent3" w:themeFillTint="33"/>
          </w:tcPr>
          <w:p w:rsidR="00F7466E" w:rsidRPr="00082C2D" w:rsidRDefault="00F7466E" w:rsidP="00F7466E">
            <w:pPr>
              <w:keepNext/>
              <w:spacing w:line="276" w:lineRule="auto"/>
              <w:jc w:val="center"/>
              <w:rPr>
                <w:i/>
              </w:rPr>
            </w:pPr>
            <w:proofErr w:type="spellStart"/>
            <w:r w:rsidRPr="00082C2D">
              <w:rPr>
                <w:i/>
              </w:rPr>
              <w:t>Олесик</w:t>
            </w:r>
            <w:proofErr w:type="spellEnd"/>
            <w:r w:rsidRPr="00082C2D">
              <w:rPr>
                <w:i/>
              </w:rPr>
              <w:t xml:space="preserve"> Т.А.</w:t>
            </w:r>
          </w:p>
        </w:tc>
        <w:tc>
          <w:tcPr>
            <w:tcW w:w="876" w:type="pct"/>
            <w:vMerge w:val="restart"/>
            <w:shd w:val="clear" w:color="auto" w:fill="EAF1DD" w:themeFill="accent3" w:themeFillTint="33"/>
          </w:tcPr>
          <w:p w:rsidR="00F7466E" w:rsidRPr="00082C2D" w:rsidRDefault="00F7466E" w:rsidP="00F7466E">
            <w:pPr>
              <w:keepNext/>
              <w:spacing w:line="276" w:lineRule="auto"/>
              <w:jc w:val="center"/>
              <w:rPr>
                <w:i/>
              </w:rPr>
            </w:pPr>
            <w:r w:rsidRPr="00082C2D">
              <w:rPr>
                <w:i/>
              </w:rPr>
              <w:t>Струкова Л.В.</w:t>
            </w:r>
          </w:p>
        </w:tc>
      </w:tr>
      <w:tr w:rsidR="00F7466E" w:rsidRPr="00082C2D" w:rsidTr="00F7466E">
        <w:trPr>
          <w:trHeight w:val="328"/>
        </w:trPr>
        <w:tc>
          <w:tcPr>
            <w:tcW w:w="262" w:type="pct"/>
            <w:vMerge/>
            <w:shd w:val="clear" w:color="auto" w:fill="EAF1DD" w:themeFill="accent3" w:themeFillTint="33"/>
          </w:tcPr>
          <w:p w:rsidR="00F7466E" w:rsidRPr="00082C2D" w:rsidRDefault="00F7466E" w:rsidP="00F7466E">
            <w:pPr>
              <w:keepNext/>
              <w:spacing w:line="276" w:lineRule="auto"/>
              <w:jc w:val="center"/>
              <w:rPr>
                <w:i/>
              </w:rPr>
            </w:pP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 xml:space="preserve">Математика </w:t>
            </w:r>
          </w:p>
          <w:p w:rsidR="00F7466E" w:rsidRPr="00082C2D" w:rsidRDefault="00F7466E" w:rsidP="00F7466E">
            <w:pPr>
              <w:keepNext/>
              <w:spacing w:line="276" w:lineRule="auto"/>
              <w:jc w:val="center"/>
              <w:rPr>
                <w:i/>
              </w:rPr>
            </w:pPr>
            <w:r w:rsidRPr="00082C2D">
              <w:rPr>
                <w:i/>
              </w:rPr>
              <w:t>(профиль)</w:t>
            </w:r>
          </w:p>
        </w:tc>
        <w:tc>
          <w:tcPr>
            <w:tcW w:w="392" w:type="pct"/>
            <w:shd w:val="clear" w:color="auto" w:fill="EAF1DD" w:themeFill="accent3" w:themeFillTint="33"/>
          </w:tcPr>
          <w:p w:rsidR="00F7466E" w:rsidRPr="00082C2D" w:rsidRDefault="00F7466E" w:rsidP="00F7466E">
            <w:pPr>
              <w:keepNext/>
              <w:spacing w:line="276" w:lineRule="auto"/>
              <w:jc w:val="center"/>
              <w:rPr>
                <w:i/>
              </w:rPr>
            </w:pPr>
            <w:r w:rsidRPr="00082C2D">
              <w:rPr>
                <w:i/>
              </w:rPr>
              <w:t>1</w:t>
            </w:r>
          </w:p>
        </w:tc>
        <w:tc>
          <w:tcPr>
            <w:tcW w:w="327" w:type="pct"/>
            <w:shd w:val="clear" w:color="auto" w:fill="EAF1DD" w:themeFill="accent3" w:themeFillTint="33"/>
          </w:tcPr>
          <w:p w:rsidR="00F7466E" w:rsidRPr="00082C2D" w:rsidRDefault="00F7466E" w:rsidP="00F7466E">
            <w:pPr>
              <w:keepNext/>
              <w:spacing w:line="276" w:lineRule="auto"/>
              <w:jc w:val="center"/>
              <w:rPr>
                <w:i/>
              </w:rPr>
            </w:pPr>
            <w:r w:rsidRPr="00082C2D">
              <w:rPr>
                <w:i/>
              </w:rPr>
              <w:t>34</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34</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34</w:t>
            </w:r>
          </w:p>
        </w:tc>
        <w:tc>
          <w:tcPr>
            <w:tcW w:w="1048" w:type="pct"/>
            <w:shd w:val="clear" w:color="auto" w:fill="EAF1DD" w:themeFill="accent3" w:themeFillTint="33"/>
          </w:tcPr>
          <w:p w:rsidR="00F7466E" w:rsidRPr="00082C2D" w:rsidRDefault="00F7466E" w:rsidP="00F7466E">
            <w:pPr>
              <w:keepNext/>
              <w:spacing w:line="276" w:lineRule="auto"/>
              <w:jc w:val="center"/>
              <w:rPr>
                <w:i/>
              </w:rPr>
            </w:pPr>
            <w:r w:rsidRPr="00082C2D">
              <w:rPr>
                <w:i/>
              </w:rPr>
              <w:t>Пишкова А.В.</w:t>
            </w:r>
          </w:p>
        </w:tc>
        <w:tc>
          <w:tcPr>
            <w:tcW w:w="876" w:type="pct"/>
            <w:vMerge/>
            <w:shd w:val="clear" w:color="auto" w:fill="EAF1DD" w:themeFill="accent3" w:themeFillTint="33"/>
          </w:tcPr>
          <w:p w:rsidR="00F7466E" w:rsidRPr="00082C2D" w:rsidRDefault="00F7466E" w:rsidP="00F7466E">
            <w:pPr>
              <w:keepNext/>
              <w:spacing w:line="276" w:lineRule="auto"/>
              <w:jc w:val="center"/>
              <w:rPr>
                <w:i/>
              </w:rPr>
            </w:pPr>
          </w:p>
        </w:tc>
      </w:tr>
      <w:tr w:rsidR="00F7466E" w:rsidRPr="00082C2D" w:rsidTr="00F7466E">
        <w:trPr>
          <w:trHeight w:val="328"/>
        </w:trPr>
        <w:tc>
          <w:tcPr>
            <w:tcW w:w="262" w:type="pct"/>
            <w:vMerge/>
            <w:shd w:val="clear" w:color="auto" w:fill="EAF1DD" w:themeFill="accent3" w:themeFillTint="33"/>
          </w:tcPr>
          <w:p w:rsidR="00F7466E" w:rsidRPr="00082C2D" w:rsidRDefault="00F7466E" w:rsidP="00F7466E">
            <w:pPr>
              <w:keepNext/>
              <w:spacing w:line="276" w:lineRule="auto"/>
              <w:jc w:val="center"/>
              <w:rPr>
                <w:i/>
              </w:rPr>
            </w:pP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История</w:t>
            </w:r>
          </w:p>
        </w:tc>
        <w:tc>
          <w:tcPr>
            <w:tcW w:w="392" w:type="pct"/>
            <w:shd w:val="clear" w:color="auto" w:fill="EAF1DD" w:themeFill="accent3" w:themeFillTint="33"/>
          </w:tcPr>
          <w:p w:rsidR="00F7466E" w:rsidRPr="00082C2D" w:rsidRDefault="00F7466E" w:rsidP="00F7466E">
            <w:pPr>
              <w:keepNext/>
              <w:spacing w:line="276" w:lineRule="auto"/>
              <w:jc w:val="center"/>
              <w:rPr>
                <w:i/>
              </w:rPr>
            </w:pPr>
            <w:r w:rsidRPr="00082C2D">
              <w:rPr>
                <w:i/>
              </w:rPr>
              <w:t>3</w:t>
            </w:r>
          </w:p>
        </w:tc>
        <w:tc>
          <w:tcPr>
            <w:tcW w:w="327" w:type="pct"/>
            <w:shd w:val="clear" w:color="auto" w:fill="EAF1DD" w:themeFill="accent3" w:themeFillTint="33"/>
          </w:tcPr>
          <w:p w:rsidR="00F7466E" w:rsidRPr="00082C2D" w:rsidRDefault="00F7466E" w:rsidP="00F7466E">
            <w:pPr>
              <w:keepNext/>
              <w:spacing w:line="276" w:lineRule="auto"/>
              <w:jc w:val="center"/>
              <w:rPr>
                <w:i/>
              </w:rPr>
            </w:pPr>
            <w:r w:rsidRPr="00082C2D">
              <w:rPr>
                <w:i/>
              </w:rPr>
              <w:t>44</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34</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58</w:t>
            </w:r>
          </w:p>
        </w:tc>
        <w:tc>
          <w:tcPr>
            <w:tcW w:w="1048" w:type="pct"/>
            <w:shd w:val="clear" w:color="auto" w:fill="EAF1DD" w:themeFill="accent3" w:themeFillTint="33"/>
          </w:tcPr>
          <w:p w:rsidR="00F7466E" w:rsidRPr="00082C2D" w:rsidRDefault="00F7466E" w:rsidP="00F7466E">
            <w:pPr>
              <w:keepNext/>
              <w:spacing w:line="276" w:lineRule="auto"/>
              <w:jc w:val="center"/>
              <w:rPr>
                <w:i/>
              </w:rPr>
            </w:pPr>
            <w:r w:rsidRPr="00082C2D">
              <w:rPr>
                <w:i/>
              </w:rPr>
              <w:t>Малкова Н.М.</w:t>
            </w:r>
          </w:p>
        </w:tc>
        <w:tc>
          <w:tcPr>
            <w:tcW w:w="876" w:type="pct"/>
            <w:vMerge/>
            <w:shd w:val="clear" w:color="auto" w:fill="EAF1DD" w:themeFill="accent3" w:themeFillTint="33"/>
          </w:tcPr>
          <w:p w:rsidR="00F7466E" w:rsidRPr="00082C2D" w:rsidRDefault="00F7466E" w:rsidP="00F7466E">
            <w:pPr>
              <w:keepNext/>
              <w:spacing w:line="276" w:lineRule="auto"/>
              <w:jc w:val="center"/>
              <w:rPr>
                <w:i/>
              </w:rPr>
            </w:pPr>
          </w:p>
        </w:tc>
      </w:tr>
      <w:tr w:rsidR="00F7466E" w:rsidRPr="00082C2D" w:rsidTr="00F7466E">
        <w:trPr>
          <w:trHeight w:val="328"/>
        </w:trPr>
        <w:tc>
          <w:tcPr>
            <w:tcW w:w="262" w:type="pct"/>
            <w:vMerge/>
            <w:shd w:val="clear" w:color="auto" w:fill="EAF1DD" w:themeFill="accent3" w:themeFillTint="33"/>
          </w:tcPr>
          <w:p w:rsidR="00F7466E" w:rsidRPr="00082C2D" w:rsidRDefault="00F7466E" w:rsidP="00F7466E">
            <w:pPr>
              <w:keepNext/>
              <w:spacing w:line="276" w:lineRule="auto"/>
              <w:jc w:val="center"/>
              <w:rPr>
                <w:i/>
              </w:rPr>
            </w:pP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Литература</w:t>
            </w:r>
          </w:p>
        </w:tc>
        <w:tc>
          <w:tcPr>
            <w:tcW w:w="392" w:type="pct"/>
            <w:shd w:val="clear" w:color="auto" w:fill="EAF1DD" w:themeFill="accent3" w:themeFillTint="33"/>
          </w:tcPr>
          <w:p w:rsidR="00F7466E" w:rsidRPr="00082C2D" w:rsidRDefault="00F7466E" w:rsidP="00F7466E">
            <w:pPr>
              <w:keepNext/>
              <w:spacing w:line="276" w:lineRule="auto"/>
              <w:jc w:val="center"/>
              <w:rPr>
                <w:i/>
              </w:rPr>
            </w:pPr>
            <w:r w:rsidRPr="00082C2D">
              <w:rPr>
                <w:i/>
              </w:rPr>
              <w:t>3</w:t>
            </w:r>
          </w:p>
        </w:tc>
        <w:tc>
          <w:tcPr>
            <w:tcW w:w="327" w:type="pct"/>
            <w:shd w:val="clear" w:color="auto" w:fill="EAF1DD" w:themeFill="accent3" w:themeFillTint="33"/>
          </w:tcPr>
          <w:p w:rsidR="00F7466E" w:rsidRPr="00082C2D" w:rsidRDefault="00F7466E" w:rsidP="00F7466E">
            <w:pPr>
              <w:keepNext/>
              <w:spacing w:line="276" w:lineRule="auto"/>
              <w:jc w:val="center"/>
              <w:rPr>
                <w:i/>
              </w:rPr>
            </w:pPr>
            <w:r w:rsidRPr="00082C2D">
              <w:rPr>
                <w:i/>
              </w:rPr>
              <w:t>67</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53</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87</w:t>
            </w:r>
          </w:p>
        </w:tc>
        <w:tc>
          <w:tcPr>
            <w:tcW w:w="1048" w:type="pct"/>
            <w:shd w:val="clear" w:color="auto" w:fill="EAF1DD" w:themeFill="accent3" w:themeFillTint="33"/>
          </w:tcPr>
          <w:p w:rsidR="00F7466E" w:rsidRPr="00082C2D" w:rsidRDefault="00F7466E" w:rsidP="00F7466E">
            <w:pPr>
              <w:keepNext/>
              <w:spacing w:line="276" w:lineRule="auto"/>
              <w:jc w:val="center"/>
              <w:rPr>
                <w:i/>
              </w:rPr>
            </w:pPr>
            <w:proofErr w:type="spellStart"/>
            <w:r w:rsidRPr="00082C2D">
              <w:rPr>
                <w:i/>
              </w:rPr>
              <w:t>Олесик</w:t>
            </w:r>
            <w:proofErr w:type="spellEnd"/>
            <w:r w:rsidRPr="00082C2D">
              <w:rPr>
                <w:i/>
              </w:rPr>
              <w:t xml:space="preserve"> Т.А.</w:t>
            </w:r>
          </w:p>
        </w:tc>
        <w:tc>
          <w:tcPr>
            <w:tcW w:w="876" w:type="pct"/>
            <w:vMerge/>
            <w:shd w:val="clear" w:color="auto" w:fill="EAF1DD" w:themeFill="accent3" w:themeFillTint="33"/>
          </w:tcPr>
          <w:p w:rsidR="00F7466E" w:rsidRPr="00082C2D" w:rsidRDefault="00F7466E" w:rsidP="00F7466E">
            <w:pPr>
              <w:keepNext/>
              <w:spacing w:line="276" w:lineRule="auto"/>
              <w:jc w:val="center"/>
              <w:rPr>
                <w:i/>
              </w:rPr>
            </w:pPr>
          </w:p>
        </w:tc>
      </w:tr>
      <w:tr w:rsidR="00F7466E" w:rsidRPr="00082C2D" w:rsidTr="00F7466E">
        <w:trPr>
          <w:trHeight w:val="328"/>
        </w:trPr>
        <w:tc>
          <w:tcPr>
            <w:tcW w:w="262" w:type="pct"/>
            <w:vMerge/>
            <w:shd w:val="clear" w:color="auto" w:fill="EAF1DD" w:themeFill="accent3" w:themeFillTint="33"/>
          </w:tcPr>
          <w:p w:rsidR="00F7466E" w:rsidRPr="00082C2D" w:rsidRDefault="00F7466E" w:rsidP="00F7466E">
            <w:pPr>
              <w:keepNext/>
              <w:spacing w:line="276" w:lineRule="auto"/>
              <w:jc w:val="center"/>
              <w:rPr>
                <w:i/>
              </w:rPr>
            </w:pP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Обществознание</w:t>
            </w:r>
          </w:p>
        </w:tc>
        <w:tc>
          <w:tcPr>
            <w:tcW w:w="392" w:type="pct"/>
            <w:shd w:val="clear" w:color="auto" w:fill="EAF1DD" w:themeFill="accent3" w:themeFillTint="33"/>
          </w:tcPr>
          <w:p w:rsidR="00F7466E" w:rsidRPr="00082C2D" w:rsidRDefault="00F7466E" w:rsidP="00F7466E">
            <w:pPr>
              <w:keepNext/>
              <w:spacing w:line="276" w:lineRule="auto"/>
              <w:jc w:val="center"/>
              <w:rPr>
                <w:i/>
              </w:rPr>
            </w:pPr>
          </w:p>
        </w:tc>
        <w:tc>
          <w:tcPr>
            <w:tcW w:w="327" w:type="pct"/>
            <w:shd w:val="clear" w:color="auto" w:fill="EAF1DD" w:themeFill="accent3" w:themeFillTint="33"/>
          </w:tcPr>
          <w:p w:rsidR="00F7466E" w:rsidRPr="00082C2D" w:rsidRDefault="00F7466E" w:rsidP="00F7466E">
            <w:pPr>
              <w:keepNext/>
              <w:spacing w:line="276" w:lineRule="auto"/>
              <w:jc w:val="center"/>
              <w:rPr>
                <w:i/>
              </w:rPr>
            </w:pPr>
          </w:p>
        </w:tc>
        <w:tc>
          <w:tcPr>
            <w:tcW w:w="393" w:type="pct"/>
            <w:shd w:val="clear" w:color="auto" w:fill="EAF1DD" w:themeFill="accent3" w:themeFillTint="33"/>
          </w:tcPr>
          <w:p w:rsidR="00F7466E" w:rsidRPr="00082C2D" w:rsidRDefault="00F7466E" w:rsidP="00F7466E">
            <w:pPr>
              <w:keepNext/>
              <w:spacing w:line="276" w:lineRule="auto"/>
              <w:jc w:val="center"/>
              <w:rPr>
                <w:i/>
              </w:rPr>
            </w:pPr>
          </w:p>
        </w:tc>
        <w:tc>
          <w:tcPr>
            <w:tcW w:w="458" w:type="pct"/>
            <w:shd w:val="clear" w:color="auto" w:fill="EAF1DD" w:themeFill="accent3" w:themeFillTint="33"/>
          </w:tcPr>
          <w:p w:rsidR="00F7466E" w:rsidRPr="00082C2D" w:rsidRDefault="00F7466E" w:rsidP="00F7466E">
            <w:pPr>
              <w:keepNext/>
              <w:spacing w:line="276" w:lineRule="auto"/>
              <w:jc w:val="center"/>
              <w:rPr>
                <w:i/>
                <w:lang w:val="en-US"/>
              </w:rPr>
            </w:pPr>
          </w:p>
        </w:tc>
        <w:tc>
          <w:tcPr>
            <w:tcW w:w="458" w:type="pct"/>
            <w:shd w:val="clear" w:color="auto" w:fill="EAF1DD" w:themeFill="accent3" w:themeFillTint="33"/>
          </w:tcPr>
          <w:p w:rsidR="00F7466E" w:rsidRPr="00082C2D" w:rsidRDefault="00F7466E" w:rsidP="00F7466E">
            <w:pPr>
              <w:keepNext/>
              <w:spacing w:line="276" w:lineRule="auto"/>
              <w:jc w:val="center"/>
              <w:rPr>
                <w:i/>
              </w:rPr>
            </w:pPr>
          </w:p>
        </w:tc>
        <w:tc>
          <w:tcPr>
            <w:tcW w:w="1048" w:type="pct"/>
            <w:shd w:val="clear" w:color="auto" w:fill="EAF1DD" w:themeFill="accent3" w:themeFillTint="33"/>
          </w:tcPr>
          <w:p w:rsidR="00F7466E" w:rsidRPr="00082C2D" w:rsidRDefault="00F7466E" w:rsidP="00F7466E">
            <w:pPr>
              <w:keepNext/>
              <w:spacing w:line="276" w:lineRule="auto"/>
              <w:jc w:val="center"/>
              <w:rPr>
                <w:i/>
              </w:rPr>
            </w:pPr>
            <w:r w:rsidRPr="00082C2D">
              <w:rPr>
                <w:i/>
              </w:rPr>
              <w:t>Малкова Н.М.</w:t>
            </w:r>
          </w:p>
        </w:tc>
        <w:tc>
          <w:tcPr>
            <w:tcW w:w="876" w:type="pct"/>
            <w:vMerge/>
            <w:shd w:val="clear" w:color="auto" w:fill="EAF1DD" w:themeFill="accent3" w:themeFillTint="33"/>
          </w:tcPr>
          <w:p w:rsidR="00F7466E" w:rsidRPr="00082C2D" w:rsidRDefault="00F7466E" w:rsidP="00F7466E">
            <w:pPr>
              <w:keepNext/>
              <w:spacing w:line="276" w:lineRule="auto"/>
              <w:jc w:val="center"/>
              <w:rPr>
                <w:i/>
              </w:rPr>
            </w:pPr>
          </w:p>
        </w:tc>
      </w:tr>
      <w:tr w:rsidR="00F7466E" w:rsidRPr="00082C2D" w:rsidTr="00F7466E">
        <w:trPr>
          <w:trHeight w:val="328"/>
        </w:trPr>
        <w:tc>
          <w:tcPr>
            <w:tcW w:w="262" w:type="pct"/>
            <w:vMerge/>
            <w:shd w:val="clear" w:color="auto" w:fill="EAF1DD" w:themeFill="accent3" w:themeFillTint="33"/>
          </w:tcPr>
          <w:p w:rsidR="00F7466E" w:rsidRPr="00082C2D" w:rsidRDefault="00F7466E" w:rsidP="00F7466E">
            <w:pPr>
              <w:keepNext/>
              <w:spacing w:line="276" w:lineRule="auto"/>
              <w:jc w:val="center"/>
              <w:rPr>
                <w:i/>
              </w:rPr>
            </w:pP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Биология</w:t>
            </w:r>
          </w:p>
        </w:tc>
        <w:tc>
          <w:tcPr>
            <w:tcW w:w="392" w:type="pct"/>
            <w:shd w:val="clear" w:color="auto" w:fill="EAF1DD" w:themeFill="accent3" w:themeFillTint="33"/>
          </w:tcPr>
          <w:p w:rsidR="00F7466E" w:rsidRPr="00082C2D" w:rsidRDefault="00F7466E" w:rsidP="00F7466E">
            <w:pPr>
              <w:keepNext/>
              <w:spacing w:line="276" w:lineRule="auto"/>
              <w:jc w:val="center"/>
              <w:rPr>
                <w:i/>
              </w:rPr>
            </w:pPr>
            <w:r w:rsidRPr="00082C2D">
              <w:rPr>
                <w:i/>
              </w:rPr>
              <w:t>3</w:t>
            </w:r>
          </w:p>
        </w:tc>
        <w:tc>
          <w:tcPr>
            <w:tcW w:w="327" w:type="pct"/>
            <w:shd w:val="clear" w:color="auto" w:fill="EAF1DD" w:themeFill="accent3" w:themeFillTint="33"/>
          </w:tcPr>
          <w:p w:rsidR="00F7466E" w:rsidRPr="00082C2D" w:rsidRDefault="00F7466E" w:rsidP="00F7466E">
            <w:pPr>
              <w:keepNext/>
              <w:spacing w:line="276" w:lineRule="auto"/>
              <w:jc w:val="center"/>
              <w:rPr>
                <w:i/>
              </w:rPr>
            </w:pPr>
            <w:r w:rsidRPr="00082C2D">
              <w:rPr>
                <w:i/>
              </w:rPr>
              <w:t>57,6</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47</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71</w:t>
            </w:r>
          </w:p>
        </w:tc>
        <w:tc>
          <w:tcPr>
            <w:tcW w:w="1048" w:type="pct"/>
            <w:shd w:val="clear" w:color="auto" w:fill="EAF1DD" w:themeFill="accent3" w:themeFillTint="33"/>
          </w:tcPr>
          <w:p w:rsidR="00F7466E" w:rsidRPr="00082C2D" w:rsidRDefault="00F7466E" w:rsidP="00F7466E">
            <w:pPr>
              <w:keepNext/>
              <w:spacing w:line="276" w:lineRule="auto"/>
              <w:jc w:val="center"/>
              <w:rPr>
                <w:i/>
              </w:rPr>
            </w:pPr>
            <w:proofErr w:type="spellStart"/>
            <w:r w:rsidRPr="00082C2D">
              <w:rPr>
                <w:i/>
              </w:rPr>
              <w:t>Шиповалова</w:t>
            </w:r>
            <w:proofErr w:type="spellEnd"/>
            <w:r w:rsidRPr="00082C2D">
              <w:rPr>
                <w:i/>
              </w:rPr>
              <w:t xml:space="preserve"> Т.В.</w:t>
            </w:r>
          </w:p>
        </w:tc>
        <w:tc>
          <w:tcPr>
            <w:tcW w:w="876" w:type="pct"/>
            <w:vMerge/>
            <w:shd w:val="clear" w:color="auto" w:fill="EAF1DD" w:themeFill="accent3" w:themeFillTint="33"/>
          </w:tcPr>
          <w:p w:rsidR="00F7466E" w:rsidRPr="00082C2D" w:rsidRDefault="00F7466E" w:rsidP="00F7466E">
            <w:pPr>
              <w:keepNext/>
              <w:spacing w:line="276" w:lineRule="auto"/>
              <w:jc w:val="center"/>
              <w:rPr>
                <w:i/>
              </w:rPr>
            </w:pPr>
          </w:p>
        </w:tc>
      </w:tr>
      <w:tr w:rsidR="00F7466E" w:rsidRPr="00082C2D" w:rsidTr="00F7466E">
        <w:trPr>
          <w:trHeight w:val="328"/>
        </w:trPr>
        <w:tc>
          <w:tcPr>
            <w:tcW w:w="262" w:type="pct"/>
            <w:vMerge/>
            <w:shd w:val="clear" w:color="auto" w:fill="EAF1DD" w:themeFill="accent3" w:themeFillTint="33"/>
          </w:tcPr>
          <w:p w:rsidR="00F7466E" w:rsidRPr="00082C2D" w:rsidRDefault="00F7466E" w:rsidP="00F7466E">
            <w:pPr>
              <w:keepNext/>
              <w:spacing w:line="276" w:lineRule="auto"/>
              <w:jc w:val="center"/>
              <w:rPr>
                <w:i/>
              </w:rPr>
            </w:pP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Химия</w:t>
            </w:r>
          </w:p>
        </w:tc>
        <w:tc>
          <w:tcPr>
            <w:tcW w:w="392" w:type="pct"/>
            <w:shd w:val="clear" w:color="auto" w:fill="EAF1DD" w:themeFill="accent3" w:themeFillTint="33"/>
          </w:tcPr>
          <w:p w:rsidR="00F7466E" w:rsidRPr="00082C2D" w:rsidRDefault="00F7466E" w:rsidP="00F7466E">
            <w:pPr>
              <w:keepNext/>
              <w:spacing w:line="276" w:lineRule="auto"/>
              <w:jc w:val="center"/>
              <w:rPr>
                <w:i/>
              </w:rPr>
            </w:pPr>
            <w:r w:rsidRPr="00082C2D">
              <w:rPr>
                <w:i/>
              </w:rPr>
              <w:t>2</w:t>
            </w:r>
          </w:p>
        </w:tc>
        <w:tc>
          <w:tcPr>
            <w:tcW w:w="327" w:type="pct"/>
            <w:shd w:val="clear" w:color="auto" w:fill="EAF1DD" w:themeFill="accent3" w:themeFillTint="33"/>
          </w:tcPr>
          <w:p w:rsidR="00F7466E" w:rsidRPr="00082C2D" w:rsidRDefault="00F7466E" w:rsidP="00F7466E">
            <w:pPr>
              <w:keepNext/>
              <w:spacing w:line="276" w:lineRule="auto"/>
              <w:jc w:val="center"/>
              <w:rPr>
                <w:i/>
              </w:rPr>
            </w:pPr>
            <w:r w:rsidRPr="00082C2D">
              <w:rPr>
                <w:i/>
              </w:rPr>
              <w:t>61</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51</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71</w:t>
            </w:r>
          </w:p>
        </w:tc>
        <w:tc>
          <w:tcPr>
            <w:tcW w:w="1048" w:type="pct"/>
            <w:shd w:val="clear" w:color="auto" w:fill="EAF1DD" w:themeFill="accent3" w:themeFillTint="33"/>
          </w:tcPr>
          <w:p w:rsidR="00F7466E" w:rsidRPr="00082C2D" w:rsidRDefault="00F7466E" w:rsidP="00F7466E">
            <w:pPr>
              <w:keepNext/>
              <w:spacing w:line="276" w:lineRule="auto"/>
              <w:jc w:val="center"/>
              <w:rPr>
                <w:i/>
              </w:rPr>
            </w:pPr>
            <w:r w:rsidRPr="00082C2D">
              <w:rPr>
                <w:i/>
              </w:rPr>
              <w:t>Фирсова Л.Н.</w:t>
            </w:r>
          </w:p>
        </w:tc>
        <w:tc>
          <w:tcPr>
            <w:tcW w:w="876" w:type="pct"/>
            <w:vMerge/>
            <w:shd w:val="clear" w:color="auto" w:fill="EAF1DD" w:themeFill="accent3" w:themeFillTint="33"/>
          </w:tcPr>
          <w:p w:rsidR="00F7466E" w:rsidRPr="00082C2D" w:rsidRDefault="00F7466E" w:rsidP="00F7466E">
            <w:pPr>
              <w:keepNext/>
              <w:spacing w:line="276" w:lineRule="auto"/>
              <w:jc w:val="center"/>
              <w:rPr>
                <w:i/>
              </w:rPr>
            </w:pPr>
          </w:p>
        </w:tc>
      </w:tr>
      <w:tr w:rsidR="00F7466E" w:rsidRPr="00082C2D" w:rsidTr="00F7466E">
        <w:trPr>
          <w:trHeight w:val="319"/>
        </w:trPr>
        <w:tc>
          <w:tcPr>
            <w:tcW w:w="262" w:type="pct"/>
            <w:vMerge w:val="restart"/>
            <w:shd w:val="clear" w:color="auto" w:fill="EAF1DD" w:themeFill="accent3" w:themeFillTint="33"/>
          </w:tcPr>
          <w:p w:rsidR="00F7466E" w:rsidRPr="00082C2D" w:rsidRDefault="00F7466E" w:rsidP="00F7466E">
            <w:pPr>
              <w:keepNext/>
              <w:spacing w:line="276" w:lineRule="auto"/>
              <w:jc w:val="center"/>
              <w:rPr>
                <w:i/>
              </w:rPr>
            </w:pPr>
            <w:r w:rsidRPr="00082C2D">
              <w:rPr>
                <w:i/>
              </w:rPr>
              <w:t>11 Б</w:t>
            </w: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Русский язык</w:t>
            </w:r>
          </w:p>
        </w:tc>
        <w:tc>
          <w:tcPr>
            <w:tcW w:w="392" w:type="pct"/>
            <w:shd w:val="clear" w:color="auto" w:fill="EAF1DD" w:themeFill="accent3" w:themeFillTint="33"/>
          </w:tcPr>
          <w:p w:rsidR="00F7466E" w:rsidRPr="00082C2D" w:rsidRDefault="00F7466E" w:rsidP="00F7466E">
            <w:pPr>
              <w:keepNext/>
              <w:spacing w:line="276" w:lineRule="auto"/>
              <w:jc w:val="center"/>
              <w:rPr>
                <w:i/>
              </w:rPr>
            </w:pPr>
            <w:r w:rsidRPr="00082C2D">
              <w:rPr>
                <w:i/>
              </w:rPr>
              <w:t>17</w:t>
            </w:r>
          </w:p>
        </w:tc>
        <w:tc>
          <w:tcPr>
            <w:tcW w:w="327" w:type="pct"/>
            <w:shd w:val="clear" w:color="auto" w:fill="EAF1DD" w:themeFill="accent3" w:themeFillTint="33"/>
          </w:tcPr>
          <w:p w:rsidR="00F7466E" w:rsidRPr="00082C2D" w:rsidRDefault="00F7466E" w:rsidP="00F7466E">
            <w:pPr>
              <w:keepNext/>
              <w:spacing w:line="276" w:lineRule="auto"/>
              <w:jc w:val="center"/>
              <w:rPr>
                <w:i/>
              </w:rPr>
            </w:pPr>
            <w:r w:rsidRPr="00082C2D">
              <w:rPr>
                <w:i/>
              </w:rPr>
              <w:t>71,6</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49</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93</w:t>
            </w:r>
          </w:p>
        </w:tc>
        <w:tc>
          <w:tcPr>
            <w:tcW w:w="1048" w:type="pct"/>
            <w:shd w:val="clear" w:color="auto" w:fill="EAF1DD" w:themeFill="accent3" w:themeFillTint="33"/>
          </w:tcPr>
          <w:p w:rsidR="00F7466E" w:rsidRPr="00082C2D" w:rsidRDefault="00F7466E" w:rsidP="00F7466E">
            <w:pPr>
              <w:keepNext/>
              <w:spacing w:line="276" w:lineRule="auto"/>
              <w:jc w:val="center"/>
              <w:rPr>
                <w:i/>
              </w:rPr>
            </w:pPr>
            <w:proofErr w:type="spellStart"/>
            <w:r w:rsidRPr="00082C2D">
              <w:rPr>
                <w:i/>
              </w:rPr>
              <w:t>Олесик</w:t>
            </w:r>
            <w:proofErr w:type="spellEnd"/>
            <w:r w:rsidRPr="00082C2D">
              <w:rPr>
                <w:i/>
              </w:rPr>
              <w:t xml:space="preserve"> Т.А.</w:t>
            </w:r>
          </w:p>
        </w:tc>
        <w:tc>
          <w:tcPr>
            <w:tcW w:w="876" w:type="pct"/>
            <w:vMerge w:val="restart"/>
            <w:shd w:val="clear" w:color="auto" w:fill="EAF1DD" w:themeFill="accent3" w:themeFillTint="33"/>
          </w:tcPr>
          <w:p w:rsidR="00F7466E" w:rsidRPr="00082C2D" w:rsidRDefault="00F7466E" w:rsidP="00F7466E">
            <w:pPr>
              <w:keepNext/>
              <w:spacing w:line="276" w:lineRule="auto"/>
              <w:jc w:val="center"/>
              <w:rPr>
                <w:i/>
              </w:rPr>
            </w:pPr>
            <w:r w:rsidRPr="00082C2D">
              <w:rPr>
                <w:i/>
              </w:rPr>
              <w:t>Старкова Е.А.</w:t>
            </w:r>
          </w:p>
        </w:tc>
      </w:tr>
      <w:tr w:rsidR="00F7466E" w:rsidRPr="00082C2D" w:rsidTr="00F7466E">
        <w:trPr>
          <w:trHeight w:val="328"/>
        </w:trPr>
        <w:tc>
          <w:tcPr>
            <w:tcW w:w="262" w:type="pct"/>
            <w:vMerge/>
            <w:shd w:val="clear" w:color="auto" w:fill="EAF1DD" w:themeFill="accent3" w:themeFillTint="33"/>
          </w:tcPr>
          <w:p w:rsidR="00F7466E" w:rsidRPr="00082C2D" w:rsidRDefault="00F7466E" w:rsidP="00F7466E">
            <w:pPr>
              <w:keepNext/>
              <w:spacing w:line="276" w:lineRule="auto"/>
              <w:jc w:val="center"/>
              <w:rPr>
                <w:i/>
              </w:rPr>
            </w:pP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Математика</w:t>
            </w:r>
          </w:p>
          <w:p w:rsidR="00F7466E" w:rsidRPr="00082C2D" w:rsidRDefault="00F7466E" w:rsidP="00F7466E">
            <w:pPr>
              <w:keepNext/>
              <w:spacing w:line="276" w:lineRule="auto"/>
              <w:jc w:val="center"/>
              <w:rPr>
                <w:i/>
              </w:rPr>
            </w:pPr>
            <w:r w:rsidRPr="00082C2D">
              <w:rPr>
                <w:i/>
              </w:rPr>
              <w:t>(профиль)</w:t>
            </w:r>
          </w:p>
        </w:tc>
        <w:tc>
          <w:tcPr>
            <w:tcW w:w="392" w:type="pct"/>
            <w:shd w:val="clear" w:color="auto" w:fill="EAF1DD" w:themeFill="accent3" w:themeFillTint="33"/>
          </w:tcPr>
          <w:p w:rsidR="00F7466E" w:rsidRPr="00082C2D" w:rsidRDefault="00F7466E" w:rsidP="00F7466E">
            <w:pPr>
              <w:keepNext/>
              <w:spacing w:line="276" w:lineRule="auto"/>
              <w:jc w:val="center"/>
              <w:rPr>
                <w:i/>
                <w:lang w:val="en-US"/>
              </w:rPr>
            </w:pPr>
            <w:r w:rsidRPr="00082C2D">
              <w:rPr>
                <w:i/>
                <w:lang w:val="en-US"/>
              </w:rPr>
              <w:t>13</w:t>
            </w:r>
          </w:p>
        </w:tc>
        <w:tc>
          <w:tcPr>
            <w:tcW w:w="327" w:type="pct"/>
            <w:shd w:val="clear" w:color="auto" w:fill="EAF1DD" w:themeFill="accent3" w:themeFillTint="33"/>
          </w:tcPr>
          <w:p w:rsidR="00F7466E" w:rsidRPr="00082C2D" w:rsidRDefault="00F7466E" w:rsidP="00F7466E">
            <w:pPr>
              <w:keepNext/>
              <w:spacing w:line="276" w:lineRule="auto"/>
              <w:jc w:val="center"/>
              <w:rPr>
                <w:i/>
              </w:rPr>
            </w:pPr>
            <w:r w:rsidRPr="00082C2D">
              <w:rPr>
                <w:i/>
              </w:rPr>
              <w:t>65,2</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52</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82</w:t>
            </w:r>
          </w:p>
        </w:tc>
        <w:tc>
          <w:tcPr>
            <w:tcW w:w="1048" w:type="pct"/>
            <w:shd w:val="clear" w:color="auto" w:fill="EAF1DD" w:themeFill="accent3" w:themeFillTint="33"/>
          </w:tcPr>
          <w:p w:rsidR="00F7466E" w:rsidRPr="00082C2D" w:rsidRDefault="00F7466E" w:rsidP="00F7466E">
            <w:pPr>
              <w:keepNext/>
              <w:spacing w:line="276" w:lineRule="auto"/>
              <w:jc w:val="center"/>
              <w:rPr>
                <w:i/>
              </w:rPr>
            </w:pPr>
            <w:r w:rsidRPr="00082C2D">
              <w:rPr>
                <w:i/>
              </w:rPr>
              <w:t>Старкова Е.А.</w:t>
            </w:r>
          </w:p>
        </w:tc>
        <w:tc>
          <w:tcPr>
            <w:tcW w:w="876" w:type="pct"/>
            <w:vMerge/>
            <w:shd w:val="clear" w:color="auto" w:fill="EAF1DD" w:themeFill="accent3" w:themeFillTint="33"/>
          </w:tcPr>
          <w:p w:rsidR="00F7466E" w:rsidRPr="00082C2D" w:rsidRDefault="00F7466E" w:rsidP="00F7466E">
            <w:pPr>
              <w:keepNext/>
              <w:spacing w:line="276" w:lineRule="auto"/>
              <w:jc w:val="center"/>
              <w:rPr>
                <w:i/>
              </w:rPr>
            </w:pPr>
          </w:p>
        </w:tc>
      </w:tr>
      <w:tr w:rsidR="00F7466E" w:rsidRPr="00082C2D" w:rsidTr="00F7466E">
        <w:trPr>
          <w:trHeight w:val="328"/>
        </w:trPr>
        <w:tc>
          <w:tcPr>
            <w:tcW w:w="262" w:type="pct"/>
            <w:vMerge/>
            <w:shd w:val="clear" w:color="auto" w:fill="EAF1DD" w:themeFill="accent3" w:themeFillTint="33"/>
          </w:tcPr>
          <w:p w:rsidR="00F7466E" w:rsidRPr="00082C2D" w:rsidRDefault="00F7466E" w:rsidP="00F7466E">
            <w:pPr>
              <w:keepNext/>
              <w:spacing w:line="276" w:lineRule="auto"/>
              <w:jc w:val="center"/>
              <w:rPr>
                <w:i/>
              </w:rPr>
            </w:pP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Математика (база)</w:t>
            </w:r>
          </w:p>
        </w:tc>
        <w:tc>
          <w:tcPr>
            <w:tcW w:w="392" w:type="pct"/>
            <w:shd w:val="clear" w:color="auto" w:fill="EAF1DD" w:themeFill="accent3" w:themeFillTint="33"/>
          </w:tcPr>
          <w:p w:rsidR="00F7466E" w:rsidRPr="00082C2D" w:rsidRDefault="00F7466E" w:rsidP="00F7466E">
            <w:pPr>
              <w:keepNext/>
              <w:spacing w:line="276" w:lineRule="auto"/>
              <w:jc w:val="center"/>
              <w:rPr>
                <w:i/>
              </w:rPr>
            </w:pPr>
            <w:r w:rsidRPr="00082C2D">
              <w:rPr>
                <w:i/>
              </w:rPr>
              <w:t>4</w:t>
            </w:r>
          </w:p>
        </w:tc>
        <w:tc>
          <w:tcPr>
            <w:tcW w:w="327" w:type="pct"/>
            <w:shd w:val="clear" w:color="auto" w:fill="EAF1DD" w:themeFill="accent3" w:themeFillTint="33"/>
          </w:tcPr>
          <w:p w:rsidR="00F7466E" w:rsidRPr="00082C2D" w:rsidRDefault="00F7466E" w:rsidP="00F7466E">
            <w:pPr>
              <w:keepNext/>
              <w:spacing w:line="276" w:lineRule="auto"/>
              <w:jc w:val="center"/>
              <w:rPr>
                <w:i/>
                <w:lang w:val="en-US"/>
              </w:rPr>
            </w:pPr>
            <w:r w:rsidRPr="00082C2D">
              <w:rPr>
                <w:i/>
              </w:rPr>
              <w:t>18</w:t>
            </w:r>
            <w:r w:rsidRPr="00082C2D">
              <w:rPr>
                <w:i/>
                <w:lang w:val="en-US"/>
              </w:rPr>
              <w:t>/5</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5</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5</w:t>
            </w:r>
          </w:p>
        </w:tc>
        <w:tc>
          <w:tcPr>
            <w:tcW w:w="1048" w:type="pct"/>
            <w:shd w:val="clear" w:color="auto" w:fill="EAF1DD" w:themeFill="accent3" w:themeFillTint="33"/>
          </w:tcPr>
          <w:p w:rsidR="00F7466E" w:rsidRPr="00082C2D" w:rsidRDefault="00F7466E" w:rsidP="00F7466E">
            <w:pPr>
              <w:keepNext/>
              <w:spacing w:line="276" w:lineRule="auto"/>
              <w:jc w:val="center"/>
              <w:rPr>
                <w:i/>
              </w:rPr>
            </w:pPr>
            <w:r w:rsidRPr="00082C2D">
              <w:rPr>
                <w:i/>
              </w:rPr>
              <w:t>Старкова Е.А.</w:t>
            </w:r>
          </w:p>
        </w:tc>
        <w:tc>
          <w:tcPr>
            <w:tcW w:w="876" w:type="pct"/>
            <w:vMerge/>
            <w:shd w:val="clear" w:color="auto" w:fill="EAF1DD" w:themeFill="accent3" w:themeFillTint="33"/>
          </w:tcPr>
          <w:p w:rsidR="00F7466E" w:rsidRPr="00082C2D" w:rsidRDefault="00F7466E" w:rsidP="00F7466E">
            <w:pPr>
              <w:keepNext/>
              <w:spacing w:line="276" w:lineRule="auto"/>
              <w:jc w:val="center"/>
              <w:rPr>
                <w:i/>
              </w:rPr>
            </w:pPr>
          </w:p>
        </w:tc>
      </w:tr>
      <w:tr w:rsidR="00F7466E" w:rsidRPr="00082C2D" w:rsidTr="00F7466E">
        <w:trPr>
          <w:trHeight w:val="328"/>
        </w:trPr>
        <w:tc>
          <w:tcPr>
            <w:tcW w:w="262" w:type="pct"/>
            <w:vMerge/>
            <w:shd w:val="clear" w:color="auto" w:fill="EAF1DD" w:themeFill="accent3" w:themeFillTint="33"/>
          </w:tcPr>
          <w:p w:rsidR="00F7466E" w:rsidRPr="00082C2D" w:rsidRDefault="00F7466E" w:rsidP="00F7466E">
            <w:pPr>
              <w:keepNext/>
              <w:spacing w:line="276" w:lineRule="auto"/>
              <w:jc w:val="center"/>
              <w:rPr>
                <w:i/>
              </w:rPr>
            </w:pP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История</w:t>
            </w:r>
          </w:p>
        </w:tc>
        <w:tc>
          <w:tcPr>
            <w:tcW w:w="392" w:type="pct"/>
            <w:shd w:val="clear" w:color="auto" w:fill="EAF1DD" w:themeFill="accent3" w:themeFillTint="33"/>
          </w:tcPr>
          <w:p w:rsidR="00F7466E" w:rsidRPr="00082C2D" w:rsidRDefault="00F7466E" w:rsidP="00F7466E">
            <w:pPr>
              <w:keepNext/>
              <w:spacing w:line="276" w:lineRule="auto"/>
              <w:jc w:val="center"/>
              <w:rPr>
                <w:i/>
              </w:rPr>
            </w:pPr>
            <w:r w:rsidRPr="00082C2D">
              <w:rPr>
                <w:i/>
              </w:rPr>
              <w:t>1</w:t>
            </w:r>
          </w:p>
        </w:tc>
        <w:tc>
          <w:tcPr>
            <w:tcW w:w="327" w:type="pct"/>
            <w:shd w:val="clear" w:color="auto" w:fill="EAF1DD" w:themeFill="accent3" w:themeFillTint="33"/>
          </w:tcPr>
          <w:p w:rsidR="00F7466E" w:rsidRPr="00082C2D" w:rsidRDefault="00F7466E" w:rsidP="00F7466E">
            <w:pPr>
              <w:keepNext/>
              <w:spacing w:line="276" w:lineRule="auto"/>
              <w:jc w:val="center"/>
              <w:rPr>
                <w:i/>
              </w:rPr>
            </w:pPr>
            <w:r w:rsidRPr="00082C2D">
              <w:rPr>
                <w:i/>
              </w:rPr>
              <w:t>60</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60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60</w:t>
            </w:r>
          </w:p>
        </w:tc>
        <w:tc>
          <w:tcPr>
            <w:tcW w:w="1048" w:type="pct"/>
            <w:shd w:val="clear" w:color="auto" w:fill="EAF1DD" w:themeFill="accent3" w:themeFillTint="33"/>
          </w:tcPr>
          <w:p w:rsidR="00F7466E" w:rsidRPr="00082C2D" w:rsidRDefault="00F7466E" w:rsidP="00F7466E">
            <w:pPr>
              <w:keepNext/>
              <w:spacing w:line="276" w:lineRule="auto"/>
              <w:jc w:val="center"/>
              <w:rPr>
                <w:i/>
              </w:rPr>
            </w:pPr>
            <w:r w:rsidRPr="00082C2D">
              <w:rPr>
                <w:i/>
              </w:rPr>
              <w:t>Малкова Н.М.</w:t>
            </w:r>
          </w:p>
        </w:tc>
        <w:tc>
          <w:tcPr>
            <w:tcW w:w="876" w:type="pct"/>
            <w:vMerge/>
            <w:shd w:val="clear" w:color="auto" w:fill="EAF1DD" w:themeFill="accent3" w:themeFillTint="33"/>
          </w:tcPr>
          <w:p w:rsidR="00F7466E" w:rsidRPr="00082C2D" w:rsidRDefault="00F7466E" w:rsidP="00F7466E">
            <w:pPr>
              <w:keepNext/>
              <w:spacing w:line="276" w:lineRule="auto"/>
              <w:jc w:val="center"/>
              <w:rPr>
                <w:i/>
              </w:rPr>
            </w:pPr>
          </w:p>
        </w:tc>
      </w:tr>
      <w:tr w:rsidR="00F7466E" w:rsidRPr="00082C2D" w:rsidTr="00F7466E">
        <w:trPr>
          <w:trHeight w:val="328"/>
        </w:trPr>
        <w:tc>
          <w:tcPr>
            <w:tcW w:w="262" w:type="pct"/>
            <w:vMerge/>
            <w:shd w:val="clear" w:color="auto" w:fill="EAF1DD" w:themeFill="accent3" w:themeFillTint="33"/>
          </w:tcPr>
          <w:p w:rsidR="00F7466E" w:rsidRPr="00082C2D" w:rsidRDefault="00F7466E" w:rsidP="00F7466E">
            <w:pPr>
              <w:keepNext/>
              <w:spacing w:line="276" w:lineRule="auto"/>
              <w:jc w:val="center"/>
              <w:rPr>
                <w:i/>
              </w:rPr>
            </w:pP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Литература</w:t>
            </w:r>
          </w:p>
        </w:tc>
        <w:tc>
          <w:tcPr>
            <w:tcW w:w="392" w:type="pct"/>
            <w:shd w:val="clear" w:color="auto" w:fill="EAF1DD" w:themeFill="accent3" w:themeFillTint="33"/>
          </w:tcPr>
          <w:p w:rsidR="00F7466E" w:rsidRPr="00082C2D" w:rsidRDefault="00F7466E" w:rsidP="00F7466E">
            <w:pPr>
              <w:keepNext/>
              <w:spacing w:line="276" w:lineRule="auto"/>
              <w:jc w:val="center"/>
              <w:rPr>
                <w:i/>
              </w:rPr>
            </w:pPr>
            <w:r w:rsidRPr="00082C2D">
              <w:rPr>
                <w:i/>
              </w:rPr>
              <w:t>2</w:t>
            </w:r>
          </w:p>
        </w:tc>
        <w:tc>
          <w:tcPr>
            <w:tcW w:w="327" w:type="pct"/>
            <w:shd w:val="clear" w:color="auto" w:fill="EAF1DD" w:themeFill="accent3" w:themeFillTint="33"/>
          </w:tcPr>
          <w:p w:rsidR="00F7466E" w:rsidRPr="00082C2D" w:rsidRDefault="00F7466E" w:rsidP="00F7466E">
            <w:pPr>
              <w:keepNext/>
              <w:spacing w:line="276" w:lineRule="auto"/>
              <w:jc w:val="center"/>
              <w:rPr>
                <w:i/>
              </w:rPr>
            </w:pPr>
            <w:r w:rsidRPr="00082C2D">
              <w:rPr>
                <w:i/>
              </w:rPr>
              <w:t>73</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59</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87</w:t>
            </w:r>
          </w:p>
        </w:tc>
        <w:tc>
          <w:tcPr>
            <w:tcW w:w="1048" w:type="pct"/>
            <w:shd w:val="clear" w:color="auto" w:fill="EAF1DD" w:themeFill="accent3" w:themeFillTint="33"/>
          </w:tcPr>
          <w:p w:rsidR="00F7466E" w:rsidRPr="00082C2D" w:rsidRDefault="00F7466E" w:rsidP="00F7466E">
            <w:pPr>
              <w:keepNext/>
              <w:spacing w:line="276" w:lineRule="auto"/>
              <w:jc w:val="center"/>
              <w:rPr>
                <w:i/>
              </w:rPr>
            </w:pPr>
            <w:proofErr w:type="spellStart"/>
            <w:r w:rsidRPr="00082C2D">
              <w:rPr>
                <w:i/>
              </w:rPr>
              <w:t>Олесик</w:t>
            </w:r>
            <w:proofErr w:type="spellEnd"/>
            <w:r w:rsidRPr="00082C2D">
              <w:rPr>
                <w:i/>
              </w:rPr>
              <w:t xml:space="preserve"> Т.А.</w:t>
            </w:r>
          </w:p>
        </w:tc>
        <w:tc>
          <w:tcPr>
            <w:tcW w:w="876" w:type="pct"/>
            <w:vMerge/>
            <w:shd w:val="clear" w:color="auto" w:fill="EAF1DD" w:themeFill="accent3" w:themeFillTint="33"/>
          </w:tcPr>
          <w:p w:rsidR="00F7466E" w:rsidRPr="00082C2D" w:rsidRDefault="00F7466E" w:rsidP="00F7466E">
            <w:pPr>
              <w:keepNext/>
              <w:spacing w:line="276" w:lineRule="auto"/>
              <w:jc w:val="center"/>
              <w:rPr>
                <w:i/>
              </w:rPr>
            </w:pPr>
          </w:p>
        </w:tc>
      </w:tr>
      <w:tr w:rsidR="00F7466E" w:rsidRPr="00082C2D" w:rsidTr="00F7466E">
        <w:trPr>
          <w:trHeight w:val="328"/>
        </w:trPr>
        <w:tc>
          <w:tcPr>
            <w:tcW w:w="262" w:type="pct"/>
            <w:vMerge/>
            <w:shd w:val="clear" w:color="auto" w:fill="EAF1DD" w:themeFill="accent3" w:themeFillTint="33"/>
          </w:tcPr>
          <w:p w:rsidR="00F7466E" w:rsidRPr="00082C2D" w:rsidRDefault="00F7466E" w:rsidP="00F7466E">
            <w:pPr>
              <w:keepNext/>
              <w:spacing w:line="276" w:lineRule="auto"/>
              <w:jc w:val="center"/>
              <w:rPr>
                <w:i/>
              </w:rPr>
            </w:pP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Физика</w:t>
            </w:r>
          </w:p>
        </w:tc>
        <w:tc>
          <w:tcPr>
            <w:tcW w:w="392" w:type="pct"/>
            <w:shd w:val="clear" w:color="auto" w:fill="EAF1DD" w:themeFill="accent3" w:themeFillTint="33"/>
          </w:tcPr>
          <w:p w:rsidR="00F7466E" w:rsidRPr="00082C2D" w:rsidRDefault="00F7466E" w:rsidP="00F7466E">
            <w:pPr>
              <w:keepNext/>
              <w:spacing w:line="276" w:lineRule="auto"/>
              <w:jc w:val="center"/>
              <w:rPr>
                <w:i/>
              </w:rPr>
            </w:pPr>
            <w:r w:rsidRPr="00082C2D">
              <w:rPr>
                <w:i/>
              </w:rPr>
              <w:t>5</w:t>
            </w:r>
          </w:p>
        </w:tc>
        <w:tc>
          <w:tcPr>
            <w:tcW w:w="327" w:type="pct"/>
            <w:shd w:val="clear" w:color="auto" w:fill="EAF1DD" w:themeFill="accent3" w:themeFillTint="33"/>
          </w:tcPr>
          <w:p w:rsidR="00F7466E" w:rsidRPr="00082C2D" w:rsidRDefault="00F7466E" w:rsidP="00F7466E">
            <w:pPr>
              <w:keepNext/>
              <w:spacing w:line="276" w:lineRule="auto"/>
              <w:jc w:val="center"/>
              <w:rPr>
                <w:i/>
              </w:rPr>
            </w:pPr>
            <w:r w:rsidRPr="00082C2D">
              <w:rPr>
                <w:i/>
              </w:rPr>
              <w:t>49,8</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40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74</w:t>
            </w:r>
          </w:p>
        </w:tc>
        <w:tc>
          <w:tcPr>
            <w:tcW w:w="1048" w:type="pct"/>
            <w:shd w:val="clear" w:color="auto" w:fill="EAF1DD" w:themeFill="accent3" w:themeFillTint="33"/>
          </w:tcPr>
          <w:p w:rsidR="00F7466E" w:rsidRPr="00082C2D" w:rsidRDefault="00F7466E" w:rsidP="00F7466E">
            <w:pPr>
              <w:keepNext/>
              <w:spacing w:line="276" w:lineRule="auto"/>
              <w:jc w:val="center"/>
              <w:rPr>
                <w:i/>
              </w:rPr>
            </w:pPr>
            <w:r w:rsidRPr="00082C2D">
              <w:rPr>
                <w:i/>
              </w:rPr>
              <w:t>Дмитриченко С.Ю.</w:t>
            </w:r>
          </w:p>
        </w:tc>
        <w:tc>
          <w:tcPr>
            <w:tcW w:w="876" w:type="pct"/>
            <w:vMerge/>
            <w:shd w:val="clear" w:color="auto" w:fill="EAF1DD" w:themeFill="accent3" w:themeFillTint="33"/>
          </w:tcPr>
          <w:p w:rsidR="00F7466E" w:rsidRPr="00082C2D" w:rsidRDefault="00F7466E" w:rsidP="00F7466E">
            <w:pPr>
              <w:keepNext/>
              <w:spacing w:line="276" w:lineRule="auto"/>
              <w:jc w:val="center"/>
              <w:rPr>
                <w:i/>
              </w:rPr>
            </w:pPr>
          </w:p>
        </w:tc>
      </w:tr>
      <w:tr w:rsidR="00F7466E" w:rsidRPr="00082C2D" w:rsidTr="00F7466E">
        <w:trPr>
          <w:trHeight w:val="328"/>
        </w:trPr>
        <w:tc>
          <w:tcPr>
            <w:tcW w:w="262" w:type="pct"/>
            <w:vMerge/>
            <w:shd w:val="clear" w:color="auto" w:fill="EAF1DD" w:themeFill="accent3" w:themeFillTint="33"/>
          </w:tcPr>
          <w:p w:rsidR="00F7466E" w:rsidRPr="00082C2D" w:rsidRDefault="00F7466E" w:rsidP="00F7466E">
            <w:pPr>
              <w:keepNext/>
              <w:spacing w:line="276" w:lineRule="auto"/>
              <w:jc w:val="center"/>
              <w:rPr>
                <w:i/>
              </w:rPr>
            </w:pPr>
          </w:p>
        </w:tc>
        <w:tc>
          <w:tcPr>
            <w:tcW w:w="786" w:type="pct"/>
            <w:shd w:val="clear" w:color="auto" w:fill="EAF1DD" w:themeFill="accent3" w:themeFillTint="33"/>
          </w:tcPr>
          <w:p w:rsidR="00F7466E" w:rsidRPr="00082C2D" w:rsidRDefault="00F7466E" w:rsidP="00F7466E">
            <w:pPr>
              <w:keepNext/>
              <w:spacing w:line="276" w:lineRule="auto"/>
              <w:jc w:val="center"/>
              <w:rPr>
                <w:i/>
              </w:rPr>
            </w:pPr>
            <w:r w:rsidRPr="00082C2D">
              <w:rPr>
                <w:i/>
              </w:rPr>
              <w:t>Обществознание</w:t>
            </w:r>
          </w:p>
        </w:tc>
        <w:tc>
          <w:tcPr>
            <w:tcW w:w="392" w:type="pct"/>
            <w:shd w:val="clear" w:color="auto" w:fill="EAF1DD" w:themeFill="accent3" w:themeFillTint="33"/>
          </w:tcPr>
          <w:p w:rsidR="00F7466E" w:rsidRPr="00082C2D" w:rsidRDefault="00F7466E" w:rsidP="00F7466E">
            <w:pPr>
              <w:keepNext/>
              <w:spacing w:line="276" w:lineRule="auto"/>
              <w:jc w:val="center"/>
              <w:rPr>
                <w:i/>
              </w:rPr>
            </w:pPr>
            <w:r w:rsidRPr="00082C2D">
              <w:rPr>
                <w:i/>
              </w:rPr>
              <w:t>3</w:t>
            </w:r>
          </w:p>
        </w:tc>
        <w:tc>
          <w:tcPr>
            <w:tcW w:w="327" w:type="pct"/>
            <w:shd w:val="clear" w:color="auto" w:fill="EAF1DD" w:themeFill="accent3" w:themeFillTint="33"/>
          </w:tcPr>
          <w:p w:rsidR="00F7466E" w:rsidRPr="00082C2D" w:rsidRDefault="00F7466E" w:rsidP="00F7466E">
            <w:pPr>
              <w:keepNext/>
              <w:spacing w:line="276" w:lineRule="auto"/>
              <w:jc w:val="center"/>
              <w:rPr>
                <w:i/>
              </w:rPr>
            </w:pPr>
            <w:r w:rsidRPr="00082C2D">
              <w:rPr>
                <w:i/>
              </w:rPr>
              <w:t>47,3</w:t>
            </w:r>
          </w:p>
        </w:tc>
        <w:tc>
          <w:tcPr>
            <w:tcW w:w="393" w:type="pct"/>
            <w:shd w:val="clear" w:color="auto" w:fill="EAF1DD" w:themeFill="accent3" w:themeFillTint="33"/>
          </w:tcPr>
          <w:p w:rsidR="00F7466E" w:rsidRPr="00082C2D" w:rsidRDefault="00F7466E" w:rsidP="00F7466E">
            <w:pPr>
              <w:keepNext/>
              <w:spacing w:line="276" w:lineRule="auto"/>
              <w:jc w:val="center"/>
              <w:rPr>
                <w:i/>
              </w:rPr>
            </w:pPr>
            <w:r w:rsidRPr="00082C2D">
              <w:rPr>
                <w:i/>
              </w:rPr>
              <w:t>0</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42</w:t>
            </w:r>
          </w:p>
        </w:tc>
        <w:tc>
          <w:tcPr>
            <w:tcW w:w="458" w:type="pct"/>
            <w:shd w:val="clear" w:color="auto" w:fill="EAF1DD" w:themeFill="accent3" w:themeFillTint="33"/>
          </w:tcPr>
          <w:p w:rsidR="00F7466E" w:rsidRPr="00082C2D" w:rsidRDefault="00F7466E" w:rsidP="00F7466E">
            <w:pPr>
              <w:keepNext/>
              <w:spacing w:line="276" w:lineRule="auto"/>
              <w:jc w:val="center"/>
              <w:rPr>
                <w:i/>
              </w:rPr>
            </w:pPr>
            <w:r w:rsidRPr="00082C2D">
              <w:rPr>
                <w:i/>
              </w:rPr>
              <w:t>51</w:t>
            </w:r>
          </w:p>
        </w:tc>
        <w:tc>
          <w:tcPr>
            <w:tcW w:w="1048" w:type="pct"/>
            <w:shd w:val="clear" w:color="auto" w:fill="EAF1DD" w:themeFill="accent3" w:themeFillTint="33"/>
          </w:tcPr>
          <w:p w:rsidR="00F7466E" w:rsidRPr="00082C2D" w:rsidRDefault="00F7466E" w:rsidP="00F7466E">
            <w:pPr>
              <w:keepNext/>
              <w:spacing w:line="276" w:lineRule="auto"/>
              <w:jc w:val="center"/>
              <w:rPr>
                <w:i/>
              </w:rPr>
            </w:pPr>
            <w:r w:rsidRPr="00082C2D">
              <w:rPr>
                <w:i/>
              </w:rPr>
              <w:t>Малкова Н.М.</w:t>
            </w:r>
          </w:p>
        </w:tc>
        <w:tc>
          <w:tcPr>
            <w:tcW w:w="876" w:type="pct"/>
            <w:vMerge/>
            <w:shd w:val="clear" w:color="auto" w:fill="EAF1DD" w:themeFill="accent3" w:themeFillTint="33"/>
          </w:tcPr>
          <w:p w:rsidR="00F7466E" w:rsidRPr="00082C2D" w:rsidRDefault="00F7466E" w:rsidP="00F7466E">
            <w:pPr>
              <w:keepNext/>
              <w:spacing w:line="276" w:lineRule="auto"/>
              <w:jc w:val="center"/>
              <w:rPr>
                <w:i/>
              </w:rPr>
            </w:pPr>
          </w:p>
        </w:tc>
      </w:tr>
    </w:tbl>
    <w:p w:rsidR="00411EB4" w:rsidRPr="00082C2D" w:rsidRDefault="00411EB4" w:rsidP="00C80E09">
      <w:pPr>
        <w:spacing w:line="276" w:lineRule="auto"/>
        <w:ind w:left="180" w:right="520"/>
        <w:jc w:val="both"/>
        <w:rPr>
          <w:b/>
          <w:i/>
        </w:rPr>
      </w:pPr>
    </w:p>
    <w:p w:rsidR="00411EB4" w:rsidRPr="00082C2D" w:rsidRDefault="00C80E09" w:rsidP="00C80E09">
      <w:pPr>
        <w:spacing w:line="276" w:lineRule="auto"/>
        <w:ind w:left="180" w:right="520"/>
        <w:rPr>
          <w:b/>
          <w:bCs/>
          <w:i/>
        </w:rPr>
      </w:pPr>
      <w:r w:rsidRPr="00082C2D">
        <w:rPr>
          <w:b/>
          <w:bCs/>
          <w:i/>
        </w:rPr>
        <w:t xml:space="preserve">Таблица </w:t>
      </w:r>
      <w:r w:rsidR="000A1ECF" w:rsidRPr="00082C2D">
        <w:rPr>
          <w:b/>
          <w:bCs/>
          <w:i/>
        </w:rPr>
        <w:t>30</w:t>
      </w:r>
      <w:r w:rsidRPr="00082C2D">
        <w:rPr>
          <w:b/>
          <w:bCs/>
          <w:i/>
        </w:rPr>
        <w:t xml:space="preserve">. </w:t>
      </w:r>
      <w:r w:rsidR="00411EB4" w:rsidRPr="00082C2D">
        <w:rPr>
          <w:b/>
          <w:bCs/>
          <w:i/>
        </w:rPr>
        <w:t>Сравнительный анализ результатов ЕГЭ за три года</w:t>
      </w:r>
    </w:p>
    <w:tbl>
      <w:tblP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9"/>
        <w:gridCol w:w="926"/>
        <w:gridCol w:w="925"/>
        <w:gridCol w:w="925"/>
        <w:gridCol w:w="732"/>
        <w:gridCol w:w="850"/>
        <w:gridCol w:w="709"/>
        <w:gridCol w:w="898"/>
        <w:gridCol w:w="850"/>
        <w:gridCol w:w="851"/>
      </w:tblGrid>
      <w:tr w:rsidR="00411EB4" w:rsidRPr="00082C2D" w:rsidTr="00BC75ED">
        <w:tc>
          <w:tcPr>
            <w:tcW w:w="2129" w:type="dxa"/>
            <w:vMerge w:val="restart"/>
            <w:shd w:val="clear" w:color="auto" w:fill="DAEEF3" w:themeFill="accent5"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Предмет</w:t>
            </w:r>
          </w:p>
        </w:tc>
        <w:tc>
          <w:tcPr>
            <w:tcW w:w="2776" w:type="dxa"/>
            <w:gridSpan w:val="3"/>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Всего сдавало</w:t>
            </w:r>
          </w:p>
        </w:tc>
        <w:tc>
          <w:tcPr>
            <w:tcW w:w="2291" w:type="dxa"/>
            <w:gridSpan w:val="3"/>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Ниже мин. порога</w:t>
            </w:r>
          </w:p>
        </w:tc>
        <w:tc>
          <w:tcPr>
            <w:tcW w:w="2599" w:type="dxa"/>
            <w:gridSpan w:val="3"/>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Ср. тестовый балл</w:t>
            </w:r>
          </w:p>
        </w:tc>
      </w:tr>
      <w:tr w:rsidR="00411EB4" w:rsidRPr="00082C2D" w:rsidTr="00BC75ED">
        <w:tc>
          <w:tcPr>
            <w:tcW w:w="2129" w:type="dxa"/>
            <w:vMerge/>
            <w:shd w:val="clear" w:color="auto" w:fill="DBE5F1" w:themeFill="accent1" w:themeFillTint="33"/>
          </w:tcPr>
          <w:p w:rsidR="00411EB4" w:rsidRPr="00082C2D" w:rsidRDefault="00411EB4" w:rsidP="00411EB4">
            <w:pPr>
              <w:spacing w:line="276" w:lineRule="auto"/>
              <w:ind w:right="141"/>
              <w:jc w:val="both"/>
              <w:rPr>
                <w:rFonts w:eastAsiaTheme="minorEastAsia"/>
                <w:i/>
              </w:rPr>
            </w:pPr>
          </w:p>
        </w:tc>
        <w:tc>
          <w:tcPr>
            <w:tcW w:w="926"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20-21</w:t>
            </w:r>
          </w:p>
        </w:tc>
        <w:tc>
          <w:tcPr>
            <w:tcW w:w="925"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21-22</w:t>
            </w:r>
          </w:p>
        </w:tc>
        <w:tc>
          <w:tcPr>
            <w:tcW w:w="925"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22-23</w:t>
            </w:r>
          </w:p>
        </w:tc>
        <w:tc>
          <w:tcPr>
            <w:tcW w:w="732"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20-21</w:t>
            </w:r>
          </w:p>
        </w:tc>
        <w:tc>
          <w:tcPr>
            <w:tcW w:w="850"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21-22</w:t>
            </w:r>
          </w:p>
        </w:tc>
        <w:tc>
          <w:tcPr>
            <w:tcW w:w="709"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22-23</w:t>
            </w:r>
          </w:p>
        </w:tc>
        <w:tc>
          <w:tcPr>
            <w:tcW w:w="898"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20-21</w:t>
            </w:r>
          </w:p>
        </w:tc>
        <w:tc>
          <w:tcPr>
            <w:tcW w:w="850"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21-22</w:t>
            </w:r>
          </w:p>
        </w:tc>
        <w:tc>
          <w:tcPr>
            <w:tcW w:w="851" w:type="dxa"/>
            <w:shd w:val="clear" w:color="auto" w:fill="DAEEF3" w:themeFill="accent5"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22-23</w:t>
            </w:r>
          </w:p>
        </w:tc>
      </w:tr>
      <w:tr w:rsidR="00411EB4" w:rsidRPr="00082C2D" w:rsidTr="00C80E09">
        <w:tc>
          <w:tcPr>
            <w:tcW w:w="2129"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Русский язык</w:t>
            </w:r>
          </w:p>
        </w:tc>
        <w:tc>
          <w:tcPr>
            <w:tcW w:w="926"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28</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24</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40</w:t>
            </w:r>
          </w:p>
        </w:tc>
        <w:tc>
          <w:tcPr>
            <w:tcW w:w="732"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709"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98"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64</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64</w:t>
            </w:r>
          </w:p>
        </w:tc>
        <w:tc>
          <w:tcPr>
            <w:tcW w:w="851"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69,7</w:t>
            </w:r>
          </w:p>
        </w:tc>
      </w:tr>
      <w:tr w:rsidR="00411EB4" w:rsidRPr="00082C2D" w:rsidTr="00C80E09">
        <w:tc>
          <w:tcPr>
            <w:tcW w:w="2129"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Математика (база)</w:t>
            </w:r>
          </w:p>
        </w:tc>
        <w:tc>
          <w:tcPr>
            <w:tcW w:w="926"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20</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26</w:t>
            </w:r>
          </w:p>
        </w:tc>
        <w:tc>
          <w:tcPr>
            <w:tcW w:w="732"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w:t>
            </w:r>
          </w:p>
        </w:tc>
        <w:tc>
          <w:tcPr>
            <w:tcW w:w="709"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98"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12,5</w:t>
            </w:r>
          </w:p>
        </w:tc>
        <w:tc>
          <w:tcPr>
            <w:tcW w:w="851"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15</w:t>
            </w:r>
          </w:p>
        </w:tc>
      </w:tr>
      <w:tr w:rsidR="00411EB4" w:rsidRPr="00082C2D" w:rsidTr="00C80E09">
        <w:tc>
          <w:tcPr>
            <w:tcW w:w="2129"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Математика (профиль)</w:t>
            </w:r>
          </w:p>
        </w:tc>
        <w:tc>
          <w:tcPr>
            <w:tcW w:w="926"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11</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14</w:t>
            </w:r>
          </w:p>
        </w:tc>
        <w:tc>
          <w:tcPr>
            <w:tcW w:w="732"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3</w:t>
            </w:r>
          </w:p>
        </w:tc>
        <w:tc>
          <w:tcPr>
            <w:tcW w:w="709"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98"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41</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22,75</w:t>
            </w:r>
          </w:p>
        </w:tc>
        <w:tc>
          <w:tcPr>
            <w:tcW w:w="851"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63</w:t>
            </w:r>
          </w:p>
        </w:tc>
      </w:tr>
      <w:tr w:rsidR="00411EB4" w:rsidRPr="00082C2D" w:rsidTr="00C80E09">
        <w:tc>
          <w:tcPr>
            <w:tcW w:w="2129"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Обществознание</w:t>
            </w:r>
          </w:p>
        </w:tc>
        <w:tc>
          <w:tcPr>
            <w:tcW w:w="926"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15</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14</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22</w:t>
            </w:r>
          </w:p>
        </w:tc>
        <w:tc>
          <w:tcPr>
            <w:tcW w:w="732"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10</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w:t>
            </w:r>
          </w:p>
        </w:tc>
        <w:tc>
          <w:tcPr>
            <w:tcW w:w="709"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9</w:t>
            </w:r>
          </w:p>
        </w:tc>
        <w:tc>
          <w:tcPr>
            <w:tcW w:w="898"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40,8</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47</w:t>
            </w:r>
          </w:p>
        </w:tc>
        <w:tc>
          <w:tcPr>
            <w:tcW w:w="851"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46</w:t>
            </w:r>
          </w:p>
        </w:tc>
      </w:tr>
      <w:tr w:rsidR="00411EB4" w:rsidRPr="00082C2D" w:rsidTr="00C80E09">
        <w:tc>
          <w:tcPr>
            <w:tcW w:w="2129"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Физика</w:t>
            </w:r>
          </w:p>
        </w:tc>
        <w:tc>
          <w:tcPr>
            <w:tcW w:w="926"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w:t>
            </w:r>
          </w:p>
        </w:tc>
        <w:tc>
          <w:tcPr>
            <w:tcW w:w="732"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709"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98"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55</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43</w:t>
            </w:r>
          </w:p>
        </w:tc>
        <w:tc>
          <w:tcPr>
            <w:tcW w:w="851"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49,8</w:t>
            </w:r>
          </w:p>
        </w:tc>
      </w:tr>
      <w:tr w:rsidR="00411EB4" w:rsidRPr="00082C2D" w:rsidTr="00C80E09">
        <w:tc>
          <w:tcPr>
            <w:tcW w:w="2129"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lastRenderedPageBreak/>
              <w:t>Информатика и ИКТ</w:t>
            </w:r>
          </w:p>
        </w:tc>
        <w:tc>
          <w:tcPr>
            <w:tcW w:w="926"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8</w:t>
            </w:r>
          </w:p>
        </w:tc>
        <w:tc>
          <w:tcPr>
            <w:tcW w:w="732"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w:t>
            </w:r>
          </w:p>
        </w:tc>
        <w:tc>
          <w:tcPr>
            <w:tcW w:w="709"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98"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71</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27</w:t>
            </w:r>
          </w:p>
        </w:tc>
        <w:tc>
          <w:tcPr>
            <w:tcW w:w="851"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72,6</w:t>
            </w:r>
          </w:p>
        </w:tc>
      </w:tr>
      <w:tr w:rsidR="00411EB4" w:rsidRPr="00082C2D" w:rsidTr="00C80E09">
        <w:tc>
          <w:tcPr>
            <w:tcW w:w="2129"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Иностранные языки</w:t>
            </w:r>
          </w:p>
        </w:tc>
        <w:tc>
          <w:tcPr>
            <w:tcW w:w="926"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3</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w:t>
            </w:r>
          </w:p>
        </w:tc>
        <w:tc>
          <w:tcPr>
            <w:tcW w:w="732"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709"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98"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56,5</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65</w:t>
            </w:r>
          </w:p>
        </w:tc>
        <w:tc>
          <w:tcPr>
            <w:tcW w:w="851"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58,5</w:t>
            </w:r>
          </w:p>
        </w:tc>
      </w:tr>
      <w:tr w:rsidR="00411EB4" w:rsidRPr="00082C2D" w:rsidTr="00C80E09">
        <w:trPr>
          <w:trHeight w:val="250"/>
        </w:trPr>
        <w:tc>
          <w:tcPr>
            <w:tcW w:w="2129"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Биология</w:t>
            </w:r>
          </w:p>
        </w:tc>
        <w:tc>
          <w:tcPr>
            <w:tcW w:w="926"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3</w:t>
            </w:r>
          </w:p>
        </w:tc>
        <w:tc>
          <w:tcPr>
            <w:tcW w:w="732"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709"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98"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60</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54</w:t>
            </w:r>
          </w:p>
        </w:tc>
        <w:tc>
          <w:tcPr>
            <w:tcW w:w="851"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57,6</w:t>
            </w:r>
          </w:p>
        </w:tc>
      </w:tr>
      <w:tr w:rsidR="00411EB4" w:rsidRPr="00082C2D" w:rsidTr="00C80E09">
        <w:trPr>
          <w:trHeight w:val="203"/>
        </w:trPr>
        <w:tc>
          <w:tcPr>
            <w:tcW w:w="2129"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Литература</w:t>
            </w:r>
          </w:p>
        </w:tc>
        <w:tc>
          <w:tcPr>
            <w:tcW w:w="926"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3</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w:t>
            </w:r>
          </w:p>
        </w:tc>
        <w:tc>
          <w:tcPr>
            <w:tcW w:w="732"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709"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98"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48</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86</w:t>
            </w:r>
          </w:p>
        </w:tc>
        <w:tc>
          <w:tcPr>
            <w:tcW w:w="851"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69,6</w:t>
            </w:r>
          </w:p>
        </w:tc>
      </w:tr>
      <w:tr w:rsidR="00411EB4" w:rsidRPr="00082C2D" w:rsidTr="00C80E09">
        <w:trPr>
          <w:trHeight w:val="157"/>
        </w:trPr>
        <w:tc>
          <w:tcPr>
            <w:tcW w:w="2129"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История</w:t>
            </w:r>
          </w:p>
        </w:tc>
        <w:tc>
          <w:tcPr>
            <w:tcW w:w="926"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w:t>
            </w:r>
          </w:p>
        </w:tc>
        <w:tc>
          <w:tcPr>
            <w:tcW w:w="732"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9</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w:t>
            </w:r>
          </w:p>
        </w:tc>
        <w:tc>
          <w:tcPr>
            <w:tcW w:w="709"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98"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32</w:t>
            </w:r>
          </w:p>
        </w:tc>
        <w:tc>
          <w:tcPr>
            <w:tcW w:w="851"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48</w:t>
            </w:r>
          </w:p>
        </w:tc>
      </w:tr>
      <w:tr w:rsidR="00411EB4" w:rsidRPr="00082C2D" w:rsidTr="00C80E09">
        <w:tc>
          <w:tcPr>
            <w:tcW w:w="2129"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Химия</w:t>
            </w:r>
          </w:p>
        </w:tc>
        <w:tc>
          <w:tcPr>
            <w:tcW w:w="926"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2</w:t>
            </w:r>
          </w:p>
        </w:tc>
        <w:tc>
          <w:tcPr>
            <w:tcW w:w="732"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709"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98"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49</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65</w:t>
            </w:r>
          </w:p>
        </w:tc>
        <w:tc>
          <w:tcPr>
            <w:tcW w:w="851"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61</w:t>
            </w:r>
          </w:p>
        </w:tc>
      </w:tr>
      <w:tr w:rsidR="00411EB4" w:rsidRPr="00082C2D" w:rsidTr="00C80E09">
        <w:tc>
          <w:tcPr>
            <w:tcW w:w="2129" w:type="dxa"/>
            <w:shd w:val="clear" w:color="auto" w:fill="EAF1DD" w:themeFill="accent3" w:themeFillTint="33"/>
          </w:tcPr>
          <w:p w:rsidR="00411EB4" w:rsidRPr="00082C2D" w:rsidRDefault="00411EB4" w:rsidP="00411EB4">
            <w:pPr>
              <w:spacing w:line="276" w:lineRule="auto"/>
              <w:ind w:right="141"/>
              <w:jc w:val="both"/>
              <w:rPr>
                <w:rFonts w:eastAsiaTheme="minorEastAsia"/>
                <w:i/>
              </w:rPr>
            </w:pPr>
            <w:r w:rsidRPr="00082C2D">
              <w:rPr>
                <w:rFonts w:eastAsiaTheme="minorEastAsia"/>
                <w:i/>
              </w:rPr>
              <w:t>География</w:t>
            </w:r>
          </w:p>
        </w:tc>
        <w:tc>
          <w:tcPr>
            <w:tcW w:w="926"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1</w:t>
            </w:r>
          </w:p>
        </w:tc>
        <w:tc>
          <w:tcPr>
            <w:tcW w:w="925"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732"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709"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0</w:t>
            </w:r>
          </w:p>
        </w:tc>
        <w:tc>
          <w:tcPr>
            <w:tcW w:w="898"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51</w:t>
            </w:r>
          </w:p>
        </w:tc>
        <w:tc>
          <w:tcPr>
            <w:tcW w:w="850"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50</w:t>
            </w:r>
          </w:p>
        </w:tc>
        <w:tc>
          <w:tcPr>
            <w:tcW w:w="851" w:type="dxa"/>
            <w:shd w:val="clear" w:color="auto" w:fill="EAF1DD" w:themeFill="accent3" w:themeFillTint="33"/>
          </w:tcPr>
          <w:p w:rsidR="00411EB4" w:rsidRPr="00082C2D" w:rsidRDefault="00411EB4" w:rsidP="00411EB4">
            <w:pPr>
              <w:spacing w:line="276" w:lineRule="auto"/>
              <w:ind w:right="141"/>
              <w:jc w:val="center"/>
              <w:rPr>
                <w:rFonts w:eastAsiaTheme="minorEastAsia"/>
                <w:i/>
              </w:rPr>
            </w:pPr>
            <w:r w:rsidRPr="00082C2D">
              <w:rPr>
                <w:rFonts w:eastAsiaTheme="minorEastAsia"/>
                <w:i/>
              </w:rPr>
              <w:t>-</w:t>
            </w:r>
          </w:p>
        </w:tc>
      </w:tr>
    </w:tbl>
    <w:p w:rsidR="00411EB4" w:rsidRPr="00082C2D" w:rsidRDefault="00411EB4" w:rsidP="00411EB4">
      <w:pPr>
        <w:spacing w:line="276" w:lineRule="auto"/>
        <w:ind w:right="520"/>
        <w:jc w:val="both"/>
        <w:rPr>
          <w:b/>
          <w:bCs/>
          <w:i/>
        </w:rPr>
      </w:pPr>
    </w:p>
    <w:p w:rsidR="00411EB4" w:rsidRPr="00082C2D" w:rsidRDefault="005621E3" w:rsidP="00C80E09">
      <w:pPr>
        <w:spacing w:line="276" w:lineRule="auto"/>
        <w:ind w:right="141" w:firstLine="528"/>
        <w:jc w:val="both"/>
        <w:rPr>
          <w:bCs/>
          <w:i/>
        </w:rPr>
      </w:pPr>
      <w:r w:rsidRPr="00082C2D">
        <w:rPr>
          <w:bCs/>
          <w:i/>
        </w:rPr>
        <w:tab/>
      </w:r>
      <w:r w:rsidR="00411EB4" w:rsidRPr="00082C2D">
        <w:rPr>
          <w:bCs/>
          <w:i/>
        </w:rPr>
        <w:t xml:space="preserve">Из приведенной таблицы видно, что, в сравнении с прошлым годом, более высокие результаты одиннадцатиклассники показали по русскому языку + 5,7 к среднему баллу, по математике профильной + 40,25, по информатике +45,6, по физике +6,8, по истории +16, по биологии +3,6, по математике базовой +2,5. По литературе средний тестовый балл по сравнению с прошлым годом стал ниже на 26,4, по химии ниже на 4 балла, по английскому языку на 6,5. Средний балл по обществознанию по сравнению с прошлым годом ниже на 1, </w:t>
      </w:r>
      <w:r w:rsidRPr="00082C2D">
        <w:rPr>
          <w:bCs/>
          <w:i/>
        </w:rPr>
        <w:t>количество учащихся,</w:t>
      </w:r>
      <w:r w:rsidR="00411EB4" w:rsidRPr="00082C2D">
        <w:rPr>
          <w:bCs/>
          <w:i/>
        </w:rPr>
        <w:t xml:space="preserve"> не преодолевших </w:t>
      </w:r>
      <w:r w:rsidRPr="00082C2D">
        <w:rPr>
          <w:bCs/>
          <w:i/>
        </w:rPr>
        <w:t>порог,</w:t>
      </w:r>
      <w:r w:rsidR="00411EB4" w:rsidRPr="00082C2D">
        <w:rPr>
          <w:bCs/>
          <w:i/>
        </w:rPr>
        <w:t xml:space="preserve"> составляет 45%, 10 человек. </w:t>
      </w:r>
    </w:p>
    <w:p w:rsidR="00411EB4" w:rsidRPr="00082C2D" w:rsidRDefault="00411EB4" w:rsidP="00C80E09">
      <w:pPr>
        <w:spacing w:line="276" w:lineRule="auto"/>
        <w:ind w:right="141"/>
        <w:jc w:val="both"/>
        <w:rPr>
          <w:bCs/>
          <w:i/>
        </w:rPr>
      </w:pPr>
      <w:r w:rsidRPr="00082C2D">
        <w:rPr>
          <w:bCs/>
          <w:i/>
        </w:rPr>
        <w:t xml:space="preserve"> </w:t>
      </w:r>
      <w:r w:rsidR="00BC75ED" w:rsidRPr="00082C2D">
        <w:rPr>
          <w:bCs/>
          <w:i/>
        </w:rPr>
        <w:tab/>
      </w:r>
      <w:r w:rsidRPr="00082C2D">
        <w:rPr>
          <w:bCs/>
          <w:i/>
        </w:rPr>
        <w:t>В этом году выпускники  показали более высокие результаты, по сравнению с прошлым годом.</w:t>
      </w:r>
    </w:p>
    <w:p w:rsidR="00411EB4" w:rsidRPr="00082C2D" w:rsidRDefault="00411EB4" w:rsidP="00BC75ED">
      <w:pPr>
        <w:spacing w:line="276" w:lineRule="auto"/>
        <w:ind w:right="141" w:firstLine="708"/>
        <w:jc w:val="both"/>
        <w:rPr>
          <w:i/>
        </w:rPr>
      </w:pPr>
      <w:r w:rsidRPr="00082C2D">
        <w:rPr>
          <w:bCs/>
          <w:i/>
        </w:rPr>
        <w:t>Выпускники 11-х классов – 40 человек -  получили аттестаты о среднем общем образовании</w:t>
      </w:r>
      <w:r w:rsidRPr="00082C2D">
        <w:rPr>
          <w:i/>
        </w:rPr>
        <w:t>, двое из них окончили школу с аттестатом особого образца и золотой медалью.</w:t>
      </w:r>
    </w:p>
    <w:p w:rsidR="00411EB4" w:rsidRPr="00082C2D" w:rsidRDefault="00BC75ED" w:rsidP="00BC75ED">
      <w:pPr>
        <w:spacing w:line="276" w:lineRule="auto"/>
        <w:rPr>
          <w:b/>
          <w:i/>
        </w:rPr>
      </w:pPr>
      <w:r w:rsidRPr="00082C2D">
        <w:rPr>
          <w:b/>
          <w:i/>
        </w:rPr>
        <w:t xml:space="preserve">Таблица </w:t>
      </w:r>
      <w:r w:rsidR="000A1ECF" w:rsidRPr="00082C2D">
        <w:rPr>
          <w:b/>
          <w:i/>
        </w:rPr>
        <w:t>31</w:t>
      </w:r>
      <w:r w:rsidRPr="00082C2D">
        <w:rPr>
          <w:b/>
          <w:i/>
        </w:rPr>
        <w:t xml:space="preserve">. </w:t>
      </w:r>
      <w:r w:rsidR="00411EB4" w:rsidRPr="00082C2D">
        <w:rPr>
          <w:b/>
          <w:i/>
        </w:rPr>
        <w:t>Получение аттестатов особого образца выпускниками 11 классов за 4 года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3"/>
        <w:gridCol w:w="2387"/>
        <w:gridCol w:w="2551"/>
        <w:gridCol w:w="1985"/>
      </w:tblGrid>
      <w:tr w:rsidR="00411EB4" w:rsidRPr="00082C2D" w:rsidTr="001B1E44">
        <w:trPr>
          <w:trHeight w:val="462"/>
        </w:trPr>
        <w:tc>
          <w:tcPr>
            <w:tcW w:w="2683" w:type="dxa"/>
            <w:shd w:val="clear" w:color="auto" w:fill="DBE5F1" w:themeFill="accent1" w:themeFillTint="33"/>
          </w:tcPr>
          <w:p w:rsidR="00411EB4" w:rsidRPr="00082C2D" w:rsidRDefault="00411EB4" w:rsidP="00411EB4">
            <w:pPr>
              <w:spacing w:line="276" w:lineRule="auto"/>
              <w:jc w:val="center"/>
              <w:rPr>
                <w:i/>
              </w:rPr>
            </w:pPr>
            <w:r w:rsidRPr="00082C2D">
              <w:rPr>
                <w:i/>
              </w:rPr>
              <w:t>2019-2020</w:t>
            </w:r>
          </w:p>
        </w:tc>
        <w:tc>
          <w:tcPr>
            <w:tcW w:w="2387" w:type="dxa"/>
            <w:shd w:val="clear" w:color="auto" w:fill="DBE5F1" w:themeFill="accent1" w:themeFillTint="33"/>
          </w:tcPr>
          <w:p w:rsidR="00411EB4" w:rsidRPr="00082C2D" w:rsidRDefault="00411EB4" w:rsidP="00411EB4">
            <w:pPr>
              <w:spacing w:line="276" w:lineRule="auto"/>
              <w:jc w:val="center"/>
              <w:rPr>
                <w:i/>
              </w:rPr>
            </w:pPr>
            <w:r w:rsidRPr="00082C2D">
              <w:rPr>
                <w:i/>
              </w:rPr>
              <w:t>2020-2021</w:t>
            </w:r>
          </w:p>
        </w:tc>
        <w:tc>
          <w:tcPr>
            <w:tcW w:w="2551" w:type="dxa"/>
            <w:shd w:val="clear" w:color="auto" w:fill="DBE5F1" w:themeFill="accent1" w:themeFillTint="33"/>
          </w:tcPr>
          <w:p w:rsidR="00411EB4" w:rsidRPr="00082C2D" w:rsidRDefault="00411EB4" w:rsidP="00411EB4">
            <w:pPr>
              <w:spacing w:line="276" w:lineRule="auto"/>
              <w:jc w:val="center"/>
              <w:rPr>
                <w:i/>
              </w:rPr>
            </w:pPr>
            <w:r w:rsidRPr="00082C2D">
              <w:rPr>
                <w:i/>
              </w:rPr>
              <w:t>2021-2022</w:t>
            </w:r>
          </w:p>
        </w:tc>
        <w:tc>
          <w:tcPr>
            <w:tcW w:w="1985" w:type="dxa"/>
            <w:shd w:val="clear" w:color="auto" w:fill="DBE5F1" w:themeFill="accent1" w:themeFillTint="33"/>
          </w:tcPr>
          <w:p w:rsidR="00411EB4" w:rsidRPr="00082C2D" w:rsidRDefault="00411EB4" w:rsidP="00411EB4">
            <w:pPr>
              <w:spacing w:line="276" w:lineRule="auto"/>
              <w:jc w:val="center"/>
              <w:rPr>
                <w:i/>
              </w:rPr>
            </w:pPr>
            <w:r w:rsidRPr="00082C2D">
              <w:rPr>
                <w:i/>
              </w:rPr>
              <w:t>2022-2023</w:t>
            </w:r>
          </w:p>
        </w:tc>
      </w:tr>
      <w:tr w:rsidR="00411EB4" w:rsidRPr="00082C2D" w:rsidTr="001B1E44">
        <w:trPr>
          <w:trHeight w:val="448"/>
        </w:trPr>
        <w:tc>
          <w:tcPr>
            <w:tcW w:w="2683" w:type="dxa"/>
            <w:shd w:val="clear" w:color="auto" w:fill="EAF1DD" w:themeFill="accent3" w:themeFillTint="33"/>
          </w:tcPr>
          <w:p w:rsidR="00411EB4" w:rsidRPr="00082C2D" w:rsidRDefault="00411EB4" w:rsidP="00411EB4">
            <w:pPr>
              <w:spacing w:line="276" w:lineRule="auto"/>
              <w:jc w:val="center"/>
              <w:rPr>
                <w:i/>
              </w:rPr>
            </w:pPr>
            <w:r w:rsidRPr="00082C2D">
              <w:rPr>
                <w:i/>
              </w:rPr>
              <w:t>1</w:t>
            </w:r>
          </w:p>
        </w:tc>
        <w:tc>
          <w:tcPr>
            <w:tcW w:w="2387" w:type="dxa"/>
            <w:shd w:val="clear" w:color="auto" w:fill="EAF1DD" w:themeFill="accent3" w:themeFillTint="33"/>
          </w:tcPr>
          <w:p w:rsidR="00411EB4" w:rsidRPr="00082C2D" w:rsidRDefault="00411EB4" w:rsidP="00411EB4">
            <w:pPr>
              <w:spacing w:line="276" w:lineRule="auto"/>
              <w:jc w:val="center"/>
              <w:rPr>
                <w:i/>
              </w:rPr>
            </w:pPr>
            <w:r w:rsidRPr="00082C2D">
              <w:rPr>
                <w:i/>
              </w:rPr>
              <w:t>3</w:t>
            </w:r>
          </w:p>
        </w:tc>
        <w:tc>
          <w:tcPr>
            <w:tcW w:w="2551" w:type="dxa"/>
            <w:shd w:val="clear" w:color="auto" w:fill="EAF1DD" w:themeFill="accent3" w:themeFillTint="33"/>
          </w:tcPr>
          <w:p w:rsidR="00411EB4" w:rsidRPr="00082C2D" w:rsidRDefault="00411EB4" w:rsidP="00411EB4">
            <w:pPr>
              <w:spacing w:line="276" w:lineRule="auto"/>
              <w:jc w:val="center"/>
              <w:rPr>
                <w:i/>
              </w:rPr>
            </w:pPr>
            <w:r w:rsidRPr="00082C2D">
              <w:rPr>
                <w:i/>
              </w:rPr>
              <w:t>0</w:t>
            </w:r>
          </w:p>
        </w:tc>
        <w:tc>
          <w:tcPr>
            <w:tcW w:w="1985" w:type="dxa"/>
            <w:shd w:val="clear" w:color="auto" w:fill="EAF1DD" w:themeFill="accent3" w:themeFillTint="33"/>
          </w:tcPr>
          <w:p w:rsidR="00411EB4" w:rsidRPr="00082C2D" w:rsidRDefault="00411EB4" w:rsidP="00411EB4">
            <w:pPr>
              <w:spacing w:line="276" w:lineRule="auto"/>
              <w:jc w:val="center"/>
              <w:rPr>
                <w:i/>
              </w:rPr>
            </w:pPr>
            <w:r w:rsidRPr="00082C2D">
              <w:rPr>
                <w:i/>
              </w:rPr>
              <w:t>2</w:t>
            </w:r>
          </w:p>
        </w:tc>
      </w:tr>
    </w:tbl>
    <w:p w:rsidR="00EA5A50" w:rsidRPr="00082C2D" w:rsidRDefault="00EA5A50" w:rsidP="00991C5D">
      <w:pPr>
        <w:spacing w:line="276" w:lineRule="auto"/>
        <w:ind w:right="520"/>
        <w:jc w:val="both"/>
        <w:rPr>
          <w:i/>
        </w:rPr>
      </w:pPr>
    </w:p>
    <w:p w:rsidR="00B66D59" w:rsidRPr="00764861" w:rsidRDefault="00764861" w:rsidP="0078438E">
      <w:pPr>
        <w:jc w:val="center"/>
        <w:rPr>
          <w:b/>
          <w:i/>
        </w:rPr>
      </w:pPr>
      <w:r>
        <w:rPr>
          <w:b/>
          <w:i/>
        </w:rPr>
        <w:t xml:space="preserve">ИТОГИ </w:t>
      </w:r>
      <w:r w:rsidRPr="00764861">
        <w:rPr>
          <w:b/>
          <w:i/>
        </w:rPr>
        <w:t xml:space="preserve"> ПРОМЕЖУТОЧНОЙ АТТЕСТАЦИИ</w:t>
      </w:r>
    </w:p>
    <w:p w:rsidR="00764861" w:rsidRPr="00764861" w:rsidRDefault="00764861" w:rsidP="00764861">
      <w:pPr>
        <w:ind w:firstLine="708"/>
        <w:rPr>
          <w:rFonts w:eastAsiaTheme="minorHAnsi"/>
        </w:rPr>
      </w:pPr>
      <w:r w:rsidRPr="00764861">
        <w:t xml:space="preserve">В соответствии с планом работы школы на текущий учебный год и плана </w:t>
      </w:r>
      <w:proofErr w:type="spellStart"/>
      <w:r w:rsidRPr="00764861">
        <w:t>внутришкольного</w:t>
      </w:r>
      <w:proofErr w:type="spellEnd"/>
      <w:r w:rsidRPr="00764861">
        <w:t xml:space="preserve"> контроля  в период с 15апреля по 21 мая 2024года проведена проверка уровня предметных достижений учащихся 5–8,10  классов (промежуточная аттестация) по всем предметам учебного плана. Заранее был составлен график проведения промежуточной аттестации.</w:t>
      </w:r>
    </w:p>
    <w:p w:rsidR="00764861" w:rsidRPr="00764861" w:rsidRDefault="00764861" w:rsidP="00764861">
      <w:r w:rsidRPr="00764861">
        <w:t xml:space="preserve">Цель: </w:t>
      </w:r>
    </w:p>
    <w:p w:rsidR="00764861" w:rsidRPr="00764861" w:rsidRDefault="00764861" w:rsidP="00764861">
      <w:pPr>
        <w:rPr>
          <w:rFonts w:eastAsia="SimSun"/>
        </w:rPr>
      </w:pPr>
      <w:r w:rsidRPr="00764861">
        <w:t xml:space="preserve"> </w:t>
      </w:r>
      <w:r w:rsidRPr="00764861">
        <w:rPr>
          <w:rFonts w:eastAsia="SimSun"/>
        </w:rPr>
        <w:t>- осуществление школьного мониторинга качества образования;</w:t>
      </w:r>
    </w:p>
    <w:p w:rsidR="00764861" w:rsidRPr="00764861" w:rsidRDefault="00764861" w:rsidP="00764861">
      <w:pPr>
        <w:rPr>
          <w:rFonts w:eastAsiaTheme="minorHAnsi"/>
        </w:rPr>
      </w:pPr>
      <w:r w:rsidRPr="00764861">
        <w:t>- определение успеваемости и качества знаний учащихся по предметам;</w:t>
      </w:r>
    </w:p>
    <w:p w:rsidR="00764861" w:rsidRPr="00764861" w:rsidRDefault="00764861" w:rsidP="00764861">
      <w:r w:rsidRPr="00764861">
        <w:t xml:space="preserve">- </w:t>
      </w:r>
      <w:proofErr w:type="spellStart"/>
      <w:r w:rsidRPr="00764861">
        <w:t>сформированность</w:t>
      </w:r>
      <w:proofErr w:type="spellEnd"/>
      <w:r w:rsidRPr="00764861">
        <w:t xml:space="preserve"> </w:t>
      </w:r>
      <w:proofErr w:type="spellStart"/>
      <w:r w:rsidRPr="00764861">
        <w:t>общеучебных</w:t>
      </w:r>
      <w:proofErr w:type="spellEnd"/>
      <w:r w:rsidRPr="00764861">
        <w:t xml:space="preserve"> умений;</w:t>
      </w:r>
    </w:p>
    <w:p w:rsidR="00764861" w:rsidRPr="00764861" w:rsidRDefault="00764861" w:rsidP="00764861">
      <w:r w:rsidRPr="00764861">
        <w:t>- умение применять знания на практике;</w:t>
      </w:r>
    </w:p>
    <w:p w:rsidR="00764861" w:rsidRPr="00764861" w:rsidRDefault="00764861" w:rsidP="00764861">
      <w:r w:rsidRPr="00764861">
        <w:t xml:space="preserve">- усвоение программного материала учащимися за год. </w:t>
      </w:r>
    </w:p>
    <w:p w:rsidR="00764861" w:rsidRPr="00764861" w:rsidRDefault="00764861" w:rsidP="00764861">
      <w:r w:rsidRPr="00764861">
        <w:t xml:space="preserve">- выявления типичных пробелов </w:t>
      </w:r>
      <w:proofErr w:type="gramStart"/>
      <w:r w:rsidRPr="00764861">
        <w:t>в знаниях</w:t>
      </w:r>
      <w:proofErr w:type="gramEnd"/>
      <w:r w:rsidRPr="00764861">
        <w:t xml:space="preserve"> обучающихся с целью организации работы по ликвидации этих пробелов. </w:t>
      </w:r>
    </w:p>
    <w:p w:rsidR="00764861" w:rsidRPr="00764861" w:rsidRDefault="00764861" w:rsidP="00764861">
      <w:r w:rsidRPr="00764861">
        <w:t>Выбор содержания контрольных работ осуществлялся на основании требований программы, стандарта по предметам учебного плана.</w:t>
      </w:r>
    </w:p>
    <w:p w:rsidR="00764861" w:rsidRPr="00764861" w:rsidRDefault="00764861" w:rsidP="00764861">
      <w:r w:rsidRPr="00764861">
        <w:t>При анализе работ учащихся проводилось сравнение результатов выполнения рубежных контрольных работ с показателем успеваемости учащихся по итогам года.</w:t>
      </w:r>
    </w:p>
    <w:p w:rsidR="00764861" w:rsidRPr="00764861" w:rsidRDefault="00764861" w:rsidP="00764861">
      <w:pPr>
        <w:rPr>
          <w:rFonts w:eastAsiaTheme="minorHAnsi"/>
        </w:rPr>
      </w:pPr>
      <w:r w:rsidRPr="00764861">
        <w:lastRenderedPageBreak/>
        <w:t xml:space="preserve"> По результатам административного контроля каждым учителем  были составлены аналитические отчеты.</w:t>
      </w:r>
    </w:p>
    <w:p w:rsidR="00B66D59" w:rsidRPr="001D17EC" w:rsidRDefault="00B66D59" w:rsidP="00BC75ED">
      <w:pPr>
        <w:spacing w:line="276" w:lineRule="auto"/>
        <w:ind w:firstLine="708"/>
        <w:jc w:val="both"/>
      </w:pPr>
      <w:r w:rsidRPr="001D17EC">
        <w:t>К  промежуточной аттестации (мониторингу) были допущены все обучающиеся</w:t>
      </w:r>
      <w:r w:rsidR="003D0AF7" w:rsidRPr="001D17EC">
        <w:t xml:space="preserve"> 2-4-х, </w:t>
      </w:r>
      <w:r w:rsidRPr="001D17EC">
        <w:t xml:space="preserve"> 5-8,10 классов   школы. Во  всех классах были запланированы разные формы промежуточной аттестации. Содержание работ соответствует требованиям государственного образовательного стандарта, образовательной программе, в один день не более одной проверочной работы. На проведение промежуточной аттестации обучающихся с учетом их возрастных особенностей отводилось до 40 – 80 минут (1-2  урока).</w:t>
      </w:r>
      <w:r w:rsidRPr="001D17EC">
        <w:rPr>
          <w:color w:val="FF0000"/>
        </w:rPr>
        <w:t xml:space="preserve"> </w:t>
      </w:r>
      <w:r w:rsidRPr="001D17EC">
        <w:t>Результаты промежуточной аттестации зафиксированы в классных журналах. Случаев несогласия обучающегося и их законных представителей с результатами промежуточной аттестации не было.</w:t>
      </w:r>
    </w:p>
    <w:p w:rsidR="00764861" w:rsidRDefault="00764861" w:rsidP="003D0AF7">
      <w:pPr>
        <w:spacing w:line="276" w:lineRule="auto"/>
        <w:jc w:val="both"/>
        <w:rPr>
          <w:b/>
        </w:rPr>
      </w:pPr>
    </w:p>
    <w:p w:rsidR="003D0AF7" w:rsidRDefault="003D0AF7" w:rsidP="003D0AF7">
      <w:pPr>
        <w:spacing w:line="276" w:lineRule="auto"/>
        <w:jc w:val="both"/>
        <w:rPr>
          <w:b/>
        </w:rPr>
      </w:pPr>
      <w:r w:rsidRPr="00CF00E6">
        <w:rPr>
          <w:b/>
        </w:rPr>
        <w:t xml:space="preserve">Таблица </w:t>
      </w:r>
      <w:r w:rsidR="000A1ECF" w:rsidRPr="00CF00E6">
        <w:rPr>
          <w:b/>
        </w:rPr>
        <w:t>32</w:t>
      </w:r>
      <w:r w:rsidRPr="00CF00E6">
        <w:rPr>
          <w:b/>
        </w:rPr>
        <w:t>. Качество выполненных комплексных (диагностических) работ по математике 2-4 классы</w:t>
      </w:r>
    </w:p>
    <w:p w:rsidR="00D80720" w:rsidRPr="00CF00E6" w:rsidRDefault="00D80720" w:rsidP="003D0AF7">
      <w:pPr>
        <w:spacing w:line="276" w:lineRule="auto"/>
        <w:jc w:val="both"/>
        <w:rPr>
          <w:b/>
        </w:rPr>
      </w:pPr>
    </w:p>
    <w:tbl>
      <w:tblPr>
        <w:tblStyle w:val="110"/>
        <w:tblW w:w="9713" w:type="dxa"/>
        <w:tblLook w:val="04A0" w:firstRow="1" w:lastRow="0" w:firstColumn="1" w:lastColumn="0" w:noHBand="0" w:noVBand="1"/>
      </w:tblPr>
      <w:tblGrid>
        <w:gridCol w:w="1101"/>
        <w:gridCol w:w="2126"/>
        <w:gridCol w:w="2126"/>
        <w:gridCol w:w="2268"/>
        <w:gridCol w:w="2092"/>
      </w:tblGrid>
      <w:tr w:rsidR="003D0AF7" w:rsidRPr="00CF00E6" w:rsidTr="00F30D24">
        <w:tc>
          <w:tcPr>
            <w:tcW w:w="1101" w:type="dxa"/>
            <w:shd w:val="clear" w:color="auto" w:fill="C6D9F1" w:themeFill="text2" w:themeFillTint="33"/>
          </w:tcPr>
          <w:p w:rsidR="003D0AF7" w:rsidRPr="00CF00E6" w:rsidRDefault="003D0AF7" w:rsidP="0083435B">
            <w:pPr>
              <w:jc w:val="both"/>
            </w:pPr>
            <w:r w:rsidRPr="00CF00E6">
              <w:t>классы</w:t>
            </w:r>
          </w:p>
        </w:tc>
        <w:tc>
          <w:tcPr>
            <w:tcW w:w="2126" w:type="dxa"/>
            <w:shd w:val="clear" w:color="auto" w:fill="C6D9F1" w:themeFill="text2" w:themeFillTint="33"/>
          </w:tcPr>
          <w:p w:rsidR="003D0AF7" w:rsidRPr="00CF00E6" w:rsidRDefault="003D0AF7" w:rsidP="0083435B">
            <w:pPr>
              <w:jc w:val="both"/>
            </w:pPr>
            <w:r w:rsidRPr="00CF00E6">
              <w:t>стартовый контроль</w:t>
            </w:r>
          </w:p>
        </w:tc>
        <w:tc>
          <w:tcPr>
            <w:tcW w:w="2126" w:type="dxa"/>
            <w:shd w:val="clear" w:color="auto" w:fill="C6D9F1" w:themeFill="text2" w:themeFillTint="33"/>
          </w:tcPr>
          <w:p w:rsidR="003D0AF7" w:rsidRPr="00CF00E6" w:rsidRDefault="003D0AF7" w:rsidP="0083435B">
            <w:pPr>
              <w:jc w:val="both"/>
            </w:pPr>
            <w:r w:rsidRPr="00CF00E6">
              <w:t>рубежный контроль</w:t>
            </w:r>
          </w:p>
        </w:tc>
        <w:tc>
          <w:tcPr>
            <w:tcW w:w="2268" w:type="dxa"/>
            <w:shd w:val="clear" w:color="auto" w:fill="C6D9F1" w:themeFill="text2" w:themeFillTint="33"/>
          </w:tcPr>
          <w:p w:rsidR="003D0AF7" w:rsidRPr="00CF00E6" w:rsidRDefault="003D0AF7" w:rsidP="0083435B">
            <w:pPr>
              <w:jc w:val="both"/>
            </w:pPr>
            <w:r w:rsidRPr="00CF00E6">
              <w:t>промежуточная аттестация  (ИКР)</w:t>
            </w:r>
          </w:p>
        </w:tc>
        <w:tc>
          <w:tcPr>
            <w:tcW w:w="2092" w:type="dxa"/>
            <w:shd w:val="clear" w:color="auto" w:fill="C6D9F1" w:themeFill="text2" w:themeFillTint="33"/>
          </w:tcPr>
          <w:p w:rsidR="003D0AF7" w:rsidRPr="00CF00E6" w:rsidRDefault="003D0AF7" w:rsidP="0083435B">
            <w:pPr>
              <w:jc w:val="both"/>
            </w:pPr>
            <w:r w:rsidRPr="00CF00E6">
              <w:t>выводы</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2а</w:t>
            </w:r>
          </w:p>
        </w:tc>
        <w:tc>
          <w:tcPr>
            <w:tcW w:w="2126" w:type="dxa"/>
            <w:shd w:val="clear" w:color="auto" w:fill="DAEEF3" w:themeFill="accent5" w:themeFillTint="33"/>
          </w:tcPr>
          <w:p w:rsidR="003D0AF7" w:rsidRPr="00CF00E6" w:rsidRDefault="00851E61" w:rsidP="0083435B">
            <w:pPr>
              <w:jc w:val="center"/>
            </w:pPr>
            <w:r w:rsidRPr="00CF00E6">
              <w:t>54%</w:t>
            </w:r>
          </w:p>
        </w:tc>
        <w:tc>
          <w:tcPr>
            <w:tcW w:w="2126" w:type="dxa"/>
            <w:shd w:val="clear" w:color="auto" w:fill="DAEEF3" w:themeFill="accent5" w:themeFillTint="33"/>
          </w:tcPr>
          <w:p w:rsidR="003D0AF7" w:rsidRPr="00CF00E6" w:rsidRDefault="00EE604E" w:rsidP="0083435B">
            <w:pPr>
              <w:jc w:val="center"/>
            </w:pPr>
            <w:r w:rsidRPr="00CF00E6">
              <w:t>55</w:t>
            </w:r>
            <w:r w:rsidR="003D0AF7" w:rsidRPr="00CF00E6">
              <w:t>%</w:t>
            </w:r>
          </w:p>
        </w:tc>
        <w:tc>
          <w:tcPr>
            <w:tcW w:w="2268" w:type="dxa"/>
            <w:shd w:val="clear" w:color="auto" w:fill="DAEEF3" w:themeFill="accent5" w:themeFillTint="33"/>
          </w:tcPr>
          <w:p w:rsidR="003D0AF7" w:rsidRPr="00CF00E6" w:rsidRDefault="00EE604E" w:rsidP="0083435B">
            <w:pPr>
              <w:jc w:val="center"/>
            </w:pPr>
            <w:r w:rsidRPr="00CF00E6">
              <w:t>55</w:t>
            </w:r>
            <w:r w:rsidR="003D0AF7" w:rsidRPr="00CF00E6">
              <w:t>%</w:t>
            </w:r>
          </w:p>
        </w:tc>
        <w:tc>
          <w:tcPr>
            <w:tcW w:w="2092" w:type="dxa"/>
            <w:shd w:val="clear" w:color="auto" w:fill="DAEEF3" w:themeFill="accent5" w:themeFillTint="33"/>
          </w:tcPr>
          <w:p w:rsidR="003D0AF7" w:rsidRPr="00CF00E6" w:rsidRDefault="004F0731" w:rsidP="0083435B">
            <w:pPr>
              <w:jc w:val="both"/>
            </w:pPr>
            <w:r w:rsidRPr="00CF00E6">
              <w:t>Повыш</w:t>
            </w:r>
            <w:r w:rsidR="003D0AF7" w:rsidRPr="00CF00E6">
              <w:t>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2б</w:t>
            </w:r>
          </w:p>
        </w:tc>
        <w:tc>
          <w:tcPr>
            <w:tcW w:w="2126" w:type="dxa"/>
            <w:shd w:val="clear" w:color="auto" w:fill="DAEEF3" w:themeFill="accent5" w:themeFillTint="33"/>
          </w:tcPr>
          <w:p w:rsidR="003D0AF7" w:rsidRPr="00CF00E6" w:rsidRDefault="00851E61" w:rsidP="0083435B">
            <w:pPr>
              <w:jc w:val="center"/>
            </w:pPr>
            <w:r w:rsidRPr="00CF00E6">
              <w:t>48%</w:t>
            </w:r>
          </w:p>
        </w:tc>
        <w:tc>
          <w:tcPr>
            <w:tcW w:w="2126" w:type="dxa"/>
            <w:shd w:val="clear" w:color="auto" w:fill="DAEEF3" w:themeFill="accent5" w:themeFillTint="33"/>
          </w:tcPr>
          <w:p w:rsidR="003D0AF7" w:rsidRPr="00CF00E6" w:rsidRDefault="00EE604E" w:rsidP="0083435B">
            <w:pPr>
              <w:jc w:val="center"/>
            </w:pPr>
            <w:r w:rsidRPr="00CF00E6">
              <w:t>58</w:t>
            </w:r>
            <w:r w:rsidR="003D0AF7" w:rsidRPr="00CF00E6">
              <w:t>%</w:t>
            </w:r>
          </w:p>
        </w:tc>
        <w:tc>
          <w:tcPr>
            <w:tcW w:w="2268" w:type="dxa"/>
            <w:shd w:val="clear" w:color="auto" w:fill="DAEEF3" w:themeFill="accent5" w:themeFillTint="33"/>
          </w:tcPr>
          <w:p w:rsidR="003D0AF7" w:rsidRPr="00CF00E6" w:rsidRDefault="00EE604E" w:rsidP="0083435B">
            <w:pPr>
              <w:jc w:val="center"/>
            </w:pPr>
            <w:r w:rsidRPr="00CF00E6">
              <w:t>65</w:t>
            </w:r>
            <w:r w:rsidR="003D0AF7" w:rsidRPr="00CF00E6">
              <w:t>%</w:t>
            </w:r>
          </w:p>
        </w:tc>
        <w:tc>
          <w:tcPr>
            <w:tcW w:w="2092" w:type="dxa"/>
            <w:shd w:val="clear" w:color="auto" w:fill="DAEEF3" w:themeFill="accent5" w:themeFillTint="33"/>
          </w:tcPr>
          <w:p w:rsidR="003D0AF7" w:rsidRPr="00CF00E6" w:rsidRDefault="004F0731" w:rsidP="0083435B">
            <w:pPr>
              <w:jc w:val="both"/>
            </w:pPr>
            <w:r w:rsidRPr="00CF00E6">
              <w:t>Повыш</w:t>
            </w:r>
            <w:r w:rsidR="003D0AF7" w:rsidRPr="00CF00E6">
              <w:t>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2в</w:t>
            </w:r>
          </w:p>
        </w:tc>
        <w:tc>
          <w:tcPr>
            <w:tcW w:w="2126" w:type="dxa"/>
            <w:shd w:val="clear" w:color="auto" w:fill="DAEEF3" w:themeFill="accent5" w:themeFillTint="33"/>
          </w:tcPr>
          <w:p w:rsidR="003D0AF7" w:rsidRPr="00CF00E6" w:rsidRDefault="00851E61" w:rsidP="0083435B">
            <w:pPr>
              <w:jc w:val="center"/>
            </w:pPr>
            <w:r w:rsidRPr="00CF00E6">
              <w:t>58%</w:t>
            </w:r>
          </w:p>
        </w:tc>
        <w:tc>
          <w:tcPr>
            <w:tcW w:w="2126" w:type="dxa"/>
            <w:shd w:val="clear" w:color="auto" w:fill="DAEEF3" w:themeFill="accent5" w:themeFillTint="33"/>
          </w:tcPr>
          <w:p w:rsidR="003D0AF7" w:rsidRPr="00CF00E6" w:rsidRDefault="00EE604E" w:rsidP="0083435B">
            <w:pPr>
              <w:jc w:val="center"/>
            </w:pPr>
            <w:r w:rsidRPr="00CF00E6">
              <w:t>62</w:t>
            </w:r>
            <w:r w:rsidR="003D0AF7" w:rsidRPr="00CF00E6">
              <w:t>%</w:t>
            </w:r>
          </w:p>
        </w:tc>
        <w:tc>
          <w:tcPr>
            <w:tcW w:w="2268" w:type="dxa"/>
            <w:shd w:val="clear" w:color="auto" w:fill="DAEEF3" w:themeFill="accent5" w:themeFillTint="33"/>
          </w:tcPr>
          <w:p w:rsidR="003D0AF7" w:rsidRPr="00CF00E6" w:rsidRDefault="00EE604E" w:rsidP="0083435B">
            <w:pPr>
              <w:jc w:val="center"/>
            </w:pPr>
            <w:r w:rsidRPr="00CF00E6">
              <w:t>66</w:t>
            </w:r>
            <w:r w:rsidR="003D0AF7" w:rsidRPr="00CF00E6">
              <w:t>%</w:t>
            </w:r>
          </w:p>
        </w:tc>
        <w:tc>
          <w:tcPr>
            <w:tcW w:w="2092" w:type="dxa"/>
            <w:shd w:val="clear" w:color="auto" w:fill="DAEEF3" w:themeFill="accent5" w:themeFillTint="33"/>
          </w:tcPr>
          <w:p w:rsidR="003D0AF7" w:rsidRPr="00CF00E6" w:rsidRDefault="003D0AF7" w:rsidP="0083435B">
            <w:pPr>
              <w:jc w:val="both"/>
            </w:pPr>
            <w:r w:rsidRPr="00CF00E6">
              <w:t>Повышение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2г</w:t>
            </w:r>
          </w:p>
        </w:tc>
        <w:tc>
          <w:tcPr>
            <w:tcW w:w="2126" w:type="dxa"/>
            <w:shd w:val="clear" w:color="auto" w:fill="DAEEF3" w:themeFill="accent5" w:themeFillTint="33"/>
          </w:tcPr>
          <w:p w:rsidR="003D0AF7" w:rsidRPr="00CF00E6" w:rsidRDefault="00851E61" w:rsidP="0083435B">
            <w:pPr>
              <w:jc w:val="center"/>
            </w:pPr>
            <w:r w:rsidRPr="00CF00E6">
              <w:t>35%</w:t>
            </w:r>
          </w:p>
        </w:tc>
        <w:tc>
          <w:tcPr>
            <w:tcW w:w="2126" w:type="dxa"/>
            <w:shd w:val="clear" w:color="auto" w:fill="DAEEF3" w:themeFill="accent5" w:themeFillTint="33"/>
          </w:tcPr>
          <w:p w:rsidR="003D0AF7" w:rsidRPr="00CF00E6" w:rsidRDefault="003D0AF7" w:rsidP="0083435B">
            <w:pPr>
              <w:jc w:val="center"/>
            </w:pPr>
            <w:r w:rsidRPr="00CF00E6">
              <w:t>28%</w:t>
            </w:r>
          </w:p>
        </w:tc>
        <w:tc>
          <w:tcPr>
            <w:tcW w:w="2268" w:type="dxa"/>
            <w:shd w:val="clear" w:color="auto" w:fill="DAEEF3" w:themeFill="accent5" w:themeFillTint="33"/>
          </w:tcPr>
          <w:p w:rsidR="003D0AF7" w:rsidRPr="00CF00E6" w:rsidRDefault="003D0AF7" w:rsidP="0083435B">
            <w:pPr>
              <w:jc w:val="center"/>
            </w:pPr>
            <w:r w:rsidRPr="00CF00E6">
              <w:t>30%</w:t>
            </w:r>
          </w:p>
        </w:tc>
        <w:tc>
          <w:tcPr>
            <w:tcW w:w="2092" w:type="dxa"/>
            <w:shd w:val="clear" w:color="auto" w:fill="DAEEF3" w:themeFill="accent5" w:themeFillTint="33"/>
          </w:tcPr>
          <w:p w:rsidR="003D0AF7" w:rsidRPr="00CF00E6" w:rsidRDefault="004F0731" w:rsidP="0083435B">
            <w:pPr>
              <w:jc w:val="both"/>
            </w:pPr>
            <w:r w:rsidRPr="00CF00E6">
              <w:t>Пониж</w:t>
            </w:r>
            <w:r w:rsidR="003D0AF7" w:rsidRPr="00CF00E6">
              <w:t>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2д</w:t>
            </w:r>
          </w:p>
        </w:tc>
        <w:tc>
          <w:tcPr>
            <w:tcW w:w="2126" w:type="dxa"/>
            <w:shd w:val="clear" w:color="auto" w:fill="DAEEF3" w:themeFill="accent5" w:themeFillTint="33"/>
          </w:tcPr>
          <w:p w:rsidR="003D0AF7" w:rsidRPr="00CF00E6" w:rsidRDefault="00851E61" w:rsidP="0083435B">
            <w:pPr>
              <w:jc w:val="center"/>
            </w:pPr>
            <w:r w:rsidRPr="00CF00E6">
              <w:t>46%</w:t>
            </w:r>
          </w:p>
        </w:tc>
        <w:tc>
          <w:tcPr>
            <w:tcW w:w="2126" w:type="dxa"/>
            <w:shd w:val="clear" w:color="auto" w:fill="DAEEF3" w:themeFill="accent5" w:themeFillTint="33"/>
          </w:tcPr>
          <w:p w:rsidR="003D0AF7" w:rsidRPr="00CF00E6" w:rsidRDefault="00EE604E" w:rsidP="0083435B">
            <w:pPr>
              <w:jc w:val="center"/>
            </w:pPr>
            <w:r w:rsidRPr="00CF00E6">
              <w:t>42</w:t>
            </w:r>
            <w:r w:rsidR="003D0AF7" w:rsidRPr="00CF00E6">
              <w:t>%</w:t>
            </w:r>
          </w:p>
        </w:tc>
        <w:tc>
          <w:tcPr>
            <w:tcW w:w="2268" w:type="dxa"/>
            <w:shd w:val="clear" w:color="auto" w:fill="DAEEF3" w:themeFill="accent5" w:themeFillTint="33"/>
          </w:tcPr>
          <w:p w:rsidR="003D0AF7" w:rsidRPr="00CF00E6" w:rsidRDefault="00EE604E" w:rsidP="0083435B">
            <w:pPr>
              <w:jc w:val="center"/>
            </w:pPr>
            <w:r w:rsidRPr="00CF00E6">
              <w:t>46</w:t>
            </w:r>
            <w:r w:rsidR="003D0AF7" w:rsidRPr="00CF00E6">
              <w:t>%</w:t>
            </w:r>
          </w:p>
        </w:tc>
        <w:tc>
          <w:tcPr>
            <w:tcW w:w="2092" w:type="dxa"/>
            <w:shd w:val="clear" w:color="auto" w:fill="DAEEF3" w:themeFill="accent5" w:themeFillTint="33"/>
          </w:tcPr>
          <w:p w:rsidR="003D0AF7" w:rsidRPr="00CF00E6" w:rsidRDefault="004F0731" w:rsidP="0083435B">
            <w:pPr>
              <w:jc w:val="both"/>
            </w:pPr>
            <w:r w:rsidRPr="00CF00E6">
              <w:t>Стабильное качество</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3а</w:t>
            </w:r>
          </w:p>
        </w:tc>
        <w:tc>
          <w:tcPr>
            <w:tcW w:w="2126" w:type="dxa"/>
            <w:shd w:val="clear" w:color="auto" w:fill="DAEEF3" w:themeFill="accent5" w:themeFillTint="33"/>
          </w:tcPr>
          <w:p w:rsidR="003D0AF7" w:rsidRPr="00CF00E6" w:rsidRDefault="00851E61" w:rsidP="0083435B">
            <w:pPr>
              <w:jc w:val="center"/>
            </w:pPr>
            <w:r w:rsidRPr="00CF00E6">
              <w:t>74%</w:t>
            </w:r>
          </w:p>
        </w:tc>
        <w:tc>
          <w:tcPr>
            <w:tcW w:w="2126" w:type="dxa"/>
            <w:shd w:val="clear" w:color="auto" w:fill="DAEEF3" w:themeFill="accent5" w:themeFillTint="33"/>
          </w:tcPr>
          <w:p w:rsidR="003D0AF7" w:rsidRPr="00CF00E6" w:rsidRDefault="007156E0" w:rsidP="0083435B">
            <w:pPr>
              <w:jc w:val="center"/>
            </w:pPr>
            <w:r w:rsidRPr="00CF00E6">
              <w:t>7</w:t>
            </w:r>
            <w:r w:rsidR="003D0AF7" w:rsidRPr="00CF00E6">
              <w:t>3%</w:t>
            </w:r>
          </w:p>
        </w:tc>
        <w:tc>
          <w:tcPr>
            <w:tcW w:w="2268" w:type="dxa"/>
            <w:shd w:val="clear" w:color="auto" w:fill="DAEEF3" w:themeFill="accent5" w:themeFillTint="33"/>
          </w:tcPr>
          <w:p w:rsidR="003D0AF7" w:rsidRPr="00CF00E6" w:rsidRDefault="007156E0" w:rsidP="0083435B">
            <w:pPr>
              <w:jc w:val="center"/>
            </w:pPr>
            <w:r w:rsidRPr="00CF00E6">
              <w:t>78</w:t>
            </w:r>
            <w:r w:rsidR="003D0AF7" w:rsidRPr="00CF00E6">
              <w:t>%</w:t>
            </w:r>
          </w:p>
        </w:tc>
        <w:tc>
          <w:tcPr>
            <w:tcW w:w="2092" w:type="dxa"/>
            <w:shd w:val="clear" w:color="auto" w:fill="DAEEF3" w:themeFill="accent5" w:themeFillTint="33"/>
          </w:tcPr>
          <w:p w:rsidR="003D0AF7" w:rsidRPr="00CF00E6" w:rsidRDefault="004F0731" w:rsidP="0083435B">
            <w:pPr>
              <w:jc w:val="both"/>
            </w:pPr>
            <w:r w:rsidRPr="00CF00E6">
              <w:t>Повыш</w:t>
            </w:r>
            <w:r w:rsidR="003D0AF7" w:rsidRPr="00CF00E6">
              <w:t>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3б</w:t>
            </w:r>
          </w:p>
        </w:tc>
        <w:tc>
          <w:tcPr>
            <w:tcW w:w="2126" w:type="dxa"/>
            <w:shd w:val="clear" w:color="auto" w:fill="DAEEF3" w:themeFill="accent5" w:themeFillTint="33"/>
          </w:tcPr>
          <w:p w:rsidR="003D0AF7" w:rsidRPr="00CF00E6" w:rsidRDefault="00851E61" w:rsidP="0083435B">
            <w:pPr>
              <w:jc w:val="center"/>
            </w:pPr>
            <w:r w:rsidRPr="00CF00E6">
              <w:t>42%</w:t>
            </w:r>
          </w:p>
        </w:tc>
        <w:tc>
          <w:tcPr>
            <w:tcW w:w="2126" w:type="dxa"/>
            <w:shd w:val="clear" w:color="auto" w:fill="DAEEF3" w:themeFill="accent5" w:themeFillTint="33"/>
          </w:tcPr>
          <w:p w:rsidR="003D0AF7" w:rsidRPr="00CF00E6" w:rsidRDefault="007156E0" w:rsidP="0083435B">
            <w:pPr>
              <w:jc w:val="center"/>
            </w:pPr>
            <w:r w:rsidRPr="00CF00E6">
              <w:t>45</w:t>
            </w:r>
            <w:r w:rsidR="003D0AF7" w:rsidRPr="00CF00E6">
              <w:t>%</w:t>
            </w:r>
          </w:p>
        </w:tc>
        <w:tc>
          <w:tcPr>
            <w:tcW w:w="2268" w:type="dxa"/>
            <w:shd w:val="clear" w:color="auto" w:fill="DAEEF3" w:themeFill="accent5" w:themeFillTint="33"/>
          </w:tcPr>
          <w:p w:rsidR="003D0AF7" w:rsidRPr="00CF00E6" w:rsidRDefault="00EE604E" w:rsidP="0083435B">
            <w:pPr>
              <w:jc w:val="center"/>
            </w:pPr>
            <w:r w:rsidRPr="00CF00E6">
              <w:t>47</w:t>
            </w:r>
            <w:r w:rsidR="003D0AF7" w:rsidRPr="00CF00E6">
              <w:t>%</w:t>
            </w:r>
          </w:p>
        </w:tc>
        <w:tc>
          <w:tcPr>
            <w:tcW w:w="2092" w:type="dxa"/>
            <w:shd w:val="clear" w:color="auto" w:fill="DAEEF3" w:themeFill="accent5" w:themeFillTint="33"/>
          </w:tcPr>
          <w:p w:rsidR="003D0AF7" w:rsidRPr="00CF00E6" w:rsidRDefault="003D0AF7" w:rsidP="0083435B">
            <w:pPr>
              <w:jc w:val="both"/>
            </w:pPr>
            <w:r w:rsidRPr="00CF00E6">
              <w:t>Повышение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3в</w:t>
            </w:r>
          </w:p>
        </w:tc>
        <w:tc>
          <w:tcPr>
            <w:tcW w:w="2126" w:type="dxa"/>
            <w:shd w:val="clear" w:color="auto" w:fill="DAEEF3" w:themeFill="accent5" w:themeFillTint="33"/>
          </w:tcPr>
          <w:p w:rsidR="003D0AF7" w:rsidRPr="00CF00E6" w:rsidRDefault="00851E61" w:rsidP="00851E61">
            <w:pPr>
              <w:ind w:firstLine="851"/>
            </w:pPr>
            <w:r w:rsidRPr="00CF00E6">
              <w:t>58%</w:t>
            </w:r>
          </w:p>
        </w:tc>
        <w:tc>
          <w:tcPr>
            <w:tcW w:w="2126" w:type="dxa"/>
            <w:shd w:val="clear" w:color="auto" w:fill="DAEEF3" w:themeFill="accent5" w:themeFillTint="33"/>
          </w:tcPr>
          <w:p w:rsidR="003D0AF7" w:rsidRPr="00CF00E6" w:rsidRDefault="004C4DAC" w:rsidP="0083435B">
            <w:pPr>
              <w:ind w:firstLine="851"/>
              <w:jc w:val="both"/>
            </w:pPr>
            <w:r w:rsidRPr="00CF00E6">
              <w:t>5</w:t>
            </w:r>
            <w:r w:rsidR="003D0AF7" w:rsidRPr="00CF00E6">
              <w:t>6%</w:t>
            </w:r>
          </w:p>
        </w:tc>
        <w:tc>
          <w:tcPr>
            <w:tcW w:w="2268" w:type="dxa"/>
            <w:shd w:val="clear" w:color="auto" w:fill="DAEEF3" w:themeFill="accent5" w:themeFillTint="33"/>
          </w:tcPr>
          <w:p w:rsidR="003D0AF7" w:rsidRPr="00CF00E6" w:rsidRDefault="007156E0" w:rsidP="0083435B">
            <w:pPr>
              <w:ind w:firstLine="851"/>
              <w:jc w:val="both"/>
            </w:pPr>
            <w:r w:rsidRPr="00CF00E6">
              <w:t>6</w:t>
            </w:r>
            <w:r w:rsidR="003D0AF7" w:rsidRPr="00CF00E6">
              <w:t>6%</w:t>
            </w:r>
          </w:p>
        </w:tc>
        <w:tc>
          <w:tcPr>
            <w:tcW w:w="2092" w:type="dxa"/>
            <w:shd w:val="clear" w:color="auto" w:fill="DAEEF3" w:themeFill="accent5" w:themeFillTint="33"/>
          </w:tcPr>
          <w:p w:rsidR="003D0AF7" w:rsidRPr="00CF00E6" w:rsidRDefault="004F0731" w:rsidP="0083435B">
            <w:r w:rsidRPr="00CF00E6">
              <w:t>Повыш</w:t>
            </w:r>
            <w:r w:rsidR="003D0AF7" w:rsidRPr="00CF00E6">
              <w:t>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3г</w:t>
            </w:r>
          </w:p>
        </w:tc>
        <w:tc>
          <w:tcPr>
            <w:tcW w:w="2126" w:type="dxa"/>
            <w:shd w:val="clear" w:color="auto" w:fill="DAEEF3" w:themeFill="accent5" w:themeFillTint="33"/>
          </w:tcPr>
          <w:p w:rsidR="003D0AF7" w:rsidRPr="00CF00E6" w:rsidRDefault="00851E61" w:rsidP="00851E61">
            <w:pPr>
              <w:ind w:firstLine="851"/>
            </w:pPr>
            <w:r w:rsidRPr="00CF00E6">
              <w:t>35%</w:t>
            </w:r>
          </w:p>
        </w:tc>
        <w:tc>
          <w:tcPr>
            <w:tcW w:w="2126" w:type="dxa"/>
            <w:shd w:val="clear" w:color="auto" w:fill="DAEEF3" w:themeFill="accent5" w:themeFillTint="33"/>
          </w:tcPr>
          <w:p w:rsidR="003D0AF7" w:rsidRPr="00CF00E6" w:rsidRDefault="003D0AF7" w:rsidP="0083435B">
            <w:pPr>
              <w:ind w:firstLine="851"/>
              <w:jc w:val="both"/>
            </w:pPr>
            <w:r w:rsidRPr="00CF00E6">
              <w:t>40%</w:t>
            </w:r>
          </w:p>
        </w:tc>
        <w:tc>
          <w:tcPr>
            <w:tcW w:w="2268" w:type="dxa"/>
            <w:shd w:val="clear" w:color="auto" w:fill="DAEEF3" w:themeFill="accent5" w:themeFillTint="33"/>
          </w:tcPr>
          <w:p w:rsidR="003D0AF7" w:rsidRPr="00CF00E6" w:rsidRDefault="004C4DAC" w:rsidP="0083435B">
            <w:pPr>
              <w:ind w:firstLine="851"/>
              <w:jc w:val="both"/>
            </w:pPr>
            <w:r w:rsidRPr="00CF00E6">
              <w:t>3</w:t>
            </w:r>
            <w:r w:rsidR="003D0AF7" w:rsidRPr="00CF00E6">
              <w:t>6%</w:t>
            </w:r>
          </w:p>
        </w:tc>
        <w:tc>
          <w:tcPr>
            <w:tcW w:w="2092" w:type="dxa"/>
            <w:shd w:val="clear" w:color="auto" w:fill="DAEEF3" w:themeFill="accent5" w:themeFillTint="33"/>
          </w:tcPr>
          <w:p w:rsidR="003D0AF7" w:rsidRPr="00CF00E6" w:rsidRDefault="003D0AF7" w:rsidP="0083435B">
            <w:pPr>
              <w:jc w:val="both"/>
            </w:pPr>
            <w:r w:rsidRPr="00CF00E6">
              <w:t>Повышение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3д</w:t>
            </w:r>
          </w:p>
        </w:tc>
        <w:tc>
          <w:tcPr>
            <w:tcW w:w="2126" w:type="dxa"/>
            <w:shd w:val="clear" w:color="auto" w:fill="DAEEF3" w:themeFill="accent5" w:themeFillTint="33"/>
          </w:tcPr>
          <w:p w:rsidR="003D0AF7" w:rsidRPr="00CF00E6" w:rsidRDefault="00851E61" w:rsidP="00851E61">
            <w:pPr>
              <w:ind w:firstLine="851"/>
            </w:pPr>
            <w:r w:rsidRPr="00CF00E6">
              <w:t>38%</w:t>
            </w:r>
          </w:p>
        </w:tc>
        <w:tc>
          <w:tcPr>
            <w:tcW w:w="2126" w:type="dxa"/>
            <w:shd w:val="clear" w:color="auto" w:fill="DAEEF3" w:themeFill="accent5" w:themeFillTint="33"/>
          </w:tcPr>
          <w:p w:rsidR="003D0AF7" w:rsidRPr="00CF00E6" w:rsidRDefault="004C4DAC" w:rsidP="0083435B">
            <w:pPr>
              <w:ind w:firstLine="851"/>
              <w:jc w:val="both"/>
            </w:pPr>
            <w:r w:rsidRPr="00CF00E6">
              <w:t>4</w:t>
            </w:r>
            <w:r w:rsidR="003D0AF7" w:rsidRPr="00CF00E6">
              <w:t>0%</w:t>
            </w:r>
          </w:p>
        </w:tc>
        <w:tc>
          <w:tcPr>
            <w:tcW w:w="2268" w:type="dxa"/>
            <w:shd w:val="clear" w:color="auto" w:fill="DAEEF3" w:themeFill="accent5" w:themeFillTint="33"/>
          </w:tcPr>
          <w:p w:rsidR="003D0AF7" w:rsidRPr="00CF00E6" w:rsidRDefault="003D0AF7" w:rsidP="0083435B">
            <w:pPr>
              <w:ind w:firstLine="851"/>
              <w:jc w:val="both"/>
            </w:pPr>
            <w:r w:rsidRPr="00CF00E6">
              <w:t>48%</w:t>
            </w:r>
          </w:p>
        </w:tc>
        <w:tc>
          <w:tcPr>
            <w:tcW w:w="2092" w:type="dxa"/>
            <w:shd w:val="clear" w:color="auto" w:fill="DAEEF3" w:themeFill="accent5" w:themeFillTint="33"/>
          </w:tcPr>
          <w:p w:rsidR="003D0AF7" w:rsidRPr="00CF00E6" w:rsidRDefault="004F0731" w:rsidP="0083435B">
            <w:pPr>
              <w:jc w:val="both"/>
            </w:pPr>
            <w:r w:rsidRPr="00CF00E6">
              <w:t>Повыш</w:t>
            </w:r>
            <w:r w:rsidR="003D0AF7" w:rsidRPr="00CF00E6">
              <w:t>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4а</w:t>
            </w:r>
          </w:p>
        </w:tc>
        <w:tc>
          <w:tcPr>
            <w:tcW w:w="2126" w:type="dxa"/>
            <w:shd w:val="clear" w:color="auto" w:fill="DAEEF3" w:themeFill="accent5" w:themeFillTint="33"/>
          </w:tcPr>
          <w:p w:rsidR="003D0AF7" w:rsidRPr="00CF00E6" w:rsidRDefault="00631C0F" w:rsidP="00851E61">
            <w:pPr>
              <w:ind w:firstLine="851"/>
            </w:pPr>
            <w:r w:rsidRPr="00CF00E6">
              <w:t>54%</w:t>
            </w:r>
          </w:p>
        </w:tc>
        <w:tc>
          <w:tcPr>
            <w:tcW w:w="2126" w:type="dxa"/>
            <w:shd w:val="clear" w:color="auto" w:fill="DAEEF3" w:themeFill="accent5" w:themeFillTint="33"/>
          </w:tcPr>
          <w:p w:rsidR="003D0AF7" w:rsidRPr="00CF00E6" w:rsidRDefault="004C4DAC" w:rsidP="0083435B">
            <w:pPr>
              <w:ind w:firstLine="851"/>
              <w:jc w:val="both"/>
            </w:pPr>
            <w:r w:rsidRPr="00CF00E6">
              <w:t>5</w:t>
            </w:r>
            <w:r w:rsidR="003D0AF7" w:rsidRPr="00CF00E6">
              <w:t>0%</w:t>
            </w:r>
          </w:p>
        </w:tc>
        <w:tc>
          <w:tcPr>
            <w:tcW w:w="2268" w:type="dxa"/>
            <w:shd w:val="clear" w:color="auto" w:fill="DAEEF3" w:themeFill="accent5" w:themeFillTint="33"/>
          </w:tcPr>
          <w:p w:rsidR="003D0AF7" w:rsidRPr="00CF00E6" w:rsidRDefault="003D0AF7" w:rsidP="0083435B">
            <w:pPr>
              <w:ind w:firstLine="851"/>
              <w:jc w:val="both"/>
            </w:pPr>
            <w:r w:rsidRPr="00CF00E6">
              <w:t>56%</w:t>
            </w:r>
          </w:p>
        </w:tc>
        <w:tc>
          <w:tcPr>
            <w:tcW w:w="2092" w:type="dxa"/>
            <w:shd w:val="clear" w:color="auto" w:fill="DAEEF3" w:themeFill="accent5" w:themeFillTint="33"/>
          </w:tcPr>
          <w:p w:rsidR="003D0AF7" w:rsidRPr="00CF00E6" w:rsidRDefault="003D0AF7" w:rsidP="0083435B">
            <w:pPr>
              <w:jc w:val="both"/>
            </w:pPr>
            <w:r w:rsidRPr="00CF00E6">
              <w:t>Повышение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4б</w:t>
            </w:r>
          </w:p>
        </w:tc>
        <w:tc>
          <w:tcPr>
            <w:tcW w:w="2126" w:type="dxa"/>
            <w:shd w:val="clear" w:color="auto" w:fill="DAEEF3" w:themeFill="accent5" w:themeFillTint="33"/>
          </w:tcPr>
          <w:p w:rsidR="003D0AF7" w:rsidRPr="00CF00E6" w:rsidRDefault="00631C0F" w:rsidP="00851E61">
            <w:pPr>
              <w:ind w:firstLine="851"/>
            </w:pPr>
            <w:r w:rsidRPr="00CF00E6">
              <w:t>52%</w:t>
            </w:r>
          </w:p>
        </w:tc>
        <w:tc>
          <w:tcPr>
            <w:tcW w:w="2126" w:type="dxa"/>
            <w:shd w:val="clear" w:color="auto" w:fill="DAEEF3" w:themeFill="accent5" w:themeFillTint="33"/>
          </w:tcPr>
          <w:p w:rsidR="003D0AF7" w:rsidRPr="00CF00E6" w:rsidRDefault="004C4DAC" w:rsidP="0083435B">
            <w:pPr>
              <w:ind w:firstLine="851"/>
              <w:jc w:val="both"/>
            </w:pPr>
            <w:r w:rsidRPr="00CF00E6">
              <w:t>5</w:t>
            </w:r>
            <w:r w:rsidR="003D0AF7" w:rsidRPr="00CF00E6">
              <w:t>4%</w:t>
            </w:r>
          </w:p>
        </w:tc>
        <w:tc>
          <w:tcPr>
            <w:tcW w:w="2268" w:type="dxa"/>
            <w:shd w:val="clear" w:color="auto" w:fill="DAEEF3" w:themeFill="accent5" w:themeFillTint="33"/>
          </w:tcPr>
          <w:p w:rsidR="003D0AF7" w:rsidRPr="00CF00E6" w:rsidRDefault="00EE604E" w:rsidP="0083435B">
            <w:pPr>
              <w:ind w:firstLine="851"/>
              <w:jc w:val="both"/>
            </w:pPr>
            <w:r w:rsidRPr="00CF00E6">
              <w:t>69</w:t>
            </w:r>
            <w:r w:rsidR="003D0AF7" w:rsidRPr="00CF00E6">
              <w:t>%</w:t>
            </w:r>
          </w:p>
        </w:tc>
        <w:tc>
          <w:tcPr>
            <w:tcW w:w="2092" w:type="dxa"/>
            <w:shd w:val="clear" w:color="auto" w:fill="DAEEF3" w:themeFill="accent5" w:themeFillTint="33"/>
          </w:tcPr>
          <w:p w:rsidR="003D0AF7" w:rsidRPr="00CF00E6" w:rsidRDefault="003D0AF7" w:rsidP="0083435B">
            <w:pPr>
              <w:jc w:val="both"/>
            </w:pPr>
            <w:r w:rsidRPr="00CF00E6">
              <w:t>Повышение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4</w:t>
            </w:r>
            <w:r w:rsidR="00851E61" w:rsidRPr="00CF00E6">
              <w:t>г</w:t>
            </w:r>
          </w:p>
        </w:tc>
        <w:tc>
          <w:tcPr>
            <w:tcW w:w="2126" w:type="dxa"/>
            <w:shd w:val="clear" w:color="auto" w:fill="DAEEF3" w:themeFill="accent5" w:themeFillTint="33"/>
          </w:tcPr>
          <w:p w:rsidR="003D0AF7" w:rsidRPr="00CF00E6" w:rsidRDefault="00631C0F" w:rsidP="00851E61">
            <w:pPr>
              <w:ind w:firstLine="851"/>
            </w:pPr>
            <w:r w:rsidRPr="00CF00E6">
              <w:t>48%</w:t>
            </w:r>
          </w:p>
        </w:tc>
        <w:tc>
          <w:tcPr>
            <w:tcW w:w="2126" w:type="dxa"/>
            <w:shd w:val="clear" w:color="auto" w:fill="DAEEF3" w:themeFill="accent5" w:themeFillTint="33"/>
          </w:tcPr>
          <w:p w:rsidR="003D0AF7" w:rsidRPr="00CF00E6" w:rsidRDefault="004C4DAC" w:rsidP="0083435B">
            <w:pPr>
              <w:ind w:firstLine="851"/>
              <w:jc w:val="both"/>
            </w:pPr>
            <w:r w:rsidRPr="00CF00E6">
              <w:t>4</w:t>
            </w:r>
            <w:r w:rsidR="003D0AF7" w:rsidRPr="00CF00E6">
              <w:t>6%</w:t>
            </w:r>
          </w:p>
        </w:tc>
        <w:tc>
          <w:tcPr>
            <w:tcW w:w="2268" w:type="dxa"/>
            <w:shd w:val="clear" w:color="auto" w:fill="DAEEF3" w:themeFill="accent5" w:themeFillTint="33"/>
          </w:tcPr>
          <w:p w:rsidR="003D0AF7" w:rsidRPr="00CF00E6" w:rsidRDefault="004C4DAC" w:rsidP="0083435B">
            <w:pPr>
              <w:ind w:firstLine="851"/>
              <w:jc w:val="both"/>
            </w:pPr>
            <w:r w:rsidRPr="00CF00E6">
              <w:t>5</w:t>
            </w:r>
            <w:r w:rsidR="003D0AF7" w:rsidRPr="00CF00E6">
              <w:t>7%</w:t>
            </w:r>
          </w:p>
        </w:tc>
        <w:tc>
          <w:tcPr>
            <w:tcW w:w="2092" w:type="dxa"/>
            <w:shd w:val="clear" w:color="auto" w:fill="DAEEF3" w:themeFill="accent5" w:themeFillTint="33"/>
          </w:tcPr>
          <w:p w:rsidR="003D0AF7" w:rsidRPr="00CF00E6" w:rsidRDefault="003D0AF7" w:rsidP="0083435B">
            <w:pPr>
              <w:jc w:val="both"/>
            </w:pPr>
            <w:r w:rsidRPr="00CF00E6">
              <w:t>Повышение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pPr>
            <w:r w:rsidRPr="00CF00E6">
              <w:t>4</w:t>
            </w:r>
            <w:r w:rsidR="00851E61" w:rsidRPr="00CF00E6">
              <w:t>д</w:t>
            </w:r>
          </w:p>
        </w:tc>
        <w:tc>
          <w:tcPr>
            <w:tcW w:w="2126" w:type="dxa"/>
            <w:shd w:val="clear" w:color="auto" w:fill="DAEEF3" w:themeFill="accent5" w:themeFillTint="33"/>
          </w:tcPr>
          <w:p w:rsidR="003D0AF7" w:rsidRPr="00CF00E6" w:rsidRDefault="00631C0F" w:rsidP="00851E61">
            <w:pPr>
              <w:ind w:firstLine="851"/>
            </w:pPr>
            <w:r w:rsidRPr="00CF00E6">
              <w:t>45%</w:t>
            </w:r>
          </w:p>
        </w:tc>
        <w:tc>
          <w:tcPr>
            <w:tcW w:w="2126" w:type="dxa"/>
            <w:shd w:val="clear" w:color="auto" w:fill="DAEEF3" w:themeFill="accent5" w:themeFillTint="33"/>
          </w:tcPr>
          <w:p w:rsidR="003D0AF7" w:rsidRPr="00CF00E6" w:rsidRDefault="004C4DAC" w:rsidP="0083435B">
            <w:pPr>
              <w:ind w:firstLine="851"/>
              <w:jc w:val="both"/>
            </w:pPr>
            <w:r w:rsidRPr="00CF00E6">
              <w:t>4</w:t>
            </w:r>
            <w:r w:rsidR="003D0AF7" w:rsidRPr="00CF00E6">
              <w:t>7%</w:t>
            </w:r>
          </w:p>
        </w:tc>
        <w:tc>
          <w:tcPr>
            <w:tcW w:w="2268" w:type="dxa"/>
            <w:shd w:val="clear" w:color="auto" w:fill="DAEEF3" w:themeFill="accent5" w:themeFillTint="33"/>
          </w:tcPr>
          <w:p w:rsidR="003D0AF7" w:rsidRPr="00CF00E6" w:rsidRDefault="00EE604E" w:rsidP="0083435B">
            <w:pPr>
              <w:ind w:firstLine="851"/>
              <w:jc w:val="both"/>
            </w:pPr>
            <w:r w:rsidRPr="00CF00E6">
              <w:t>50</w:t>
            </w:r>
            <w:r w:rsidR="003D0AF7" w:rsidRPr="00CF00E6">
              <w:t>%</w:t>
            </w:r>
          </w:p>
        </w:tc>
        <w:tc>
          <w:tcPr>
            <w:tcW w:w="2092" w:type="dxa"/>
            <w:shd w:val="clear" w:color="auto" w:fill="DAEEF3" w:themeFill="accent5" w:themeFillTint="33"/>
          </w:tcPr>
          <w:p w:rsidR="003D0AF7" w:rsidRPr="00CF00E6" w:rsidRDefault="00CF00E6" w:rsidP="0083435B">
            <w:pPr>
              <w:jc w:val="both"/>
            </w:pPr>
            <w:r w:rsidRPr="00CF00E6">
              <w:t>Повыш</w:t>
            </w:r>
            <w:r w:rsidR="003D0AF7" w:rsidRPr="00CF00E6">
              <w:t>ение качества</w:t>
            </w:r>
          </w:p>
        </w:tc>
      </w:tr>
      <w:tr w:rsidR="003D0AF7" w:rsidRPr="00CF00E6" w:rsidTr="00F30D24">
        <w:tc>
          <w:tcPr>
            <w:tcW w:w="1101" w:type="dxa"/>
            <w:shd w:val="clear" w:color="auto" w:fill="DAEEF3" w:themeFill="accent5" w:themeFillTint="33"/>
          </w:tcPr>
          <w:p w:rsidR="003D0AF7" w:rsidRPr="00CF00E6" w:rsidRDefault="003D0AF7" w:rsidP="0083435B">
            <w:pPr>
              <w:jc w:val="both"/>
              <w:rPr>
                <w:b/>
              </w:rPr>
            </w:pPr>
            <w:r w:rsidRPr="00CF00E6">
              <w:rPr>
                <w:b/>
              </w:rPr>
              <w:t>Итого</w:t>
            </w:r>
          </w:p>
        </w:tc>
        <w:tc>
          <w:tcPr>
            <w:tcW w:w="2126" w:type="dxa"/>
            <w:shd w:val="clear" w:color="auto" w:fill="DAEEF3" w:themeFill="accent5" w:themeFillTint="33"/>
          </w:tcPr>
          <w:p w:rsidR="003D0AF7" w:rsidRPr="00CF00E6" w:rsidRDefault="00631C0F" w:rsidP="0083435B">
            <w:pPr>
              <w:ind w:firstLine="851"/>
              <w:jc w:val="both"/>
              <w:rPr>
                <w:b/>
              </w:rPr>
            </w:pPr>
            <w:r w:rsidRPr="00CF00E6">
              <w:rPr>
                <w:b/>
              </w:rPr>
              <w:t>49%</w:t>
            </w:r>
          </w:p>
        </w:tc>
        <w:tc>
          <w:tcPr>
            <w:tcW w:w="2126" w:type="dxa"/>
            <w:shd w:val="clear" w:color="auto" w:fill="DAEEF3" w:themeFill="accent5" w:themeFillTint="33"/>
          </w:tcPr>
          <w:p w:rsidR="003D0AF7" w:rsidRPr="00CF00E6" w:rsidRDefault="004F0731" w:rsidP="0083435B">
            <w:pPr>
              <w:ind w:firstLine="851"/>
              <w:jc w:val="both"/>
              <w:rPr>
                <w:b/>
              </w:rPr>
            </w:pPr>
            <w:r w:rsidRPr="00CF00E6">
              <w:rPr>
                <w:b/>
              </w:rPr>
              <w:t>50</w:t>
            </w:r>
            <w:r w:rsidR="003D0AF7" w:rsidRPr="00CF00E6">
              <w:rPr>
                <w:b/>
              </w:rPr>
              <w:t>%</w:t>
            </w:r>
          </w:p>
        </w:tc>
        <w:tc>
          <w:tcPr>
            <w:tcW w:w="2268" w:type="dxa"/>
            <w:shd w:val="clear" w:color="auto" w:fill="DAEEF3" w:themeFill="accent5" w:themeFillTint="33"/>
          </w:tcPr>
          <w:p w:rsidR="003D0AF7" w:rsidRPr="00CF00E6" w:rsidRDefault="004F0731" w:rsidP="0083435B">
            <w:pPr>
              <w:ind w:firstLine="851"/>
              <w:jc w:val="both"/>
              <w:rPr>
                <w:b/>
              </w:rPr>
            </w:pPr>
            <w:r w:rsidRPr="00CF00E6">
              <w:rPr>
                <w:b/>
              </w:rPr>
              <w:t>55</w:t>
            </w:r>
            <w:r w:rsidR="003D0AF7" w:rsidRPr="00CF00E6">
              <w:rPr>
                <w:b/>
              </w:rPr>
              <w:t>%</w:t>
            </w:r>
          </w:p>
        </w:tc>
        <w:tc>
          <w:tcPr>
            <w:tcW w:w="2092" w:type="dxa"/>
            <w:shd w:val="clear" w:color="auto" w:fill="DAEEF3" w:themeFill="accent5" w:themeFillTint="33"/>
          </w:tcPr>
          <w:p w:rsidR="003D0AF7" w:rsidRPr="00CF00E6" w:rsidRDefault="00CF00E6" w:rsidP="0083435B">
            <w:pPr>
              <w:jc w:val="both"/>
              <w:rPr>
                <w:b/>
              </w:rPr>
            </w:pPr>
            <w:r w:rsidRPr="00CF00E6">
              <w:rPr>
                <w:b/>
              </w:rPr>
              <w:t>Повыш</w:t>
            </w:r>
            <w:r w:rsidR="003D0AF7" w:rsidRPr="00CF00E6">
              <w:rPr>
                <w:b/>
              </w:rPr>
              <w:t xml:space="preserve">ение </w:t>
            </w:r>
            <w:proofErr w:type="spellStart"/>
            <w:r w:rsidR="003D0AF7" w:rsidRPr="00CF00E6">
              <w:rPr>
                <w:b/>
              </w:rPr>
              <w:t>кач-ва</w:t>
            </w:r>
            <w:proofErr w:type="spellEnd"/>
          </w:p>
        </w:tc>
      </w:tr>
    </w:tbl>
    <w:p w:rsidR="003D0AF7" w:rsidRPr="00082C2D" w:rsidRDefault="003D0AF7" w:rsidP="003D0AF7">
      <w:pPr>
        <w:spacing w:line="276" w:lineRule="auto"/>
        <w:ind w:firstLine="851"/>
        <w:jc w:val="both"/>
        <w:rPr>
          <w:i/>
        </w:rPr>
      </w:pPr>
    </w:p>
    <w:p w:rsidR="003D0AF7" w:rsidRPr="00FF0A16" w:rsidRDefault="003D0AF7" w:rsidP="00F76212">
      <w:pPr>
        <w:spacing w:line="276" w:lineRule="auto"/>
        <w:ind w:firstLine="708"/>
        <w:jc w:val="both"/>
      </w:pPr>
      <w:r w:rsidRPr="00FF0A16">
        <w:t xml:space="preserve">Контрольные работы проводились с целью определения достижений учащимися  уровня обязательной подготовки по  математике. Все задания проверяли владение планируемыми результатами. Для проверки разного типа умений в работу были включены задания закрытого и открытого типа, разной формы, составленные на материале всех </w:t>
      </w:r>
      <w:r w:rsidRPr="00FF0A16">
        <w:lastRenderedPageBreak/>
        <w:t xml:space="preserve">разделов </w:t>
      </w:r>
      <w:r w:rsidR="00F76212" w:rsidRPr="00FF0A16">
        <w:t xml:space="preserve">  </w:t>
      </w:r>
      <w:r w:rsidRPr="00FF0A16">
        <w:t>курса математики</w:t>
      </w:r>
      <w:proofErr w:type="gramStart"/>
      <w:r w:rsidRPr="00FF0A16">
        <w:t>.</w:t>
      </w:r>
      <w:proofErr w:type="gramEnd"/>
      <w:r w:rsidRPr="00FF0A16">
        <w:t xml:space="preserve"> а также сформированности УУД.  Из данной таблицы видно, что качество знаний уч-ся по математике в начальной </w:t>
      </w:r>
      <w:r w:rsidR="00D83391">
        <w:t>школе в течение всего года повыш</w:t>
      </w:r>
      <w:r w:rsidRPr="00FF0A16">
        <w:t>алось и на коне</w:t>
      </w:r>
      <w:r w:rsidR="00D83391">
        <w:t>ц года составило 55</w:t>
      </w:r>
      <w:r w:rsidR="00D96FA7">
        <w:t>%, что на 6% выш</w:t>
      </w:r>
      <w:r w:rsidRPr="00FF0A16">
        <w:t>е результатов прошлого года. Учителя определили ряд заданий, которые будут чаще включаться в уроки для отработки пробелов</w:t>
      </w:r>
      <w:r w:rsidR="006D2B07">
        <w:t xml:space="preserve"> </w:t>
      </w:r>
      <w:proofErr w:type="gramStart"/>
      <w:r w:rsidR="006D2B07">
        <w:t>( составлять</w:t>
      </w:r>
      <w:proofErr w:type="gramEnd"/>
      <w:r w:rsidR="006D2B07">
        <w:t xml:space="preserve"> задачи по заданным данным, решать задачи разных видов, решать геометрические задачи, решать уравнения)</w:t>
      </w:r>
      <w:r w:rsidRPr="00FF0A16">
        <w:t>. МО учителей разработать систему мониторинга для решения проблемы, провести мастер классы эффективных методов, технологий для устранения пробелов в знаниях уч-ся. Помимо контрольных  работ были посещены уроки математики в начальной школе, занятия внеурочной деятельности «Умники и умницы», проводились  тематические срезы, тестирование, устные счёты, проверялись рабочие и контрольные тетради, ребята участвовали в дистанционных олимпиадах по предмету. Каждую четверть вёлся мониторинг результатов успеваемости уч-ся начальной школы по математике. На конец учебного года результаты выглядят так:</w:t>
      </w:r>
    </w:p>
    <w:p w:rsidR="0083435B" w:rsidRPr="00FF0A16" w:rsidRDefault="0083435B" w:rsidP="00F76212">
      <w:pPr>
        <w:spacing w:line="276" w:lineRule="auto"/>
        <w:ind w:firstLine="708"/>
        <w:jc w:val="both"/>
      </w:pPr>
    </w:p>
    <w:p w:rsidR="003D0AF7" w:rsidRPr="00FF0A16" w:rsidRDefault="0083435B" w:rsidP="003D0AF7">
      <w:pPr>
        <w:spacing w:line="276" w:lineRule="auto"/>
        <w:ind w:firstLine="708"/>
        <w:jc w:val="both"/>
        <w:rPr>
          <w:b/>
        </w:rPr>
      </w:pPr>
      <w:r w:rsidRPr="00FF0A16">
        <w:rPr>
          <w:b/>
        </w:rPr>
        <w:t xml:space="preserve">             </w:t>
      </w:r>
      <w:r w:rsidR="003D0AF7" w:rsidRPr="00FF0A16">
        <w:rPr>
          <w:b/>
          <w:noProof/>
        </w:rPr>
        <w:drawing>
          <wp:inline distT="0" distB="0" distL="0" distR="0">
            <wp:extent cx="3971925" cy="1752600"/>
            <wp:effectExtent l="19050" t="0" r="9525" b="0"/>
            <wp:docPr id="8"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D0AF7" w:rsidRPr="00FF0A16" w:rsidRDefault="00F76212" w:rsidP="0083435B">
      <w:pPr>
        <w:spacing w:line="276" w:lineRule="auto"/>
        <w:ind w:firstLine="708"/>
        <w:jc w:val="center"/>
      </w:pPr>
      <w:r w:rsidRPr="00FF0A16">
        <w:t xml:space="preserve">Рис.3. Степень обученности по математике 2-4-х </w:t>
      </w:r>
      <w:proofErr w:type="spellStart"/>
      <w:r w:rsidRPr="00FF0A16">
        <w:t>кл</w:t>
      </w:r>
      <w:proofErr w:type="spellEnd"/>
      <w:r w:rsidRPr="00FF0A16">
        <w:t>.</w:t>
      </w:r>
    </w:p>
    <w:p w:rsidR="0083435B" w:rsidRPr="00F26D44" w:rsidRDefault="0083435B" w:rsidP="0083435B">
      <w:pPr>
        <w:spacing w:line="276" w:lineRule="auto"/>
        <w:ind w:firstLine="708"/>
        <w:jc w:val="center"/>
      </w:pPr>
    </w:p>
    <w:p w:rsidR="003D0AF7" w:rsidRPr="00F26D44" w:rsidRDefault="003D0AF7" w:rsidP="0083435B">
      <w:pPr>
        <w:spacing w:line="276" w:lineRule="auto"/>
        <w:ind w:firstLine="708"/>
        <w:jc w:val="both"/>
      </w:pPr>
      <w:r w:rsidRPr="00F26D44">
        <w:t>Все классы добились высоких результатов в освоении математ</w:t>
      </w:r>
      <w:r w:rsidR="00F26D44" w:rsidRPr="00F26D44">
        <w:t>ики, особенно хочется отметить 3</w:t>
      </w:r>
      <w:r w:rsidRPr="00F26D44">
        <w:t xml:space="preserve">А класс </w:t>
      </w:r>
      <w:r w:rsidR="0083435B" w:rsidRPr="00F26D44">
        <w:t>(</w:t>
      </w:r>
      <w:r w:rsidR="00F26D44" w:rsidRPr="00F26D44">
        <w:t>Юрченко Т.В.), 2В класс (</w:t>
      </w:r>
      <w:proofErr w:type="spellStart"/>
      <w:r w:rsidR="00F26D44" w:rsidRPr="00F26D44">
        <w:t>Буторина</w:t>
      </w:r>
      <w:proofErr w:type="spellEnd"/>
      <w:r w:rsidR="00F26D44" w:rsidRPr="00F26D44">
        <w:t xml:space="preserve"> И.В.), 4Б класс </w:t>
      </w:r>
      <w:proofErr w:type="gramStart"/>
      <w:r w:rsidR="00F26D44" w:rsidRPr="00F26D44">
        <w:t xml:space="preserve">( </w:t>
      </w:r>
      <w:proofErr w:type="spellStart"/>
      <w:r w:rsidR="00F26D44" w:rsidRPr="00F26D44">
        <w:t>Хриптукова</w:t>
      </w:r>
      <w:proofErr w:type="spellEnd"/>
      <w:proofErr w:type="gramEnd"/>
      <w:r w:rsidR="00F26D44" w:rsidRPr="00F26D44">
        <w:t xml:space="preserve"> Т.В</w:t>
      </w:r>
      <w:r w:rsidRPr="00F26D44">
        <w:t>.)</w:t>
      </w:r>
      <w:r w:rsidR="0083435B" w:rsidRPr="00F26D44">
        <w:t>.</w:t>
      </w:r>
    </w:p>
    <w:p w:rsidR="001B1E44" w:rsidRPr="00082C2D" w:rsidRDefault="001B1E44" w:rsidP="0083435B">
      <w:pPr>
        <w:spacing w:line="276" w:lineRule="auto"/>
        <w:ind w:firstLine="708"/>
        <w:jc w:val="both"/>
        <w:rPr>
          <w:i/>
        </w:rPr>
      </w:pPr>
    </w:p>
    <w:p w:rsidR="003D0AF7" w:rsidRDefault="0083435B" w:rsidP="0083435B">
      <w:pPr>
        <w:spacing w:line="276" w:lineRule="auto"/>
        <w:jc w:val="both"/>
        <w:rPr>
          <w:b/>
        </w:rPr>
      </w:pPr>
      <w:r w:rsidRPr="00261929">
        <w:rPr>
          <w:b/>
        </w:rPr>
        <w:t xml:space="preserve">Таблица </w:t>
      </w:r>
      <w:r w:rsidR="000A1ECF" w:rsidRPr="00261929">
        <w:rPr>
          <w:b/>
        </w:rPr>
        <w:t>33</w:t>
      </w:r>
      <w:r w:rsidRPr="00261929">
        <w:rPr>
          <w:b/>
        </w:rPr>
        <w:t xml:space="preserve">. </w:t>
      </w:r>
      <w:r w:rsidR="003D0AF7" w:rsidRPr="00261929">
        <w:rPr>
          <w:b/>
        </w:rPr>
        <w:t>Качество выполненных</w:t>
      </w:r>
      <w:r w:rsidR="004B7183" w:rsidRPr="00261929">
        <w:rPr>
          <w:b/>
        </w:rPr>
        <w:t xml:space="preserve"> комплексных (диагностических) </w:t>
      </w:r>
      <w:r w:rsidR="003D0AF7" w:rsidRPr="00261929">
        <w:rPr>
          <w:b/>
        </w:rPr>
        <w:t xml:space="preserve"> работ по русскому языку</w:t>
      </w:r>
    </w:p>
    <w:p w:rsidR="00D80720" w:rsidRPr="00261929" w:rsidRDefault="00D80720" w:rsidP="0083435B">
      <w:pPr>
        <w:spacing w:line="276" w:lineRule="auto"/>
        <w:jc w:val="both"/>
      </w:pPr>
    </w:p>
    <w:tbl>
      <w:tblPr>
        <w:tblStyle w:val="ac"/>
        <w:tblW w:w="0" w:type="auto"/>
        <w:tblLook w:val="04A0" w:firstRow="1" w:lastRow="0" w:firstColumn="1" w:lastColumn="0" w:noHBand="0" w:noVBand="1"/>
      </w:tblPr>
      <w:tblGrid>
        <w:gridCol w:w="959"/>
        <w:gridCol w:w="2126"/>
        <w:gridCol w:w="2126"/>
        <w:gridCol w:w="2268"/>
        <w:gridCol w:w="2092"/>
      </w:tblGrid>
      <w:tr w:rsidR="003D0AF7" w:rsidRPr="00261929" w:rsidTr="00F30D24">
        <w:tc>
          <w:tcPr>
            <w:tcW w:w="959" w:type="dxa"/>
            <w:shd w:val="clear" w:color="auto" w:fill="C6D9F1" w:themeFill="text2" w:themeFillTint="33"/>
          </w:tcPr>
          <w:p w:rsidR="003D0AF7" w:rsidRPr="00261929" w:rsidRDefault="003D0AF7" w:rsidP="0083435B">
            <w:pPr>
              <w:jc w:val="both"/>
            </w:pPr>
            <w:r w:rsidRPr="00261929">
              <w:t>классы</w:t>
            </w:r>
          </w:p>
        </w:tc>
        <w:tc>
          <w:tcPr>
            <w:tcW w:w="2126" w:type="dxa"/>
            <w:shd w:val="clear" w:color="auto" w:fill="C6D9F1" w:themeFill="text2" w:themeFillTint="33"/>
          </w:tcPr>
          <w:p w:rsidR="003D0AF7" w:rsidRPr="00261929" w:rsidRDefault="003D0AF7" w:rsidP="0083435B">
            <w:pPr>
              <w:ind w:hanging="108"/>
              <w:jc w:val="both"/>
            </w:pPr>
            <w:r w:rsidRPr="00261929">
              <w:t>стартовый контроль</w:t>
            </w:r>
          </w:p>
        </w:tc>
        <w:tc>
          <w:tcPr>
            <w:tcW w:w="2126" w:type="dxa"/>
            <w:shd w:val="clear" w:color="auto" w:fill="C6D9F1" w:themeFill="text2" w:themeFillTint="33"/>
          </w:tcPr>
          <w:p w:rsidR="003D0AF7" w:rsidRPr="00261929" w:rsidRDefault="003D0AF7" w:rsidP="0083435B">
            <w:pPr>
              <w:ind w:firstLine="34"/>
              <w:jc w:val="both"/>
            </w:pPr>
            <w:r w:rsidRPr="00261929">
              <w:t>рубежный контроль</w:t>
            </w:r>
          </w:p>
        </w:tc>
        <w:tc>
          <w:tcPr>
            <w:tcW w:w="2268" w:type="dxa"/>
            <w:shd w:val="clear" w:color="auto" w:fill="C6D9F1" w:themeFill="text2" w:themeFillTint="33"/>
          </w:tcPr>
          <w:p w:rsidR="003D0AF7" w:rsidRPr="00261929" w:rsidRDefault="003D0AF7" w:rsidP="0083435B">
            <w:pPr>
              <w:jc w:val="both"/>
            </w:pPr>
            <w:r w:rsidRPr="00261929">
              <w:t>промежуточная аттестация (</w:t>
            </w:r>
            <w:r w:rsidR="0083435B" w:rsidRPr="00261929">
              <w:t>ИКР</w:t>
            </w:r>
            <w:r w:rsidRPr="00261929">
              <w:t>)</w:t>
            </w:r>
          </w:p>
        </w:tc>
        <w:tc>
          <w:tcPr>
            <w:tcW w:w="2092" w:type="dxa"/>
            <w:shd w:val="clear" w:color="auto" w:fill="C6D9F1" w:themeFill="text2" w:themeFillTint="33"/>
          </w:tcPr>
          <w:p w:rsidR="003D0AF7" w:rsidRPr="00261929" w:rsidRDefault="003D0AF7" w:rsidP="0083435B">
            <w:pPr>
              <w:ind w:firstLine="708"/>
              <w:jc w:val="both"/>
            </w:pPr>
            <w:r w:rsidRPr="00261929">
              <w:t>выводы</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2а</w:t>
            </w:r>
          </w:p>
        </w:tc>
        <w:tc>
          <w:tcPr>
            <w:tcW w:w="2126" w:type="dxa"/>
            <w:shd w:val="clear" w:color="auto" w:fill="DAEEF3" w:themeFill="accent5" w:themeFillTint="33"/>
          </w:tcPr>
          <w:p w:rsidR="003D0AF7" w:rsidRPr="00261929" w:rsidRDefault="003D0AF7" w:rsidP="0083435B">
            <w:pPr>
              <w:ind w:hanging="108"/>
              <w:jc w:val="center"/>
            </w:pPr>
            <w:r w:rsidRPr="00261929">
              <w:t>34%</w:t>
            </w:r>
          </w:p>
        </w:tc>
        <w:tc>
          <w:tcPr>
            <w:tcW w:w="2126" w:type="dxa"/>
            <w:shd w:val="clear" w:color="auto" w:fill="DAEEF3" w:themeFill="accent5" w:themeFillTint="33"/>
          </w:tcPr>
          <w:p w:rsidR="003D0AF7" w:rsidRPr="00261929" w:rsidRDefault="00261929" w:rsidP="0083435B">
            <w:pPr>
              <w:ind w:firstLine="34"/>
              <w:jc w:val="center"/>
            </w:pPr>
            <w:r w:rsidRPr="00261929">
              <w:t>4</w:t>
            </w:r>
            <w:r w:rsidR="003D0AF7" w:rsidRPr="00261929">
              <w:t>3%</w:t>
            </w:r>
          </w:p>
        </w:tc>
        <w:tc>
          <w:tcPr>
            <w:tcW w:w="2268" w:type="dxa"/>
            <w:shd w:val="clear" w:color="auto" w:fill="DAEEF3" w:themeFill="accent5" w:themeFillTint="33"/>
          </w:tcPr>
          <w:p w:rsidR="003D0AF7" w:rsidRPr="00261929" w:rsidRDefault="00F26D44" w:rsidP="0083435B">
            <w:pPr>
              <w:ind w:firstLine="708"/>
              <w:jc w:val="center"/>
            </w:pPr>
            <w:r w:rsidRPr="00261929">
              <w:t>52</w:t>
            </w:r>
            <w:r w:rsidR="003D0AF7" w:rsidRPr="00261929">
              <w:t>%</w:t>
            </w:r>
          </w:p>
        </w:tc>
        <w:tc>
          <w:tcPr>
            <w:tcW w:w="2092" w:type="dxa"/>
            <w:shd w:val="clear" w:color="auto" w:fill="DAEEF3" w:themeFill="accent5" w:themeFillTint="33"/>
          </w:tcPr>
          <w:p w:rsidR="003D0AF7" w:rsidRPr="00261929" w:rsidRDefault="003D0AF7" w:rsidP="0083435B">
            <w:pPr>
              <w:jc w:val="both"/>
            </w:pPr>
            <w:r w:rsidRPr="00261929">
              <w:t>Повышение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2б</w:t>
            </w:r>
          </w:p>
        </w:tc>
        <w:tc>
          <w:tcPr>
            <w:tcW w:w="2126" w:type="dxa"/>
            <w:shd w:val="clear" w:color="auto" w:fill="DAEEF3" w:themeFill="accent5" w:themeFillTint="33"/>
          </w:tcPr>
          <w:p w:rsidR="003D0AF7" w:rsidRPr="00261929" w:rsidRDefault="00F26D44" w:rsidP="0083435B">
            <w:pPr>
              <w:ind w:hanging="108"/>
              <w:jc w:val="center"/>
            </w:pPr>
            <w:r w:rsidRPr="00261929">
              <w:t>36</w:t>
            </w:r>
            <w:r w:rsidR="003D0AF7" w:rsidRPr="00261929">
              <w:t>%</w:t>
            </w:r>
          </w:p>
        </w:tc>
        <w:tc>
          <w:tcPr>
            <w:tcW w:w="2126" w:type="dxa"/>
            <w:shd w:val="clear" w:color="auto" w:fill="DAEEF3" w:themeFill="accent5" w:themeFillTint="33"/>
          </w:tcPr>
          <w:p w:rsidR="003D0AF7" w:rsidRPr="00261929" w:rsidRDefault="00261929" w:rsidP="0083435B">
            <w:pPr>
              <w:ind w:firstLine="34"/>
              <w:jc w:val="center"/>
            </w:pPr>
            <w:r w:rsidRPr="00261929">
              <w:t>42</w:t>
            </w:r>
            <w:r w:rsidR="003D0AF7" w:rsidRPr="00261929">
              <w:t>%</w:t>
            </w:r>
          </w:p>
        </w:tc>
        <w:tc>
          <w:tcPr>
            <w:tcW w:w="2268" w:type="dxa"/>
            <w:shd w:val="clear" w:color="auto" w:fill="DAEEF3" w:themeFill="accent5" w:themeFillTint="33"/>
          </w:tcPr>
          <w:p w:rsidR="003D0AF7" w:rsidRPr="00261929" w:rsidRDefault="00F26D44" w:rsidP="0083435B">
            <w:pPr>
              <w:ind w:firstLine="708"/>
              <w:jc w:val="center"/>
            </w:pPr>
            <w:r w:rsidRPr="00261929">
              <w:t>48</w:t>
            </w:r>
            <w:r w:rsidR="003D0AF7" w:rsidRPr="00261929">
              <w:t>%</w:t>
            </w:r>
          </w:p>
        </w:tc>
        <w:tc>
          <w:tcPr>
            <w:tcW w:w="2092" w:type="dxa"/>
            <w:shd w:val="clear" w:color="auto" w:fill="DAEEF3" w:themeFill="accent5" w:themeFillTint="33"/>
          </w:tcPr>
          <w:p w:rsidR="003D0AF7" w:rsidRPr="00261929" w:rsidRDefault="00261929" w:rsidP="0083435B">
            <w:pPr>
              <w:jc w:val="both"/>
            </w:pPr>
            <w:r w:rsidRPr="00261929">
              <w:t>Повыш</w:t>
            </w:r>
            <w:r w:rsidR="003D0AF7" w:rsidRPr="00261929">
              <w:t>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2в</w:t>
            </w:r>
          </w:p>
        </w:tc>
        <w:tc>
          <w:tcPr>
            <w:tcW w:w="2126" w:type="dxa"/>
            <w:shd w:val="clear" w:color="auto" w:fill="DAEEF3" w:themeFill="accent5" w:themeFillTint="33"/>
          </w:tcPr>
          <w:p w:rsidR="003D0AF7" w:rsidRPr="00261929" w:rsidRDefault="00F26D44" w:rsidP="0083435B">
            <w:pPr>
              <w:ind w:hanging="108"/>
              <w:jc w:val="center"/>
            </w:pPr>
            <w:r w:rsidRPr="00261929">
              <w:t>33</w:t>
            </w:r>
            <w:r w:rsidR="003D0AF7" w:rsidRPr="00261929">
              <w:t>%</w:t>
            </w:r>
          </w:p>
        </w:tc>
        <w:tc>
          <w:tcPr>
            <w:tcW w:w="2126" w:type="dxa"/>
            <w:shd w:val="clear" w:color="auto" w:fill="DAEEF3" w:themeFill="accent5" w:themeFillTint="33"/>
          </w:tcPr>
          <w:p w:rsidR="003D0AF7" w:rsidRPr="00261929" w:rsidRDefault="003D0AF7" w:rsidP="0083435B">
            <w:pPr>
              <w:ind w:firstLine="34"/>
              <w:jc w:val="center"/>
            </w:pPr>
            <w:r w:rsidRPr="00261929">
              <w:t>50%</w:t>
            </w:r>
          </w:p>
        </w:tc>
        <w:tc>
          <w:tcPr>
            <w:tcW w:w="2268" w:type="dxa"/>
            <w:shd w:val="clear" w:color="auto" w:fill="DAEEF3" w:themeFill="accent5" w:themeFillTint="33"/>
          </w:tcPr>
          <w:p w:rsidR="003D0AF7" w:rsidRPr="00261929" w:rsidRDefault="00F26D44" w:rsidP="0083435B">
            <w:pPr>
              <w:ind w:firstLine="708"/>
              <w:jc w:val="center"/>
            </w:pPr>
            <w:r w:rsidRPr="00261929">
              <w:t>60</w:t>
            </w:r>
            <w:r w:rsidR="003D0AF7" w:rsidRPr="00261929">
              <w:t>%</w:t>
            </w:r>
          </w:p>
        </w:tc>
        <w:tc>
          <w:tcPr>
            <w:tcW w:w="2092" w:type="dxa"/>
            <w:shd w:val="clear" w:color="auto" w:fill="DAEEF3" w:themeFill="accent5" w:themeFillTint="33"/>
          </w:tcPr>
          <w:p w:rsidR="003D0AF7" w:rsidRPr="00261929" w:rsidRDefault="003D0AF7" w:rsidP="0083435B">
            <w:pPr>
              <w:jc w:val="both"/>
            </w:pPr>
            <w:r w:rsidRPr="00261929">
              <w:t>Повышение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2г</w:t>
            </w:r>
          </w:p>
        </w:tc>
        <w:tc>
          <w:tcPr>
            <w:tcW w:w="2126" w:type="dxa"/>
            <w:shd w:val="clear" w:color="auto" w:fill="DAEEF3" w:themeFill="accent5" w:themeFillTint="33"/>
          </w:tcPr>
          <w:p w:rsidR="003D0AF7" w:rsidRPr="00261929" w:rsidRDefault="00F26D44" w:rsidP="0083435B">
            <w:pPr>
              <w:ind w:hanging="108"/>
              <w:jc w:val="center"/>
            </w:pPr>
            <w:r w:rsidRPr="00261929">
              <w:t>29</w:t>
            </w:r>
            <w:r w:rsidR="003D0AF7" w:rsidRPr="00261929">
              <w:t>%</w:t>
            </w:r>
          </w:p>
        </w:tc>
        <w:tc>
          <w:tcPr>
            <w:tcW w:w="2126" w:type="dxa"/>
            <w:shd w:val="clear" w:color="auto" w:fill="DAEEF3" w:themeFill="accent5" w:themeFillTint="33"/>
          </w:tcPr>
          <w:p w:rsidR="003D0AF7" w:rsidRPr="00261929" w:rsidRDefault="00261929" w:rsidP="0083435B">
            <w:pPr>
              <w:ind w:firstLine="34"/>
              <w:jc w:val="center"/>
            </w:pPr>
            <w:r w:rsidRPr="00261929">
              <w:t>2</w:t>
            </w:r>
            <w:r w:rsidR="003D0AF7" w:rsidRPr="00261929">
              <w:t>2%</w:t>
            </w:r>
          </w:p>
        </w:tc>
        <w:tc>
          <w:tcPr>
            <w:tcW w:w="2268" w:type="dxa"/>
            <w:shd w:val="clear" w:color="auto" w:fill="DAEEF3" w:themeFill="accent5" w:themeFillTint="33"/>
          </w:tcPr>
          <w:p w:rsidR="003D0AF7" w:rsidRPr="00261929" w:rsidRDefault="003D0AF7" w:rsidP="0083435B">
            <w:pPr>
              <w:ind w:firstLine="708"/>
              <w:jc w:val="center"/>
            </w:pPr>
            <w:r w:rsidRPr="00261929">
              <w:t>22%</w:t>
            </w:r>
          </w:p>
        </w:tc>
        <w:tc>
          <w:tcPr>
            <w:tcW w:w="2092" w:type="dxa"/>
            <w:shd w:val="clear" w:color="auto" w:fill="DAEEF3" w:themeFill="accent5" w:themeFillTint="33"/>
          </w:tcPr>
          <w:p w:rsidR="003D0AF7" w:rsidRPr="00261929" w:rsidRDefault="003D0AF7" w:rsidP="0083435B">
            <w:pPr>
              <w:ind w:firstLine="34"/>
              <w:jc w:val="both"/>
            </w:pPr>
            <w:r w:rsidRPr="00261929">
              <w:t>Понижение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2д</w:t>
            </w:r>
          </w:p>
        </w:tc>
        <w:tc>
          <w:tcPr>
            <w:tcW w:w="2126" w:type="dxa"/>
            <w:shd w:val="clear" w:color="auto" w:fill="DAEEF3" w:themeFill="accent5" w:themeFillTint="33"/>
          </w:tcPr>
          <w:p w:rsidR="003D0AF7" w:rsidRPr="00261929" w:rsidRDefault="00F26D44" w:rsidP="0083435B">
            <w:pPr>
              <w:ind w:hanging="108"/>
              <w:jc w:val="center"/>
            </w:pPr>
            <w:r w:rsidRPr="00261929">
              <w:t>53</w:t>
            </w:r>
            <w:r w:rsidR="003D0AF7" w:rsidRPr="00261929">
              <w:t>%</w:t>
            </w:r>
          </w:p>
        </w:tc>
        <w:tc>
          <w:tcPr>
            <w:tcW w:w="2126" w:type="dxa"/>
            <w:shd w:val="clear" w:color="auto" w:fill="DAEEF3" w:themeFill="accent5" w:themeFillTint="33"/>
          </w:tcPr>
          <w:p w:rsidR="003D0AF7" w:rsidRPr="00261929" w:rsidRDefault="00261929" w:rsidP="0083435B">
            <w:pPr>
              <w:ind w:firstLine="34"/>
              <w:jc w:val="center"/>
            </w:pPr>
            <w:r w:rsidRPr="00261929">
              <w:t>3</w:t>
            </w:r>
            <w:r w:rsidR="003D0AF7" w:rsidRPr="00261929">
              <w:t>6%</w:t>
            </w:r>
          </w:p>
        </w:tc>
        <w:tc>
          <w:tcPr>
            <w:tcW w:w="2268" w:type="dxa"/>
            <w:shd w:val="clear" w:color="auto" w:fill="DAEEF3" w:themeFill="accent5" w:themeFillTint="33"/>
          </w:tcPr>
          <w:p w:rsidR="003D0AF7" w:rsidRPr="00261929" w:rsidRDefault="003D0AF7" w:rsidP="0083435B">
            <w:pPr>
              <w:ind w:firstLine="708"/>
              <w:jc w:val="center"/>
            </w:pPr>
            <w:r w:rsidRPr="00261929">
              <w:t>38%</w:t>
            </w:r>
          </w:p>
        </w:tc>
        <w:tc>
          <w:tcPr>
            <w:tcW w:w="2092" w:type="dxa"/>
            <w:shd w:val="clear" w:color="auto" w:fill="DAEEF3" w:themeFill="accent5" w:themeFillTint="33"/>
          </w:tcPr>
          <w:p w:rsidR="003D0AF7" w:rsidRPr="00261929" w:rsidRDefault="00261929" w:rsidP="0083435B">
            <w:pPr>
              <w:ind w:firstLine="34"/>
              <w:jc w:val="both"/>
            </w:pPr>
            <w:r w:rsidRPr="00261929">
              <w:t>Пониж</w:t>
            </w:r>
            <w:r w:rsidR="003D0AF7" w:rsidRPr="00261929">
              <w:t>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3а</w:t>
            </w:r>
          </w:p>
        </w:tc>
        <w:tc>
          <w:tcPr>
            <w:tcW w:w="2126" w:type="dxa"/>
            <w:shd w:val="clear" w:color="auto" w:fill="DAEEF3" w:themeFill="accent5" w:themeFillTint="33"/>
          </w:tcPr>
          <w:p w:rsidR="003D0AF7" w:rsidRPr="00261929" w:rsidRDefault="00F26D44" w:rsidP="0083435B">
            <w:pPr>
              <w:ind w:hanging="108"/>
              <w:jc w:val="center"/>
            </w:pPr>
            <w:r w:rsidRPr="00261929">
              <w:t>55</w:t>
            </w:r>
            <w:r w:rsidR="003D0AF7" w:rsidRPr="00261929">
              <w:t>%</w:t>
            </w:r>
          </w:p>
        </w:tc>
        <w:tc>
          <w:tcPr>
            <w:tcW w:w="2126" w:type="dxa"/>
            <w:shd w:val="clear" w:color="auto" w:fill="DAEEF3" w:themeFill="accent5" w:themeFillTint="33"/>
          </w:tcPr>
          <w:p w:rsidR="003D0AF7" w:rsidRPr="00261929" w:rsidRDefault="00261929" w:rsidP="0083435B">
            <w:pPr>
              <w:ind w:firstLine="34"/>
              <w:jc w:val="center"/>
            </w:pPr>
            <w:r w:rsidRPr="00261929">
              <w:t>5</w:t>
            </w:r>
            <w:r w:rsidR="003D0AF7" w:rsidRPr="00261929">
              <w:t>4%</w:t>
            </w:r>
          </w:p>
        </w:tc>
        <w:tc>
          <w:tcPr>
            <w:tcW w:w="2268" w:type="dxa"/>
            <w:shd w:val="clear" w:color="auto" w:fill="DAEEF3" w:themeFill="accent5" w:themeFillTint="33"/>
          </w:tcPr>
          <w:p w:rsidR="003D0AF7" w:rsidRPr="00261929" w:rsidRDefault="00F26D44" w:rsidP="0083435B">
            <w:pPr>
              <w:ind w:firstLine="708"/>
              <w:jc w:val="center"/>
            </w:pPr>
            <w:r w:rsidRPr="00261929">
              <w:t>5</w:t>
            </w:r>
            <w:r w:rsidR="003D0AF7" w:rsidRPr="00261929">
              <w:t>9%</w:t>
            </w:r>
          </w:p>
        </w:tc>
        <w:tc>
          <w:tcPr>
            <w:tcW w:w="2092" w:type="dxa"/>
            <w:shd w:val="clear" w:color="auto" w:fill="DAEEF3" w:themeFill="accent5" w:themeFillTint="33"/>
          </w:tcPr>
          <w:p w:rsidR="003D0AF7" w:rsidRPr="00261929" w:rsidRDefault="00261929" w:rsidP="0083435B">
            <w:pPr>
              <w:ind w:firstLine="34"/>
              <w:jc w:val="both"/>
            </w:pPr>
            <w:r w:rsidRPr="00261929">
              <w:t>Повыш</w:t>
            </w:r>
            <w:r w:rsidR="003D0AF7" w:rsidRPr="00261929">
              <w:t>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3б</w:t>
            </w:r>
          </w:p>
        </w:tc>
        <w:tc>
          <w:tcPr>
            <w:tcW w:w="2126" w:type="dxa"/>
            <w:shd w:val="clear" w:color="auto" w:fill="DAEEF3" w:themeFill="accent5" w:themeFillTint="33"/>
          </w:tcPr>
          <w:p w:rsidR="003D0AF7" w:rsidRPr="00261929" w:rsidRDefault="00F26D44" w:rsidP="0083435B">
            <w:pPr>
              <w:ind w:hanging="108"/>
              <w:jc w:val="center"/>
            </w:pPr>
            <w:r w:rsidRPr="00261929">
              <w:t>36</w:t>
            </w:r>
            <w:r w:rsidR="003D0AF7" w:rsidRPr="00261929">
              <w:t>%</w:t>
            </w:r>
          </w:p>
        </w:tc>
        <w:tc>
          <w:tcPr>
            <w:tcW w:w="2126" w:type="dxa"/>
            <w:shd w:val="clear" w:color="auto" w:fill="DAEEF3" w:themeFill="accent5" w:themeFillTint="33"/>
          </w:tcPr>
          <w:p w:rsidR="003D0AF7" w:rsidRPr="00261929" w:rsidRDefault="003D0AF7" w:rsidP="0083435B">
            <w:pPr>
              <w:ind w:firstLine="34"/>
              <w:jc w:val="center"/>
            </w:pPr>
            <w:r w:rsidRPr="00261929">
              <w:t>39%</w:t>
            </w:r>
          </w:p>
        </w:tc>
        <w:tc>
          <w:tcPr>
            <w:tcW w:w="2268" w:type="dxa"/>
            <w:shd w:val="clear" w:color="auto" w:fill="DAEEF3" w:themeFill="accent5" w:themeFillTint="33"/>
          </w:tcPr>
          <w:p w:rsidR="003D0AF7" w:rsidRPr="00261929" w:rsidRDefault="00F26D44" w:rsidP="0083435B">
            <w:pPr>
              <w:ind w:firstLine="708"/>
              <w:jc w:val="center"/>
            </w:pPr>
            <w:r w:rsidRPr="00261929">
              <w:t>45</w:t>
            </w:r>
            <w:r w:rsidR="003D0AF7" w:rsidRPr="00261929">
              <w:t>%</w:t>
            </w:r>
          </w:p>
        </w:tc>
        <w:tc>
          <w:tcPr>
            <w:tcW w:w="2092" w:type="dxa"/>
            <w:shd w:val="clear" w:color="auto" w:fill="DAEEF3" w:themeFill="accent5" w:themeFillTint="33"/>
          </w:tcPr>
          <w:p w:rsidR="003D0AF7" w:rsidRPr="00261929" w:rsidRDefault="00261929" w:rsidP="0083435B">
            <w:pPr>
              <w:ind w:firstLine="34"/>
              <w:jc w:val="both"/>
            </w:pPr>
            <w:r w:rsidRPr="00261929">
              <w:t>Повыш</w:t>
            </w:r>
            <w:r w:rsidR="003D0AF7" w:rsidRPr="00261929">
              <w:t xml:space="preserve">ение </w:t>
            </w:r>
            <w:r w:rsidR="003D0AF7" w:rsidRPr="00261929">
              <w:lastRenderedPageBreak/>
              <w:t>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lastRenderedPageBreak/>
              <w:t>3в</w:t>
            </w:r>
          </w:p>
        </w:tc>
        <w:tc>
          <w:tcPr>
            <w:tcW w:w="2126" w:type="dxa"/>
            <w:shd w:val="clear" w:color="auto" w:fill="DAEEF3" w:themeFill="accent5" w:themeFillTint="33"/>
          </w:tcPr>
          <w:p w:rsidR="003D0AF7" w:rsidRPr="00261929" w:rsidRDefault="00F26D44" w:rsidP="0083435B">
            <w:pPr>
              <w:ind w:hanging="108"/>
              <w:jc w:val="center"/>
            </w:pPr>
            <w:r w:rsidRPr="00261929">
              <w:t>45</w:t>
            </w:r>
            <w:r w:rsidR="003D0AF7" w:rsidRPr="00261929">
              <w:t>%</w:t>
            </w:r>
          </w:p>
        </w:tc>
        <w:tc>
          <w:tcPr>
            <w:tcW w:w="2126" w:type="dxa"/>
            <w:shd w:val="clear" w:color="auto" w:fill="DAEEF3" w:themeFill="accent5" w:themeFillTint="33"/>
          </w:tcPr>
          <w:p w:rsidR="003D0AF7" w:rsidRPr="00261929" w:rsidRDefault="00261929" w:rsidP="0083435B">
            <w:pPr>
              <w:ind w:firstLine="34"/>
              <w:jc w:val="center"/>
            </w:pPr>
            <w:r w:rsidRPr="00261929">
              <w:t>4</w:t>
            </w:r>
            <w:r w:rsidR="003D0AF7" w:rsidRPr="00261929">
              <w:t>8%</w:t>
            </w:r>
          </w:p>
        </w:tc>
        <w:tc>
          <w:tcPr>
            <w:tcW w:w="2268" w:type="dxa"/>
            <w:shd w:val="clear" w:color="auto" w:fill="DAEEF3" w:themeFill="accent5" w:themeFillTint="33"/>
          </w:tcPr>
          <w:p w:rsidR="003D0AF7" w:rsidRPr="00261929" w:rsidRDefault="00261929" w:rsidP="0083435B">
            <w:pPr>
              <w:ind w:firstLine="708"/>
              <w:jc w:val="center"/>
            </w:pPr>
            <w:r w:rsidRPr="00261929">
              <w:t>5</w:t>
            </w:r>
            <w:r w:rsidR="003D0AF7" w:rsidRPr="00261929">
              <w:t>5%</w:t>
            </w:r>
          </w:p>
        </w:tc>
        <w:tc>
          <w:tcPr>
            <w:tcW w:w="2092" w:type="dxa"/>
            <w:shd w:val="clear" w:color="auto" w:fill="DAEEF3" w:themeFill="accent5" w:themeFillTint="33"/>
          </w:tcPr>
          <w:p w:rsidR="003D0AF7" w:rsidRPr="00261929" w:rsidRDefault="00261929" w:rsidP="0083435B">
            <w:pPr>
              <w:ind w:firstLine="34"/>
              <w:jc w:val="both"/>
            </w:pPr>
            <w:r w:rsidRPr="00261929">
              <w:t>Повыш</w:t>
            </w:r>
            <w:r w:rsidR="003D0AF7" w:rsidRPr="00261929">
              <w:t>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3г</w:t>
            </w:r>
          </w:p>
        </w:tc>
        <w:tc>
          <w:tcPr>
            <w:tcW w:w="2126" w:type="dxa"/>
            <w:shd w:val="clear" w:color="auto" w:fill="DAEEF3" w:themeFill="accent5" w:themeFillTint="33"/>
          </w:tcPr>
          <w:p w:rsidR="003D0AF7" w:rsidRPr="00261929" w:rsidRDefault="00F26D44" w:rsidP="0083435B">
            <w:pPr>
              <w:ind w:hanging="108"/>
              <w:jc w:val="center"/>
            </w:pPr>
            <w:r w:rsidRPr="00261929">
              <w:t>39</w:t>
            </w:r>
            <w:r w:rsidR="003D0AF7" w:rsidRPr="00261929">
              <w:t>%</w:t>
            </w:r>
          </w:p>
        </w:tc>
        <w:tc>
          <w:tcPr>
            <w:tcW w:w="2126" w:type="dxa"/>
            <w:shd w:val="clear" w:color="auto" w:fill="DAEEF3" w:themeFill="accent5" w:themeFillTint="33"/>
          </w:tcPr>
          <w:p w:rsidR="003D0AF7" w:rsidRPr="00261929" w:rsidRDefault="00261929" w:rsidP="0083435B">
            <w:pPr>
              <w:ind w:firstLine="34"/>
              <w:jc w:val="center"/>
            </w:pPr>
            <w:r w:rsidRPr="00261929">
              <w:t>4</w:t>
            </w:r>
            <w:r w:rsidR="003D0AF7" w:rsidRPr="00261929">
              <w:t>4%</w:t>
            </w:r>
          </w:p>
        </w:tc>
        <w:tc>
          <w:tcPr>
            <w:tcW w:w="2268" w:type="dxa"/>
            <w:shd w:val="clear" w:color="auto" w:fill="DAEEF3" w:themeFill="accent5" w:themeFillTint="33"/>
          </w:tcPr>
          <w:p w:rsidR="003D0AF7" w:rsidRPr="00261929" w:rsidRDefault="003D0AF7" w:rsidP="0083435B">
            <w:pPr>
              <w:ind w:firstLine="708"/>
              <w:jc w:val="center"/>
            </w:pPr>
            <w:r w:rsidRPr="00261929">
              <w:t>45%</w:t>
            </w:r>
          </w:p>
        </w:tc>
        <w:tc>
          <w:tcPr>
            <w:tcW w:w="2092" w:type="dxa"/>
            <w:shd w:val="clear" w:color="auto" w:fill="DAEEF3" w:themeFill="accent5" w:themeFillTint="33"/>
          </w:tcPr>
          <w:p w:rsidR="003D0AF7" w:rsidRPr="00261929" w:rsidRDefault="003D0AF7" w:rsidP="0083435B">
            <w:pPr>
              <w:ind w:firstLine="34"/>
              <w:jc w:val="both"/>
            </w:pPr>
            <w:r w:rsidRPr="00261929">
              <w:t>Повышение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3д</w:t>
            </w:r>
          </w:p>
        </w:tc>
        <w:tc>
          <w:tcPr>
            <w:tcW w:w="2126" w:type="dxa"/>
            <w:shd w:val="clear" w:color="auto" w:fill="DAEEF3" w:themeFill="accent5" w:themeFillTint="33"/>
          </w:tcPr>
          <w:p w:rsidR="003D0AF7" w:rsidRPr="00261929" w:rsidRDefault="00F26D44" w:rsidP="0083435B">
            <w:pPr>
              <w:ind w:hanging="108"/>
              <w:jc w:val="center"/>
            </w:pPr>
            <w:r w:rsidRPr="00261929">
              <w:t>38</w:t>
            </w:r>
            <w:r w:rsidR="003D0AF7" w:rsidRPr="00261929">
              <w:t>%</w:t>
            </w:r>
          </w:p>
        </w:tc>
        <w:tc>
          <w:tcPr>
            <w:tcW w:w="2126" w:type="dxa"/>
            <w:shd w:val="clear" w:color="auto" w:fill="DAEEF3" w:themeFill="accent5" w:themeFillTint="33"/>
          </w:tcPr>
          <w:p w:rsidR="003D0AF7" w:rsidRPr="00261929" w:rsidRDefault="003D0AF7" w:rsidP="0083435B">
            <w:pPr>
              <w:ind w:firstLine="34"/>
              <w:jc w:val="center"/>
            </w:pPr>
            <w:r w:rsidRPr="00261929">
              <w:t>39%</w:t>
            </w:r>
          </w:p>
        </w:tc>
        <w:tc>
          <w:tcPr>
            <w:tcW w:w="2268" w:type="dxa"/>
            <w:shd w:val="clear" w:color="auto" w:fill="DAEEF3" w:themeFill="accent5" w:themeFillTint="33"/>
          </w:tcPr>
          <w:p w:rsidR="003D0AF7" w:rsidRPr="00261929" w:rsidRDefault="003D0AF7" w:rsidP="0083435B">
            <w:pPr>
              <w:ind w:firstLine="708"/>
              <w:jc w:val="center"/>
            </w:pPr>
            <w:r w:rsidRPr="00261929">
              <w:t>48%</w:t>
            </w:r>
          </w:p>
        </w:tc>
        <w:tc>
          <w:tcPr>
            <w:tcW w:w="2092" w:type="dxa"/>
            <w:shd w:val="clear" w:color="auto" w:fill="DAEEF3" w:themeFill="accent5" w:themeFillTint="33"/>
          </w:tcPr>
          <w:p w:rsidR="003D0AF7" w:rsidRPr="00261929" w:rsidRDefault="003D0AF7" w:rsidP="0083435B">
            <w:pPr>
              <w:ind w:firstLine="34"/>
              <w:jc w:val="both"/>
            </w:pPr>
            <w:r w:rsidRPr="00261929">
              <w:t>Повышение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4а</w:t>
            </w:r>
          </w:p>
        </w:tc>
        <w:tc>
          <w:tcPr>
            <w:tcW w:w="2126" w:type="dxa"/>
            <w:shd w:val="clear" w:color="auto" w:fill="DAEEF3" w:themeFill="accent5" w:themeFillTint="33"/>
          </w:tcPr>
          <w:p w:rsidR="003D0AF7" w:rsidRPr="00261929" w:rsidRDefault="00F26D44" w:rsidP="0083435B">
            <w:pPr>
              <w:ind w:hanging="108"/>
              <w:jc w:val="center"/>
            </w:pPr>
            <w:r w:rsidRPr="00261929">
              <w:t>48</w:t>
            </w:r>
            <w:r w:rsidR="003D0AF7" w:rsidRPr="00261929">
              <w:t>%</w:t>
            </w:r>
          </w:p>
        </w:tc>
        <w:tc>
          <w:tcPr>
            <w:tcW w:w="2126" w:type="dxa"/>
            <w:shd w:val="clear" w:color="auto" w:fill="DAEEF3" w:themeFill="accent5" w:themeFillTint="33"/>
          </w:tcPr>
          <w:p w:rsidR="003D0AF7" w:rsidRPr="00261929" w:rsidRDefault="003D0AF7" w:rsidP="0083435B">
            <w:pPr>
              <w:ind w:firstLine="34"/>
              <w:jc w:val="center"/>
            </w:pPr>
            <w:r w:rsidRPr="00261929">
              <w:t>4</w:t>
            </w:r>
            <w:r w:rsidR="00261929" w:rsidRPr="00261929">
              <w:t>6</w:t>
            </w:r>
            <w:r w:rsidRPr="00261929">
              <w:t>%</w:t>
            </w:r>
          </w:p>
        </w:tc>
        <w:tc>
          <w:tcPr>
            <w:tcW w:w="2268" w:type="dxa"/>
            <w:shd w:val="clear" w:color="auto" w:fill="DAEEF3" w:themeFill="accent5" w:themeFillTint="33"/>
          </w:tcPr>
          <w:p w:rsidR="003D0AF7" w:rsidRPr="00261929" w:rsidRDefault="00261929" w:rsidP="0083435B">
            <w:pPr>
              <w:ind w:firstLine="708"/>
              <w:jc w:val="center"/>
            </w:pPr>
            <w:r w:rsidRPr="00261929">
              <w:t>4</w:t>
            </w:r>
            <w:r w:rsidR="003D0AF7" w:rsidRPr="00261929">
              <w:t>9%</w:t>
            </w:r>
          </w:p>
        </w:tc>
        <w:tc>
          <w:tcPr>
            <w:tcW w:w="2092" w:type="dxa"/>
            <w:shd w:val="clear" w:color="auto" w:fill="DAEEF3" w:themeFill="accent5" w:themeFillTint="33"/>
          </w:tcPr>
          <w:p w:rsidR="003D0AF7" w:rsidRPr="00261929" w:rsidRDefault="003D0AF7" w:rsidP="0083435B">
            <w:pPr>
              <w:ind w:firstLine="34"/>
              <w:jc w:val="both"/>
            </w:pPr>
            <w:r w:rsidRPr="00261929">
              <w:t>Повышение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4б</w:t>
            </w:r>
          </w:p>
        </w:tc>
        <w:tc>
          <w:tcPr>
            <w:tcW w:w="2126" w:type="dxa"/>
            <w:shd w:val="clear" w:color="auto" w:fill="DAEEF3" w:themeFill="accent5" w:themeFillTint="33"/>
          </w:tcPr>
          <w:p w:rsidR="003D0AF7" w:rsidRPr="00261929" w:rsidRDefault="00F26D44" w:rsidP="0083435B">
            <w:pPr>
              <w:ind w:hanging="108"/>
              <w:jc w:val="center"/>
            </w:pPr>
            <w:r w:rsidRPr="00261929">
              <w:t>46</w:t>
            </w:r>
            <w:r w:rsidR="003D0AF7" w:rsidRPr="00261929">
              <w:t>%</w:t>
            </w:r>
          </w:p>
        </w:tc>
        <w:tc>
          <w:tcPr>
            <w:tcW w:w="2126" w:type="dxa"/>
            <w:shd w:val="clear" w:color="auto" w:fill="DAEEF3" w:themeFill="accent5" w:themeFillTint="33"/>
          </w:tcPr>
          <w:p w:rsidR="003D0AF7" w:rsidRPr="00261929" w:rsidRDefault="00261929" w:rsidP="0083435B">
            <w:pPr>
              <w:ind w:firstLine="34"/>
              <w:jc w:val="center"/>
            </w:pPr>
            <w:r w:rsidRPr="00261929">
              <w:t>5</w:t>
            </w:r>
            <w:r w:rsidR="003D0AF7" w:rsidRPr="00261929">
              <w:t>3%</w:t>
            </w:r>
          </w:p>
        </w:tc>
        <w:tc>
          <w:tcPr>
            <w:tcW w:w="2268" w:type="dxa"/>
            <w:shd w:val="clear" w:color="auto" w:fill="DAEEF3" w:themeFill="accent5" w:themeFillTint="33"/>
          </w:tcPr>
          <w:p w:rsidR="003D0AF7" w:rsidRPr="00261929" w:rsidRDefault="00F26D44" w:rsidP="0083435B">
            <w:pPr>
              <w:ind w:firstLine="708"/>
              <w:jc w:val="center"/>
            </w:pPr>
            <w:r w:rsidRPr="00261929">
              <w:t>59</w:t>
            </w:r>
            <w:r w:rsidR="003D0AF7" w:rsidRPr="00261929">
              <w:t>%</w:t>
            </w:r>
          </w:p>
        </w:tc>
        <w:tc>
          <w:tcPr>
            <w:tcW w:w="2092" w:type="dxa"/>
            <w:shd w:val="clear" w:color="auto" w:fill="DAEEF3" w:themeFill="accent5" w:themeFillTint="33"/>
          </w:tcPr>
          <w:p w:rsidR="003D0AF7" w:rsidRPr="00261929" w:rsidRDefault="003D0AF7" w:rsidP="0083435B">
            <w:pPr>
              <w:ind w:firstLine="34"/>
              <w:jc w:val="both"/>
            </w:pPr>
            <w:r w:rsidRPr="00261929">
              <w:t>Повышение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4</w:t>
            </w:r>
            <w:r w:rsidR="00261929" w:rsidRPr="00261929">
              <w:t>г</w:t>
            </w:r>
          </w:p>
        </w:tc>
        <w:tc>
          <w:tcPr>
            <w:tcW w:w="2126" w:type="dxa"/>
            <w:shd w:val="clear" w:color="auto" w:fill="DAEEF3" w:themeFill="accent5" w:themeFillTint="33"/>
          </w:tcPr>
          <w:p w:rsidR="003D0AF7" w:rsidRPr="00261929" w:rsidRDefault="00F26D44" w:rsidP="0083435B">
            <w:pPr>
              <w:ind w:hanging="108"/>
              <w:jc w:val="center"/>
            </w:pPr>
            <w:r w:rsidRPr="00261929">
              <w:t>38</w:t>
            </w:r>
            <w:r w:rsidR="003D0AF7" w:rsidRPr="00261929">
              <w:t>%</w:t>
            </w:r>
          </w:p>
        </w:tc>
        <w:tc>
          <w:tcPr>
            <w:tcW w:w="2126" w:type="dxa"/>
            <w:shd w:val="clear" w:color="auto" w:fill="DAEEF3" w:themeFill="accent5" w:themeFillTint="33"/>
          </w:tcPr>
          <w:p w:rsidR="003D0AF7" w:rsidRPr="00261929" w:rsidRDefault="00261929" w:rsidP="0083435B">
            <w:pPr>
              <w:ind w:firstLine="34"/>
              <w:jc w:val="center"/>
            </w:pPr>
            <w:r w:rsidRPr="00261929">
              <w:t>4</w:t>
            </w:r>
            <w:r w:rsidR="003D0AF7" w:rsidRPr="00261929">
              <w:t>4%</w:t>
            </w:r>
          </w:p>
        </w:tc>
        <w:tc>
          <w:tcPr>
            <w:tcW w:w="2268" w:type="dxa"/>
            <w:shd w:val="clear" w:color="auto" w:fill="DAEEF3" w:themeFill="accent5" w:themeFillTint="33"/>
          </w:tcPr>
          <w:p w:rsidR="003D0AF7" w:rsidRPr="00261929" w:rsidRDefault="00261929" w:rsidP="0083435B">
            <w:pPr>
              <w:ind w:firstLine="708"/>
              <w:jc w:val="center"/>
            </w:pPr>
            <w:r w:rsidRPr="00261929">
              <w:t>4</w:t>
            </w:r>
            <w:r w:rsidR="003D0AF7" w:rsidRPr="00261929">
              <w:t>5%</w:t>
            </w:r>
          </w:p>
        </w:tc>
        <w:tc>
          <w:tcPr>
            <w:tcW w:w="2092" w:type="dxa"/>
            <w:shd w:val="clear" w:color="auto" w:fill="DAEEF3" w:themeFill="accent5" w:themeFillTint="33"/>
          </w:tcPr>
          <w:p w:rsidR="003D0AF7" w:rsidRPr="00261929" w:rsidRDefault="00261929" w:rsidP="0083435B">
            <w:pPr>
              <w:ind w:firstLine="34"/>
              <w:jc w:val="both"/>
            </w:pPr>
            <w:r w:rsidRPr="00261929">
              <w:t>Повыш</w:t>
            </w:r>
            <w:r w:rsidR="003D0AF7" w:rsidRPr="00261929">
              <w:t>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pPr>
            <w:r w:rsidRPr="00261929">
              <w:t>4</w:t>
            </w:r>
            <w:r w:rsidR="00261929" w:rsidRPr="00261929">
              <w:t>д</w:t>
            </w:r>
          </w:p>
        </w:tc>
        <w:tc>
          <w:tcPr>
            <w:tcW w:w="2126" w:type="dxa"/>
            <w:shd w:val="clear" w:color="auto" w:fill="DAEEF3" w:themeFill="accent5" w:themeFillTint="33"/>
          </w:tcPr>
          <w:p w:rsidR="003D0AF7" w:rsidRPr="00261929" w:rsidRDefault="00F26D44" w:rsidP="00F26D44">
            <w:pPr>
              <w:ind w:hanging="108"/>
              <w:jc w:val="center"/>
            </w:pPr>
            <w:r w:rsidRPr="00261929">
              <w:t>42%</w:t>
            </w:r>
          </w:p>
        </w:tc>
        <w:tc>
          <w:tcPr>
            <w:tcW w:w="2126" w:type="dxa"/>
            <w:shd w:val="clear" w:color="auto" w:fill="DAEEF3" w:themeFill="accent5" w:themeFillTint="33"/>
          </w:tcPr>
          <w:p w:rsidR="003D0AF7" w:rsidRPr="00261929" w:rsidRDefault="00261929" w:rsidP="0083435B">
            <w:pPr>
              <w:ind w:firstLine="34"/>
              <w:jc w:val="center"/>
            </w:pPr>
            <w:r w:rsidRPr="00261929">
              <w:t>42</w:t>
            </w:r>
            <w:r w:rsidR="003D0AF7" w:rsidRPr="00261929">
              <w:t>%</w:t>
            </w:r>
          </w:p>
        </w:tc>
        <w:tc>
          <w:tcPr>
            <w:tcW w:w="2268" w:type="dxa"/>
            <w:shd w:val="clear" w:color="auto" w:fill="DAEEF3" w:themeFill="accent5" w:themeFillTint="33"/>
          </w:tcPr>
          <w:p w:rsidR="003D0AF7" w:rsidRPr="00261929" w:rsidRDefault="00F26D44" w:rsidP="0083435B">
            <w:pPr>
              <w:ind w:firstLine="708"/>
              <w:jc w:val="center"/>
            </w:pPr>
            <w:r w:rsidRPr="00261929">
              <w:t>43</w:t>
            </w:r>
            <w:r w:rsidR="003D0AF7" w:rsidRPr="00261929">
              <w:t>%</w:t>
            </w:r>
          </w:p>
        </w:tc>
        <w:tc>
          <w:tcPr>
            <w:tcW w:w="2092" w:type="dxa"/>
            <w:shd w:val="clear" w:color="auto" w:fill="DAEEF3" w:themeFill="accent5" w:themeFillTint="33"/>
          </w:tcPr>
          <w:p w:rsidR="003D0AF7" w:rsidRPr="00261929" w:rsidRDefault="00261929" w:rsidP="0083435B">
            <w:pPr>
              <w:ind w:firstLine="34"/>
              <w:jc w:val="both"/>
            </w:pPr>
            <w:r w:rsidRPr="00261929">
              <w:t>Повыш</w:t>
            </w:r>
            <w:r w:rsidR="003D0AF7" w:rsidRPr="00261929">
              <w:t>ение качества</w:t>
            </w:r>
          </w:p>
        </w:tc>
      </w:tr>
      <w:tr w:rsidR="003D0AF7" w:rsidRPr="00261929" w:rsidTr="00F30D24">
        <w:tc>
          <w:tcPr>
            <w:tcW w:w="959" w:type="dxa"/>
            <w:shd w:val="clear" w:color="auto" w:fill="DAEEF3" w:themeFill="accent5" w:themeFillTint="33"/>
          </w:tcPr>
          <w:p w:rsidR="003D0AF7" w:rsidRPr="00261929" w:rsidRDefault="003D0AF7" w:rsidP="0083435B">
            <w:pPr>
              <w:jc w:val="both"/>
              <w:rPr>
                <w:b/>
              </w:rPr>
            </w:pPr>
            <w:r w:rsidRPr="00261929">
              <w:rPr>
                <w:b/>
              </w:rPr>
              <w:t>Итого</w:t>
            </w:r>
          </w:p>
        </w:tc>
        <w:tc>
          <w:tcPr>
            <w:tcW w:w="2126" w:type="dxa"/>
            <w:shd w:val="clear" w:color="auto" w:fill="DAEEF3" w:themeFill="accent5" w:themeFillTint="33"/>
          </w:tcPr>
          <w:p w:rsidR="003D0AF7" w:rsidRPr="00261929" w:rsidRDefault="00F26D44" w:rsidP="00F26D44">
            <w:pPr>
              <w:ind w:hanging="108"/>
              <w:jc w:val="center"/>
              <w:rPr>
                <w:b/>
              </w:rPr>
            </w:pPr>
            <w:r w:rsidRPr="00261929">
              <w:rPr>
                <w:b/>
              </w:rPr>
              <w:t>41</w:t>
            </w:r>
            <w:r w:rsidR="003D0AF7" w:rsidRPr="00261929">
              <w:rPr>
                <w:b/>
              </w:rPr>
              <w:t>%</w:t>
            </w:r>
          </w:p>
        </w:tc>
        <w:tc>
          <w:tcPr>
            <w:tcW w:w="2126" w:type="dxa"/>
            <w:shd w:val="clear" w:color="auto" w:fill="DAEEF3" w:themeFill="accent5" w:themeFillTint="33"/>
          </w:tcPr>
          <w:p w:rsidR="003D0AF7" w:rsidRPr="00261929" w:rsidRDefault="00261929" w:rsidP="00F26D44">
            <w:pPr>
              <w:ind w:firstLine="34"/>
              <w:jc w:val="center"/>
              <w:rPr>
                <w:b/>
              </w:rPr>
            </w:pPr>
            <w:r w:rsidRPr="00261929">
              <w:rPr>
                <w:b/>
              </w:rPr>
              <w:t>43</w:t>
            </w:r>
            <w:r w:rsidR="003D0AF7" w:rsidRPr="00261929">
              <w:rPr>
                <w:b/>
              </w:rPr>
              <w:t>%</w:t>
            </w:r>
          </w:p>
        </w:tc>
        <w:tc>
          <w:tcPr>
            <w:tcW w:w="2268" w:type="dxa"/>
            <w:shd w:val="clear" w:color="auto" w:fill="DAEEF3" w:themeFill="accent5" w:themeFillTint="33"/>
          </w:tcPr>
          <w:p w:rsidR="003D0AF7" w:rsidRPr="00261929" w:rsidRDefault="00261929" w:rsidP="00F26D44">
            <w:pPr>
              <w:ind w:firstLine="708"/>
              <w:jc w:val="center"/>
              <w:rPr>
                <w:b/>
              </w:rPr>
            </w:pPr>
            <w:r w:rsidRPr="00261929">
              <w:rPr>
                <w:b/>
              </w:rPr>
              <w:t>48</w:t>
            </w:r>
            <w:r w:rsidR="003D0AF7" w:rsidRPr="00261929">
              <w:rPr>
                <w:b/>
              </w:rPr>
              <w:t>%</w:t>
            </w:r>
          </w:p>
        </w:tc>
        <w:tc>
          <w:tcPr>
            <w:tcW w:w="2092" w:type="dxa"/>
            <w:shd w:val="clear" w:color="auto" w:fill="DAEEF3" w:themeFill="accent5" w:themeFillTint="33"/>
          </w:tcPr>
          <w:p w:rsidR="003D0AF7" w:rsidRPr="00261929" w:rsidRDefault="00261929" w:rsidP="0083435B">
            <w:pPr>
              <w:ind w:firstLine="34"/>
              <w:jc w:val="both"/>
              <w:rPr>
                <w:b/>
              </w:rPr>
            </w:pPr>
            <w:r w:rsidRPr="00261929">
              <w:rPr>
                <w:b/>
              </w:rPr>
              <w:t>Повышение качества</w:t>
            </w:r>
          </w:p>
        </w:tc>
      </w:tr>
    </w:tbl>
    <w:p w:rsidR="001B1E44" w:rsidRPr="00261929" w:rsidRDefault="001B1E44" w:rsidP="0083435B">
      <w:pPr>
        <w:spacing w:line="276" w:lineRule="auto"/>
        <w:ind w:firstLine="708"/>
        <w:jc w:val="both"/>
      </w:pPr>
    </w:p>
    <w:p w:rsidR="003D0AF7" w:rsidRPr="00261929" w:rsidRDefault="003D0AF7" w:rsidP="00261929">
      <w:pPr>
        <w:spacing w:line="276" w:lineRule="auto"/>
        <w:ind w:firstLine="708"/>
        <w:jc w:val="both"/>
      </w:pPr>
      <w:r w:rsidRPr="00261929">
        <w:t xml:space="preserve"> Контрольные   работы по русскому языку проводились с целью определения достижений учащимися начальных классов уровня обязательной подготовки по предмету. Все задания проверяли владение планируемыми результа</w:t>
      </w:r>
      <w:r w:rsidR="00261929" w:rsidRPr="00261929">
        <w:t xml:space="preserve">тами. Для проверки разного типа </w:t>
      </w:r>
      <w:r w:rsidRPr="00261929">
        <w:t>умений в работу были включены задания закрытого и открытого типа разной формы, составленные на материале всех разделов курса русского языка. Из данной таблицы видно, что качество знаний уч-ся по русскому языку в начальной школе в течение всего года стабиль</w:t>
      </w:r>
      <w:r w:rsidR="00261929" w:rsidRPr="00261929">
        <w:t>ное и на конец года составило 48%, что на 5% выш</w:t>
      </w:r>
      <w:r w:rsidRPr="00261929">
        <w:t>е результатов прошлого года. Учителя проанализировали результаты, определили ряд заданий, которые будут чаще включаться в уроки, в индивидуальные занятия на к</w:t>
      </w:r>
      <w:r w:rsidR="000A1ECF" w:rsidRPr="00261929">
        <w:t>аникулах для отработки пробелов</w:t>
      </w:r>
      <w:r w:rsidR="006D2B07">
        <w:t xml:space="preserve"> </w:t>
      </w:r>
      <w:proofErr w:type="gramStart"/>
      <w:r w:rsidR="006D2B07">
        <w:t>( находить</w:t>
      </w:r>
      <w:proofErr w:type="gramEnd"/>
      <w:r w:rsidR="006D2B07">
        <w:t xml:space="preserve"> нужный заголовок к тексту, учиться подбирать синонимы, работать над фразеологизмами, определять жанр произведений )</w:t>
      </w:r>
      <w:r w:rsidRPr="00261929">
        <w:t>. На МО учителей продолжить работу по улучшению предметных результатов. Помимо контрольных  работ были посещены уроки русского языка в начальной школе, проводились  тематические срезы, тестирование, письмо на скорость, проверялись</w:t>
      </w:r>
      <w:r w:rsidR="0083435B" w:rsidRPr="00261929">
        <w:t xml:space="preserve"> </w:t>
      </w:r>
      <w:r w:rsidRPr="00261929">
        <w:t>рабочие, творческие и контрольные тетради, ребята участвовали в олимпиаде по русскому языку, дистанционных олимпиадах. Каждую четверть вёлся мониторинг результатов успеваемости уч-ся начальной школы по русскому языку. На конец учебного года результаты выглядят так:</w:t>
      </w:r>
    </w:p>
    <w:p w:rsidR="0083435B" w:rsidRPr="000A3DF8" w:rsidRDefault="0083435B" w:rsidP="0083435B">
      <w:pPr>
        <w:spacing w:line="276" w:lineRule="auto"/>
        <w:jc w:val="both"/>
      </w:pPr>
      <w:r w:rsidRPr="000A3DF8">
        <w:t xml:space="preserve">                      </w:t>
      </w:r>
      <w:r w:rsidRPr="000A3DF8">
        <w:rPr>
          <w:noProof/>
        </w:rPr>
        <w:drawing>
          <wp:inline distT="0" distB="0" distL="0" distR="0">
            <wp:extent cx="3686175" cy="1933575"/>
            <wp:effectExtent l="19050" t="0" r="9525" b="0"/>
            <wp:docPr id="11"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3435B" w:rsidRPr="000A3DF8" w:rsidRDefault="004B7183" w:rsidP="0083435B">
      <w:pPr>
        <w:spacing w:line="276" w:lineRule="auto"/>
        <w:jc w:val="both"/>
      </w:pPr>
      <w:r w:rsidRPr="000A3DF8">
        <w:rPr>
          <w:b/>
        </w:rPr>
        <w:t xml:space="preserve">         </w:t>
      </w:r>
      <w:r w:rsidRPr="000A3DF8">
        <w:t>Рис.4. Степень обученности по русскому языку во 2-4-х классах</w:t>
      </w:r>
    </w:p>
    <w:p w:rsidR="004B7183" w:rsidRPr="000A3DF8" w:rsidRDefault="003D0AF7" w:rsidP="004B7183">
      <w:pPr>
        <w:spacing w:line="276" w:lineRule="auto"/>
        <w:ind w:firstLine="708"/>
        <w:jc w:val="both"/>
      </w:pPr>
      <w:r w:rsidRPr="000A3DF8">
        <w:lastRenderedPageBreak/>
        <w:t>Высоких результатов в освоении предмета добились все классы начальной школы,</w:t>
      </w:r>
      <w:r w:rsidR="000A3DF8" w:rsidRPr="000A3DF8">
        <w:t xml:space="preserve"> но особенно хочется </w:t>
      </w:r>
      <w:proofErr w:type="gramStart"/>
      <w:r w:rsidR="000A3DF8" w:rsidRPr="000A3DF8">
        <w:t>отметить  3</w:t>
      </w:r>
      <w:proofErr w:type="gramEnd"/>
      <w:r w:rsidR="000A3DF8" w:rsidRPr="000A3DF8">
        <w:t xml:space="preserve">А класс ( Юрченко Т.В.), 4А класс ( Лескова Е.А.), 4Б класс ( </w:t>
      </w:r>
      <w:proofErr w:type="spellStart"/>
      <w:r w:rsidR="000A3DF8" w:rsidRPr="000A3DF8">
        <w:t>Хриптукова</w:t>
      </w:r>
      <w:proofErr w:type="spellEnd"/>
      <w:r w:rsidR="000A3DF8" w:rsidRPr="000A3DF8">
        <w:t xml:space="preserve"> Т.В.).</w:t>
      </w:r>
    </w:p>
    <w:p w:rsidR="003D0AF7" w:rsidRDefault="0083435B" w:rsidP="0083435B">
      <w:pPr>
        <w:spacing w:line="276" w:lineRule="auto"/>
        <w:jc w:val="both"/>
        <w:rPr>
          <w:b/>
        </w:rPr>
      </w:pPr>
      <w:r w:rsidRPr="00D425B9">
        <w:rPr>
          <w:b/>
        </w:rPr>
        <w:t>Таблица 3</w:t>
      </w:r>
      <w:r w:rsidR="000A1ECF" w:rsidRPr="00D425B9">
        <w:rPr>
          <w:b/>
        </w:rPr>
        <w:t>4</w:t>
      </w:r>
      <w:r w:rsidRPr="00D425B9">
        <w:rPr>
          <w:b/>
        </w:rPr>
        <w:t xml:space="preserve">. </w:t>
      </w:r>
      <w:r w:rsidR="003D0AF7" w:rsidRPr="00D425B9">
        <w:rPr>
          <w:b/>
        </w:rPr>
        <w:t>Качество выполненных</w:t>
      </w:r>
      <w:r w:rsidR="004B7183" w:rsidRPr="00D425B9">
        <w:rPr>
          <w:b/>
        </w:rPr>
        <w:t xml:space="preserve"> комплексных (диагностических) </w:t>
      </w:r>
      <w:r w:rsidR="003D0AF7" w:rsidRPr="00D425B9">
        <w:rPr>
          <w:b/>
        </w:rPr>
        <w:t xml:space="preserve"> работ по окружающему миру</w:t>
      </w:r>
    </w:p>
    <w:p w:rsidR="00D80720" w:rsidRPr="00D425B9" w:rsidRDefault="00D80720" w:rsidP="0083435B">
      <w:pPr>
        <w:spacing w:line="276" w:lineRule="auto"/>
        <w:jc w:val="both"/>
      </w:pPr>
    </w:p>
    <w:tbl>
      <w:tblPr>
        <w:tblStyle w:val="ac"/>
        <w:tblW w:w="0" w:type="auto"/>
        <w:tblLook w:val="04A0" w:firstRow="1" w:lastRow="0" w:firstColumn="1" w:lastColumn="0" w:noHBand="0" w:noVBand="1"/>
      </w:tblPr>
      <w:tblGrid>
        <w:gridCol w:w="959"/>
        <w:gridCol w:w="2126"/>
        <w:gridCol w:w="2126"/>
        <w:gridCol w:w="2268"/>
        <w:gridCol w:w="2092"/>
      </w:tblGrid>
      <w:tr w:rsidR="003D0AF7" w:rsidRPr="00D425B9" w:rsidTr="00F30D24">
        <w:tc>
          <w:tcPr>
            <w:tcW w:w="959" w:type="dxa"/>
            <w:shd w:val="clear" w:color="auto" w:fill="C6D9F1" w:themeFill="text2" w:themeFillTint="33"/>
          </w:tcPr>
          <w:p w:rsidR="003D0AF7" w:rsidRPr="00D425B9" w:rsidRDefault="003D0AF7" w:rsidP="004B7183">
            <w:pPr>
              <w:jc w:val="both"/>
            </w:pPr>
            <w:r w:rsidRPr="00D425B9">
              <w:t>классы</w:t>
            </w:r>
          </w:p>
        </w:tc>
        <w:tc>
          <w:tcPr>
            <w:tcW w:w="2126" w:type="dxa"/>
            <w:shd w:val="clear" w:color="auto" w:fill="C6D9F1" w:themeFill="text2" w:themeFillTint="33"/>
          </w:tcPr>
          <w:p w:rsidR="003D0AF7" w:rsidRPr="00D425B9" w:rsidRDefault="003D0AF7" w:rsidP="004B7183">
            <w:pPr>
              <w:jc w:val="both"/>
            </w:pPr>
            <w:r w:rsidRPr="00D425B9">
              <w:t>стартовый контроль</w:t>
            </w:r>
          </w:p>
        </w:tc>
        <w:tc>
          <w:tcPr>
            <w:tcW w:w="2126" w:type="dxa"/>
            <w:shd w:val="clear" w:color="auto" w:fill="C6D9F1" w:themeFill="text2" w:themeFillTint="33"/>
          </w:tcPr>
          <w:p w:rsidR="003D0AF7" w:rsidRPr="00D425B9" w:rsidRDefault="003D0AF7" w:rsidP="004B7183">
            <w:pPr>
              <w:jc w:val="both"/>
            </w:pPr>
            <w:r w:rsidRPr="00D425B9">
              <w:t>рубежный контроль</w:t>
            </w:r>
          </w:p>
        </w:tc>
        <w:tc>
          <w:tcPr>
            <w:tcW w:w="2268" w:type="dxa"/>
            <w:shd w:val="clear" w:color="auto" w:fill="C6D9F1" w:themeFill="text2" w:themeFillTint="33"/>
          </w:tcPr>
          <w:p w:rsidR="003D0AF7" w:rsidRPr="00D425B9" w:rsidRDefault="003D0AF7" w:rsidP="004B7183">
            <w:pPr>
              <w:jc w:val="both"/>
            </w:pPr>
            <w:r w:rsidRPr="00D425B9">
              <w:t xml:space="preserve">промежуточная аттестация </w:t>
            </w:r>
            <w:r w:rsidR="0083435B" w:rsidRPr="00D425B9">
              <w:t xml:space="preserve"> (ИКР</w:t>
            </w:r>
            <w:r w:rsidRPr="00D425B9">
              <w:t>)</w:t>
            </w:r>
          </w:p>
        </w:tc>
        <w:tc>
          <w:tcPr>
            <w:tcW w:w="2092" w:type="dxa"/>
            <w:shd w:val="clear" w:color="auto" w:fill="C6D9F1" w:themeFill="text2" w:themeFillTint="33"/>
          </w:tcPr>
          <w:p w:rsidR="003D0AF7" w:rsidRPr="00D425B9" w:rsidRDefault="003D0AF7" w:rsidP="004B7183">
            <w:pPr>
              <w:jc w:val="both"/>
            </w:pPr>
            <w:r w:rsidRPr="00D425B9">
              <w:t>выводы</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2а</w:t>
            </w:r>
          </w:p>
        </w:tc>
        <w:tc>
          <w:tcPr>
            <w:tcW w:w="2126" w:type="dxa"/>
            <w:shd w:val="clear" w:color="auto" w:fill="DAEEF3" w:themeFill="accent5" w:themeFillTint="33"/>
          </w:tcPr>
          <w:p w:rsidR="003D0AF7" w:rsidRPr="00D425B9" w:rsidRDefault="000A3DF8" w:rsidP="000A3DF8">
            <w:pPr>
              <w:jc w:val="center"/>
            </w:pPr>
            <w:r w:rsidRPr="00D425B9">
              <w:t>58%</w:t>
            </w:r>
          </w:p>
        </w:tc>
        <w:tc>
          <w:tcPr>
            <w:tcW w:w="2126" w:type="dxa"/>
            <w:shd w:val="clear" w:color="auto" w:fill="DAEEF3" w:themeFill="accent5" w:themeFillTint="33"/>
          </w:tcPr>
          <w:p w:rsidR="003D0AF7" w:rsidRPr="00D425B9" w:rsidRDefault="00E36E75" w:rsidP="000A3DF8">
            <w:pPr>
              <w:jc w:val="center"/>
            </w:pPr>
            <w:r w:rsidRPr="00D425B9">
              <w:t>5</w:t>
            </w:r>
            <w:r w:rsidR="003D0AF7" w:rsidRPr="00D425B9">
              <w:t>3%</w:t>
            </w:r>
          </w:p>
        </w:tc>
        <w:tc>
          <w:tcPr>
            <w:tcW w:w="2268" w:type="dxa"/>
            <w:shd w:val="clear" w:color="auto" w:fill="DAEEF3" w:themeFill="accent5" w:themeFillTint="33"/>
          </w:tcPr>
          <w:p w:rsidR="003D0AF7" w:rsidRPr="00D425B9" w:rsidRDefault="006D2B07" w:rsidP="000A3DF8">
            <w:pPr>
              <w:jc w:val="center"/>
            </w:pPr>
            <w:r w:rsidRPr="00D425B9">
              <w:t>53</w:t>
            </w:r>
            <w:r w:rsidR="003D0AF7" w:rsidRPr="00D425B9">
              <w:t>%</w:t>
            </w:r>
          </w:p>
        </w:tc>
        <w:tc>
          <w:tcPr>
            <w:tcW w:w="2092" w:type="dxa"/>
            <w:shd w:val="clear" w:color="auto" w:fill="DAEEF3" w:themeFill="accent5" w:themeFillTint="33"/>
          </w:tcPr>
          <w:p w:rsidR="003D0AF7" w:rsidRPr="00D425B9" w:rsidRDefault="003D0AF7" w:rsidP="000A3DF8">
            <w:pPr>
              <w:jc w:val="center"/>
            </w:pPr>
            <w:r w:rsidRPr="00D425B9">
              <w:t>Понижение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2б</w:t>
            </w:r>
          </w:p>
        </w:tc>
        <w:tc>
          <w:tcPr>
            <w:tcW w:w="2126" w:type="dxa"/>
            <w:shd w:val="clear" w:color="auto" w:fill="DAEEF3" w:themeFill="accent5" w:themeFillTint="33"/>
          </w:tcPr>
          <w:p w:rsidR="003D0AF7" w:rsidRPr="00D425B9" w:rsidRDefault="000A3DF8" w:rsidP="000A3DF8">
            <w:pPr>
              <w:jc w:val="center"/>
            </w:pPr>
            <w:r w:rsidRPr="00D425B9">
              <w:t>42%</w:t>
            </w:r>
          </w:p>
        </w:tc>
        <w:tc>
          <w:tcPr>
            <w:tcW w:w="2126" w:type="dxa"/>
            <w:shd w:val="clear" w:color="auto" w:fill="DAEEF3" w:themeFill="accent5" w:themeFillTint="33"/>
          </w:tcPr>
          <w:p w:rsidR="003D0AF7" w:rsidRPr="00D425B9" w:rsidRDefault="003D0AF7" w:rsidP="000A3DF8">
            <w:pPr>
              <w:jc w:val="center"/>
            </w:pPr>
            <w:r w:rsidRPr="00D425B9">
              <w:t>38%</w:t>
            </w:r>
          </w:p>
        </w:tc>
        <w:tc>
          <w:tcPr>
            <w:tcW w:w="2268" w:type="dxa"/>
            <w:shd w:val="clear" w:color="auto" w:fill="DAEEF3" w:themeFill="accent5" w:themeFillTint="33"/>
          </w:tcPr>
          <w:p w:rsidR="003D0AF7" w:rsidRPr="00D425B9" w:rsidRDefault="006D2B07" w:rsidP="000A3DF8">
            <w:pPr>
              <w:jc w:val="center"/>
            </w:pPr>
            <w:r w:rsidRPr="00D425B9">
              <w:t>21</w:t>
            </w:r>
            <w:r w:rsidR="003D0AF7" w:rsidRPr="00D425B9">
              <w:t>%</w:t>
            </w:r>
          </w:p>
        </w:tc>
        <w:tc>
          <w:tcPr>
            <w:tcW w:w="2092" w:type="dxa"/>
            <w:shd w:val="clear" w:color="auto" w:fill="DAEEF3" w:themeFill="accent5" w:themeFillTint="33"/>
          </w:tcPr>
          <w:p w:rsidR="003D0AF7" w:rsidRPr="00D425B9" w:rsidRDefault="00E36E75" w:rsidP="000A3DF8">
            <w:pPr>
              <w:jc w:val="center"/>
            </w:pPr>
            <w:r w:rsidRPr="00D425B9">
              <w:t>Пониж</w:t>
            </w:r>
            <w:r w:rsidR="003D0AF7" w:rsidRPr="00D425B9">
              <w:t>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2в</w:t>
            </w:r>
          </w:p>
        </w:tc>
        <w:tc>
          <w:tcPr>
            <w:tcW w:w="2126" w:type="dxa"/>
            <w:shd w:val="clear" w:color="auto" w:fill="DAEEF3" w:themeFill="accent5" w:themeFillTint="33"/>
          </w:tcPr>
          <w:p w:rsidR="003D0AF7" w:rsidRPr="00D425B9" w:rsidRDefault="000A3DF8" w:rsidP="000A3DF8">
            <w:pPr>
              <w:jc w:val="center"/>
            </w:pPr>
            <w:r w:rsidRPr="00D425B9">
              <w:t>44%</w:t>
            </w:r>
          </w:p>
        </w:tc>
        <w:tc>
          <w:tcPr>
            <w:tcW w:w="2126" w:type="dxa"/>
            <w:shd w:val="clear" w:color="auto" w:fill="DAEEF3" w:themeFill="accent5" w:themeFillTint="33"/>
          </w:tcPr>
          <w:p w:rsidR="003D0AF7" w:rsidRPr="00D425B9" w:rsidRDefault="00E36E75" w:rsidP="000A3DF8">
            <w:pPr>
              <w:jc w:val="center"/>
            </w:pPr>
            <w:r w:rsidRPr="00D425B9">
              <w:t>5</w:t>
            </w:r>
            <w:r w:rsidR="003D0AF7" w:rsidRPr="00D425B9">
              <w:t>7%</w:t>
            </w:r>
          </w:p>
        </w:tc>
        <w:tc>
          <w:tcPr>
            <w:tcW w:w="2268" w:type="dxa"/>
            <w:shd w:val="clear" w:color="auto" w:fill="DAEEF3" w:themeFill="accent5" w:themeFillTint="33"/>
          </w:tcPr>
          <w:p w:rsidR="003D0AF7" w:rsidRPr="00D425B9" w:rsidRDefault="006D2B07" w:rsidP="000A3DF8">
            <w:pPr>
              <w:jc w:val="center"/>
            </w:pPr>
            <w:r w:rsidRPr="00D425B9">
              <w:t>66</w:t>
            </w:r>
            <w:r w:rsidR="003D0AF7" w:rsidRPr="00D425B9">
              <w:t>%</w:t>
            </w:r>
          </w:p>
        </w:tc>
        <w:tc>
          <w:tcPr>
            <w:tcW w:w="2092" w:type="dxa"/>
            <w:shd w:val="clear" w:color="auto" w:fill="DAEEF3" w:themeFill="accent5" w:themeFillTint="33"/>
          </w:tcPr>
          <w:p w:rsidR="003D0AF7" w:rsidRPr="00D425B9" w:rsidRDefault="00E36E75" w:rsidP="000A3DF8">
            <w:pPr>
              <w:jc w:val="center"/>
            </w:pPr>
            <w:r w:rsidRPr="00D425B9">
              <w:t>Повышение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2г</w:t>
            </w:r>
          </w:p>
        </w:tc>
        <w:tc>
          <w:tcPr>
            <w:tcW w:w="2126" w:type="dxa"/>
            <w:shd w:val="clear" w:color="auto" w:fill="DAEEF3" w:themeFill="accent5" w:themeFillTint="33"/>
          </w:tcPr>
          <w:p w:rsidR="003D0AF7" w:rsidRPr="00D425B9" w:rsidRDefault="000A3DF8" w:rsidP="000A3DF8">
            <w:pPr>
              <w:jc w:val="center"/>
            </w:pPr>
            <w:r w:rsidRPr="00D425B9">
              <w:t>42%</w:t>
            </w:r>
          </w:p>
        </w:tc>
        <w:tc>
          <w:tcPr>
            <w:tcW w:w="2126" w:type="dxa"/>
            <w:shd w:val="clear" w:color="auto" w:fill="DAEEF3" w:themeFill="accent5" w:themeFillTint="33"/>
          </w:tcPr>
          <w:p w:rsidR="003D0AF7" w:rsidRPr="00D425B9" w:rsidRDefault="00E36E75" w:rsidP="000A3DF8">
            <w:pPr>
              <w:jc w:val="center"/>
            </w:pPr>
            <w:r w:rsidRPr="00D425B9">
              <w:t>2</w:t>
            </w:r>
            <w:r w:rsidR="003D0AF7" w:rsidRPr="00D425B9">
              <w:t>7%</w:t>
            </w:r>
          </w:p>
        </w:tc>
        <w:tc>
          <w:tcPr>
            <w:tcW w:w="2268" w:type="dxa"/>
            <w:shd w:val="clear" w:color="auto" w:fill="DAEEF3" w:themeFill="accent5" w:themeFillTint="33"/>
          </w:tcPr>
          <w:p w:rsidR="003D0AF7" w:rsidRPr="00D425B9" w:rsidRDefault="00E36E75" w:rsidP="000A3DF8">
            <w:pPr>
              <w:jc w:val="center"/>
            </w:pPr>
            <w:r w:rsidRPr="00D425B9">
              <w:t>2</w:t>
            </w:r>
            <w:r w:rsidR="003D0AF7" w:rsidRPr="00D425B9">
              <w:t>8%</w:t>
            </w:r>
          </w:p>
        </w:tc>
        <w:tc>
          <w:tcPr>
            <w:tcW w:w="2092" w:type="dxa"/>
            <w:shd w:val="clear" w:color="auto" w:fill="DAEEF3" w:themeFill="accent5" w:themeFillTint="33"/>
          </w:tcPr>
          <w:p w:rsidR="003D0AF7" w:rsidRPr="00D425B9" w:rsidRDefault="00E36E75" w:rsidP="000A3DF8">
            <w:pPr>
              <w:jc w:val="center"/>
            </w:pPr>
            <w:r w:rsidRPr="00D425B9">
              <w:t>Пониж</w:t>
            </w:r>
            <w:r w:rsidR="003D0AF7" w:rsidRPr="00D425B9">
              <w:t>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2д</w:t>
            </w:r>
          </w:p>
        </w:tc>
        <w:tc>
          <w:tcPr>
            <w:tcW w:w="2126" w:type="dxa"/>
            <w:shd w:val="clear" w:color="auto" w:fill="DAEEF3" w:themeFill="accent5" w:themeFillTint="33"/>
          </w:tcPr>
          <w:p w:rsidR="003D0AF7" w:rsidRPr="00D425B9" w:rsidRDefault="000A3DF8" w:rsidP="000A3DF8">
            <w:pPr>
              <w:jc w:val="center"/>
            </w:pPr>
            <w:r w:rsidRPr="00D425B9">
              <w:t>38%</w:t>
            </w:r>
          </w:p>
        </w:tc>
        <w:tc>
          <w:tcPr>
            <w:tcW w:w="2126" w:type="dxa"/>
            <w:shd w:val="clear" w:color="auto" w:fill="DAEEF3" w:themeFill="accent5" w:themeFillTint="33"/>
          </w:tcPr>
          <w:p w:rsidR="003D0AF7" w:rsidRPr="00D425B9" w:rsidRDefault="00E36E75" w:rsidP="000A3DF8">
            <w:pPr>
              <w:jc w:val="center"/>
            </w:pPr>
            <w:r w:rsidRPr="00D425B9">
              <w:t>3</w:t>
            </w:r>
            <w:r w:rsidR="003D0AF7" w:rsidRPr="00D425B9">
              <w:t>6%</w:t>
            </w:r>
          </w:p>
        </w:tc>
        <w:tc>
          <w:tcPr>
            <w:tcW w:w="2268" w:type="dxa"/>
            <w:shd w:val="clear" w:color="auto" w:fill="DAEEF3" w:themeFill="accent5" w:themeFillTint="33"/>
          </w:tcPr>
          <w:p w:rsidR="003D0AF7" w:rsidRPr="00D425B9" w:rsidRDefault="003D0AF7" w:rsidP="000A3DF8">
            <w:pPr>
              <w:jc w:val="center"/>
            </w:pPr>
            <w:r w:rsidRPr="00D425B9">
              <w:t>40%</w:t>
            </w:r>
          </w:p>
        </w:tc>
        <w:tc>
          <w:tcPr>
            <w:tcW w:w="2092" w:type="dxa"/>
            <w:shd w:val="clear" w:color="auto" w:fill="DAEEF3" w:themeFill="accent5" w:themeFillTint="33"/>
          </w:tcPr>
          <w:p w:rsidR="003D0AF7" w:rsidRPr="00D425B9" w:rsidRDefault="00E36E75" w:rsidP="000A3DF8">
            <w:pPr>
              <w:jc w:val="center"/>
            </w:pPr>
            <w:r w:rsidRPr="00D425B9">
              <w:t>Повыш</w:t>
            </w:r>
            <w:r w:rsidR="003D0AF7" w:rsidRPr="00D425B9">
              <w:t>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3а</w:t>
            </w:r>
          </w:p>
        </w:tc>
        <w:tc>
          <w:tcPr>
            <w:tcW w:w="2126" w:type="dxa"/>
            <w:shd w:val="clear" w:color="auto" w:fill="DAEEF3" w:themeFill="accent5" w:themeFillTint="33"/>
          </w:tcPr>
          <w:p w:rsidR="003D0AF7" w:rsidRPr="00D425B9" w:rsidRDefault="000A3DF8" w:rsidP="000A3DF8">
            <w:pPr>
              <w:jc w:val="center"/>
            </w:pPr>
            <w:r w:rsidRPr="00D425B9">
              <w:t>78</w:t>
            </w:r>
            <w:r w:rsidR="003D0AF7" w:rsidRPr="00D425B9">
              <w:t>%</w:t>
            </w:r>
          </w:p>
        </w:tc>
        <w:tc>
          <w:tcPr>
            <w:tcW w:w="2126" w:type="dxa"/>
            <w:shd w:val="clear" w:color="auto" w:fill="DAEEF3" w:themeFill="accent5" w:themeFillTint="33"/>
          </w:tcPr>
          <w:p w:rsidR="003D0AF7" w:rsidRPr="00D425B9" w:rsidRDefault="00E36E75" w:rsidP="000A3DF8">
            <w:pPr>
              <w:jc w:val="center"/>
            </w:pPr>
            <w:r w:rsidRPr="00D425B9">
              <w:t>6</w:t>
            </w:r>
            <w:r w:rsidR="003D0AF7" w:rsidRPr="00D425B9">
              <w:t>7%</w:t>
            </w:r>
          </w:p>
        </w:tc>
        <w:tc>
          <w:tcPr>
            <w:tcW w:w="2268" w:type="dxa"/>
            <w:shd w:val="clear" w:color="auto" w:fill="DAEEF3" w:themeFill="accent5" w:themeFillTint="33"/>
          </w:tcPr>
          <w:p w:rsidR="003D0AF7" w:rsidRPr="00D425B9" w:rsidRDefault="00E36E75" w:rsidP="000A3DF8">
            <w:pPr>
              <w:jc w:val="center"/>
            </w:pPr>
            <w:r w:rsidRPr="00D425B9">
              <w:t>5</w:t>
            </w:r>
            <w:r w:rsidR="003D0AF7" w:rsidRPr="00D425B9">
              <w:t>3%</w:t>
            </w:r>
          </w:p>
        </w:tc>
        <w:tc>
          <w:tcPr>
            <w:tcW w:w="2092" w:type="dxa"/>
            <w:shd w:val="clear" w:color="auto" w:fill="DAEEF3" w:themeFill="accent5" w:themeFillTint="33"/>
          </w:tcPr>
          <w:p w:rsidR="003D0AF7" w:rsidRPr="00D425B9" w:rsidRDefault="003D0AF7" w:rsidP="000A3DF8">
            <w:pPr>
              <w:jc w:val="center"/>
            </w:pPr>
            <w:r w:rsidRPr="00D425B9">
              <w:t>Понижение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3б</w:t>
            </w:r>
          </w:p>
        </w:tc>
        <w:tc>
          <w:tcPr>
            <w:tcW w:w="2126" w:type="dxa"/>
            <w:shd w:val="clear" w:color="auto" w:fill="DAEEF3" w:themeFill="accent5" w:themeFillTint="33"/>
          </w:tcPr>
          <w:p w:rsidR="003D0AF7" w:rsidRPr="00D425B9" w:rsidRDefault="000A3DF8" w:rsidP="000A3DF8">
            <w:pPr>
              <w:jc w:val="center"/>
            </w:pPr>
            <w:r w:rsidRPr="00D425B9">
              <w:t>48</w:t>
            </w:r>
            <w:r w:rsidR="003D0AF7" w:rsidRPr="00D425B9">
              <w:t>%</w:t>
            </w:r>
          </w:p>
        </w:tc>
        <w:tc>
          <w:tcPr>
            <w:tcW w:w="2126" w:type="dxa"/>
            <w:shd w:val="clear" w:color="auto" w:fill="DAEEF3" w:themeFill="accent5" w:themeFillTint="33"/>
          </w:tcPr>
          <w:p w:rsidR="003D0AF7" w:rsidRPr="00D425B9" w:rsidRDefault="00E36E75" w:rsidP="000A3DF8">
            <w:pPr>
              <w:jc w:val="center"/>
            </w:pPr>
            <w:r w:rsidRPr="00D425B9">
              <w:t>4</w:t>
            </w:r>
            <w:r w:rsidR="003D0AF7" w:rsidRPr="00D425B9">
              <w:t>2%</w:t>
            </w:r>
          </w:p>
        </w:tc>
        <w:tc>
          <w:tcPr>
            <w:tcW w:w="2268" w:type="dxa"/>
            <w:shd w:val="clear" w:color="auto" w:fill="DAEEF3" w:themeFill="accent5" w:themeFillTint="33"/>
          </w:tcPr>
          <w:p w:rsidR="003D0AF7" w:rsidRPr="00D425B9" w:rsidRDefault="006D2B07" w:rsidP="000A3DF8">
            <w:pPr>
              <w:jc w:val="center"/>
            </w:pPr>
            <w:r w:rsidRPr="00D425B9">
              <w:t>39</w:t>
            </w:r>
            <w:r w:rsidR="003D0AF7" w:rsidRPr="00D425B9">
              <w:t>%</w:t>
            </w:r>
          </w:p>
        </w:tc>
        <w:tc>
          <w:tcPr>
            <w:tcW w:w="2092" w:type="dxa"/>
            <w:shd w:val="clear" w:color="auto" w:fill="DAEEF3" w:themeFill="accent5" w:themeFillTint="33"/>
          </w:tcPr>
          <w:p w:rsidR="003D0AF7" w:rsidRPr="00D425B9" w:rsidRDefault="00E36E75" w:rsidP="000A3DF8">
            <w:pPr>
              <w:jc w:val="center"/>
            </w:pPr>
            <w:r w:rsidRPr="00D425B9">
              <w:t>Пониж</w:t>
            </w:r>
            <w:r w:rsidR="003D0AF7" w:rsidRPr="00D425B9">
              <w:t>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3в</w:t>
            </w:r>
          </w:p>
        </w:tc>
        <w:tc>
          <w:tcPr>
            <w:tcW w:w="2126" w:type="dxa"/>
            <w:shd w:val="clear" w:color="auto" w:fill="DAEEF3" w:themeFill="accent5" w:themeFillTint="33"/>
          </w:tcPr>
          <w:p w:rsidR="003D0AF7" w:rsidRPr="00D425B9" w:rsidRDefault="000A3DF8" w:rsidP="000A3DF8">
            <w:pPr>
              <w:jc w:val="center"/>
            </w:pPr>
            <w:r w:rsidRPr="00D425B9">
              <w:t>85</w:t>
            </w:r>
            <w:r w:rsidR="003D0AF7" w:rsidRPr="00D425B9">
              <w:t>%</w:t>
            </w:r>
          </w:p>
        </w:tc>
        <w:tc>
          <w:tcPr>
            <w:tcW w:w="2126" w:type="dxa"/>
            <w:shd w:val="clear" w:color="auto" w:fill="DAEEF3" w:themeFill="accent5" w:themeFillTint="33"/>
          </w:tcPr>
          <w:p w:rsidR="003D0AF7" w:rsidRPr="00D425B9" w:rsidRDefault="00E36E75" w:rsidP="000A3DF8">
            <w:pPr>
              <w:jc w:val="center"/>
            </w:pPr>
            <w:r w:rsidRPr="00D425B9">
              <w:t>7</w:t>
            </w:r>
            <w:r w:rsidR="003D0AF7" w:rsidRPr="00D425B9">
              <w:t>0%</w:t>
            </w:r>
          </w:p>
        </w:tc>
        <w:tc>
          <w:tcPr>
            <w:tcW w:w="2268" w:type="dxa"/>
            <w:shd w:val="clear" w:color="auto" w:fill="DAEEF3" w:themeFill="accent5" w:themeFillTint="33"/>
          </w:tcPr>
          <w:p w:rsidR="003D0AF7" w:rsidRPr="00D425B9" w:rsidRDefault="00E36E75" w:rsidP="000A3DF8">
            <w:pPr>
              <w:jc w:val="center"/>
            </w:pPr>
            <w:r w:rsidRPr="00D425B9">
              <w:t>6</w:t>
            </w:r>
            <w:r w:rsidR="003D0AF7" w:rsidRPr="00D425B9">
              <w:t>5%</w:t>
            </w:r>
          </w:p>
        </w:tc>
        <w:tc>
          <w:tcPr>
            <w:tcW w:w="2092" w:type="dxa"/>
            <w:shd w:val="clear" w:color="auto" w:fill="DAEEF3" w:themeFill="accent5" w:themeFillTint="33"/>
          </w:tcPr>
          <w:p w:rsidR="003D0AF7" w:rsidRPr="00D425B9" w:rsidRDefault="003D0AF7" w:rsidP="000A3DF8">
            <w:pPr>
              <w:jc w:val="center"/>
            </w:pPr>
            <w:r w:rsidRPr="00D425B9">
              <w:t>Понижение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3г</w:t>
            </w:r>
          </w:p>
        </w:tc>
        <w:tc>
          <w:tcPr>
            <w:tcW w:w="2126" w:type="dxa"/>
            <w:shd w:val="clear" w:color="auto" w:fill="DAEEF3" w:themeFill="accent5" w:themeFillTint="33"/>
          </w:tcPr>
          <w:p w:rsidR="003D0AF7" w:rsidRPr="00D425B9" w:rsidRDefault="000A3DF8" w:rsidP="000A3DF8">
            <w:pPr>
              <w:jc w:val="center"/>
            </w:pPr>
            <w:r w:rsidRPr="00D425B9">
              <w:t>51</w:t>
            </w:r>
            <w:r w:rsidR="003D0AF7" w:rsidRPr="00D425B9">
              <w:t>%</w:t>
            </w:r>
          </w:p>
        </w:tc>
        <w:tc>
          <w:tcPr>
            <w:tcW w:w="2126" w:type="dxa"/>
            <w:shd w:val="clear" w:color="auto" w:fill="DAEEF3" w:themeFill="accent5" w:themeFillTint="33"/>
          </w:tcPr>
          <w:p w:rsidR="003D0AF7" w:rsidRPr="00D425B9" w:rsidRDefault="00E36E75" w:rsidP="000A3DF8">
            <w:pPr>
              <w:jc w:val="center"/>
            </w:pPr>
            <w:r w:rsidRPr="00D425B9">
              <w:t>5</w:t>
            </w:r>
            <w:r w:rsidR="003D0AF7" w:rsidRPr="00D425B9">
              <w:t>0%</w:t>
            </w:r>
          </w:p>
        </w:tc>
        <w:tc>
          <w:tcPr>
            <w:tcW w:w="2268" w:type="dxa"/>
            <w:shd w:val="clear" w:color="auto" w:fill="DAEEF3" w:themeFill="accent5" w:themeFillTint="33"/>
          </w:tcPr>
          <w:p w:rsidR="003D0AF7" w:rsidRPr="00D425B9" w:rsidRDefault="00E36E75" w:rsidP="000A3DF8">
            <w:pPr>
              <w:jc w:val="center"/>
            </w:pPr>
            <w:r w:rsidRPr="00D425B9">
              <w:t>5</w:t>
            </w:r>
            <w:r w:rsidR="003D0AF7" w:rsidRPr="00D425B9">
              <w:t>0%</w:t>
            </w:r>
          </w:p>
        </w:tc>
        <w:tc>
          <w:tcPr>
            <w:tcW w:w="2092" w:type="dxa"/>
            <w:shd w:val="clear" w:color="auto" w:fill="DAEEF3" w:themeFill="accent5" w:themeFillTint="33"/>
          </w:tcPr>
          <w:p w:rsidR="003D0AF7" w:rsidRPr="00D425B9" w:rsidRDefault="003D0AF7" w:rsidP="000A3DF8">
            <w:pPr>
              <w:jc w:val="center"/>
            </w:pPr>
            <w:r w:rsidRPr="00D425B9">
              <w:t>Понижение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3д</w:t>
            </w:r>
          </w:p>
        </w:tc>
        <w:tc>
          <w:tcPr>
            <w:tcW w:w="2126" w:type="dxa"/>
            <w:shd w:val="clear" w:color="auto" w:fill="DAEEF3" w:themeFill="accent5" w:themeFillTint="33"/>
          </w:tcPr>
          <w:p w:rsidR="003D0AF7" w:rsidRPr="00D425B9" w:rsidRDefault="000A3DF8" w:rsidP="000A3DF8">
            <w:pPr>
              <w:jc w:val="center"/>
            </w:pPr>
            <w:r w:rsidRPr="00D425B9">
              <w:t>38</w:t>
            </w:r>
            <w:r w:rsidR="003D0AF7" w:rsidRPr="00D425B9">
              <w:t>%</w:t>
            </w:r>
          </w:p>
        </w:tc>
        <w:tc>
          <w:tcPr>
            <w:tcW w:w="2126" w:type="dxa"/>
            <w:shd w:val="clear" w:color="auto" w:fill="DAEEF3" w:themeFill="accent5" w:themeFillTint="33"/>
          </w:tcPr>
          <w:p w:rsidR="003D0AF7" w:rsidRPr="00D425B9" w:rsidRDefault="00E36E75" w:rsidP="000A3DF8">
            <w:pPr>
              <w:jc w:val="center"/>
            </w:pPr>
            <w:r w:rsidRPr="00D425B9">
              <w:t>4</w:t>
            </w:r>
            <w:r w:rsidR="003D0AF7" w:rsidRPr="00D425B9">
              <w:t>1%</w:t>
            </w:r>
          </w:p>
        </w:tc>
        <w:tc>
          <w:tcPr>
            <w:tcW w:w="2268" w:type="dxa"/>
            <w:shd w:val="clear" w:color="auto" w:fill="DAEEF3" w:themeFill="accent5" w:themeFillTint="33"/>
          </w:tcPr>
          <w:p w:rsidR="003D0AF7" w:rsidRPr="00D425B9" w:rsidRDefault="00E36E75" w:rsidP="000A3DF8">
            <w:pPr>
              <w:jc w:val="center"/>
            </w:pPr>
            <w:r w:rsidRPr="00D425B9">
              <w:t>4</w:t>
            </w:r>
            <w:r w:rsidR="003D0AF7" w:rsidRPr="00D425B9">
              <w:t>6%</w:t>
            </w:r>
          </w:p>
        </w:tc>
        <w:tc>
          <w:tcPr>
            <w:tcW w:w="2092" w:type="dxa"/>
            <w:shd w:val="clear" w:color="auto" w:fill="DAEEF3" w:themeFill="accent5" w:themeFillTint="33"/>
          </w:tcPr>
          <w:p w:rsidR="003D0AF7" w:rsidRPr="00D425B9" w:rsidRDefault="003D0AF7" w:rsidP="000A3DF8">
            <w:pPr>
              <w:jc w:val="center"/>
            </w:pPr>
            <w:r w:rsidRPr="00D425B9">
              <w:t>Повышение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4а</w:t>
            </w:r>
          </w:p>
        </w:tc>
        <w:tc>
          <w:tcPr>
            <w:tcW w:w="2126" w:type="dxa"/>
            <w:shd w:val="clear" w:color="auto" w:fill="DAEEF3" w:themeFill="accent5" w:themeFillTint="33"/>
          </w:tcPr>
          <w:p w:rsidR="003D0AF7" w:rsidRPr="00D425B9" w:rsidRDefault="000A3DF8" w:rsidP="000A3DF8">
            <w:pPr>
              <w:jc w:val="center"/>
            </w:pPr>
            <w:r w:rsidRPr="00D425B9">
              <w:t>67</w:t>
            </w:r>
            <w:r w:rsidR="003D0AF7" w:rsidRPr="00D425B9">
              <w:t>%</w:t>
            </w:r>
          </w:p>
        </w:tc>
        <w:tc>
          <w:tcPr>
            <w:tcW w:w="2126" w:type="dxa"/>
            <w:shd w:val="clear" w:color="auto" w:fill="DAEEF3" w:themeFill="accent5" w:themeFillTint="33"/>
          </w:tcPr>
          <w:p w:rsidR="003D0AF7" w:rsidRPr="00D425B9" w:rsidRDefault="00E36E75" w:rsidP="000A3DF8">
            <w:pPr>
              <w:jc w:val="center"/>
            </w:pPr>
            <w:r w:rsidRPr="00D425B9">
              <w:t>6</w:t>
            </w:r>
            <w:r w:rsidR="003D0AF7" w:rsidRPr="00D425B9">
              <w:t>0%</w:t>
            </w:r>
          </w:p>
        </w:tc>
        <w:tc>
          <w:tcPr>
            <w:tcW w:w="2268" w:type="dxa"/>
            <w:shd w:val="clear" w:color="auto" w:fill="DAEEF3" w:themeFill="accent5" w:themeFillTint="33"/>
          </w:tcPr>
          <w:p w:rsidR="003D0AF7" w:rsidRPr="00D425B9" w:rsidRDefault="00E36E75" w:rsidP="000A3DF8">
            <w:pPr>
              <w:jc w:val="center"/>
            </w:pPr>
            <w:r w:rsidRPr="00D425B9">
              <w:t>6</w:t>
            </w:r>
            <w:r w:rsidR="003D0AF7" w:rsidRPr="00D425B9">
              <w:t>5%</w:t>
            </w:r>
          </w:p>
        </w:tc>
        <w:tc>
          <w:tcPr>
            <w:tcW w:w="2092" w:type="dxa"/>
            <w:shd w:val="clear" w:color="auto" w:fill="DAEEF3" w:themeFill="accent5" w:themeFillTint="33"/>
          </w:tcPr>
          <w:p w:rsidR="003D0AF7" w:rsidRPr="00D425B9" w:rsidRDefault="00E36E75" w:rsidP="000A3DF8">
            <w:pPr>
              <w:jc w:val="center"/>
            </w:pPr>
            <w:r w:rsidRPr="00D425B9">
              <w:t>Пониж</w:t>
            </w:r>
            <w:r w:rsidR="003D0AF7" w:rsidRPr="00D425B9">
              <w:t>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4б</w:t>
            </w:r>
          </w:p>
        </w:tc>
        <w:tc>
          <w:tcPr>
            <w:tcW w:w="2126" w:type="dxa"/>
            <w:shd w:val="clear" w:color="auto" w:fill="DAEEF3" w:themeFill="accent5" w:themeFillTint="33"/>
          </w:tcPr>
          <w:p w:rsidR="003D0AF7" w:rsidRPr="00D425B9" w:rsidRDefault="000A3DF8" w:rsidP="000A3DF8">
            <w:pPr>
              <w:jc w:val="center"/>
            </w:pPr>
            <w:r w:rsidRPr="00D425B9">
              <w:t>65</w:t>
            </w:r>
            <w:r w:rsidR="003D0AF7" w:rsidRPr="00D425B9">
              <w:t>%</w:t>
            </w:r>
          </w:p>
        </w:tc>
        <w:tc>
          <w:tcPr>
            <w:tcW w:w="2126" w:type="dxa"/>
            <w:shd w:val="clear" w:color="auto" w:fill="DAEEF3" w:themeFill="accent5" w:themeFillTint="33"/>
          </w:tcPr>
          <w:p w:rsidR="003D0AF7" w:rsidRPr="00D425B9" w:rsidRDefault="00E36E75" w:rsidP="000A3DF8">
            <w:pPr>
              <w:jc w:val="center"/>
            </w:pPr>
            <w:r w:rsidRPr="00D425B9">
              <w:t>5</w:t>
            </w:r>
            <w:r w:rsidR="003D0AF7" w:rsidRPr="00D425B9">
              <w:t>1%</w:t>
            </w:r>
          </w:p>
        </w:tc>
        <w:tc>
          <w:tcPr>
            <w:tcW w:w="2268" w:type="dxa"/>
            <w:shd w:val="clear" w:color="auto" w:fill="DAEEF3" w:themeFill="accent5" w:themeFillTint="33"/>
          </w:tcPr>
          <w:p w:rsidR="003D0AF7" w:rsidRPr="00D425B9" w:rsidRDefault="006D2B07" w:rsidP="000A3DF8">
            <w:pPr>
              <w:jc w:val="center"/>
            </w:pPr>
            <w:r w:rsidRPr="00D425B9">
              <w:t>48</w:t>
            </w:r>
            <w:r w:rsidR="003D0AF7" w:rsidRPr="00D425B9">
              <w:t>%</w:t>
            </w:r>
          </w:p>
        </w:tc>
        <w:tc>
          <w:tcPr>
            <w:tcW w:w="2092" w:type="dxa"/>
            <w:shd w:val="clear" w:color="auto" w:fill="DAEEF3" w:themeFill="accent5" w:themeFillTint="33"/>
          </w:tcPr>
          <w:p w:rsidR="003D0AF7" w:rsidRPr="00D425B9" w:rsidRDefault="00E36E75" w:rsidP="000A3DF8">
            <w:pPr>
              <w:jc w:val="center"/>
            </w:pPr>
            <w:r w:rsidRPr="00D425B9">
              <w:t>Пониж</w:t>
            </w:r>
            <w:r w:rsidR="003D0AF7" w:rsidRPr="00D425B9">
              <w:t>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4</w:t>
            </w:r>
            <w:r w:rsidR="006D2B07" w:rsidRPr="00D425B9">
              <w:t>г</w:t>
            </w:r>
          </w:p>
        </w:tc>
        <w:tc>
          <w:tcPr>
            <w:tcW w:w="2126" w:type="dxa"/>
            <w:shd w:val="clear" w:color="auto" w:fill="DAEEF3" w:themeFill="accent5" w:themeFillTint="33"/>
          </w:tcPr>
          <w:p w:rsidR="003D0AF7" w:rsidRPr="00D425B9" w:rsidRDefault="000A3DF8" w:rsidP="000A3DF8">
            <w:pPr>
              <w:jc w:val="center"/>
            </w:pPr>
            <w:r w:rsidRPr="00D425B9">
              <w:t>67</w:t>
            </w:r>
            <w:r w:rsidR="003D0AF7" w:rsidRPr="00D425B9">
              <w:t>%</w:t>
            </w:r>
          </w:p>
        </w:tc>
        <w:tc>
          <w:tcPr>
            <w:tcW w:w="2126" w:type="dxa"/>
            <w:shd w:val="clear" w:color="auto" w:fill="DAEEF3" w:themeFill="accent5" w:themeFillTint="33"/>
          </w:tcPr>
          <w:p w:rsidR="003D0AF7" w:rsidRPr="00D425B9" w:rsidRDefault="00E36E75" w:rsidP="000A3DF8">
            <w:pPr>
              <w:jc w:val="center"/>
            </w:pPr>
            <w:r w:rsidRPr="00D425B9">
              <w:t>6</w:t>
            </w:r>
            <w:r w:rsidR="003D0AF7" w:rsidRPr="00D425B9">
              <w:t>4%</w:t>
            </w:r>
          </w:p>
        </w:tc>
        <w:tc>
          <w:tcPr>
            <w:tcW w:w="2268" w:type="dxa"/>
            <w:shd w:val="clear" w:color="auto" w:fill="DAEEF3" w:themeFill="accent5" w:themeFillTint="33"/>
          </w:tcPr>
          <w:p w:rsidR="003D0AF7" w:rsidRPr="00D425B9" w:rsidRDefault="00E36E75" w:rsidP="000A3DF8">
            <w:pPr>
              <w:jc w:val="center"/>
            </w:pPr>
            <w:r w:rsidRPr="00D425B9">
              <w:t>6</w:t>
            </w:r>
            <w:r w:rsidR="003D0AF7" w:rsidRPr="00D425B9">
              <w:t>2%</w:t>
            </w:r>
          </w:p>
        </w:tc>
        <w:tc>
          <w:tcPr>
            <w:tcW w:w="2092" w:type="dxa"/>
            <w:shd w:val="clear" w:color="auto" w:fill="DAEEF3" w:themeFill="accent5" w:themeFillTint="33"/>
          </w:tcPr>
          <w:p w:rsidR="003D0AF7" w:rsidRPr="00D425B9" w:rsidRDefault="00E36E75" w:rsidP="000A3DF8">
            <w:pPr>
              <w:jc w:val="center"/>
            </w:pPr>
            <w:r w:rsidRPr="00D425B9">
              <w:t>Пониж</w:t>
            </w:r>
            <w:r w:rsidR="003D0AF7" w:rsidRPr="00D425B9">
              <w:t>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pPr>
            <w:r w:rsidRPr="00D425B9">
              <w:t>4</w:t>
            </w:r>
            <w:r w:rsidR="006D2B07" w:rsidRPr="00D425B9">
              <w:t>д</w:t>
            </w:r>
          </w:p>
        </w:tc>
        <w:tc>
          <w:tcPr>
            <w:tcW w:w="2126" w:type="dxa"/>
            <w:shd w:val="clear" w:color="auto" w:fill="DAEEF3" w:themeFill="accent5" w:themeFillTint="33"/>
          </w:tcPr>
          <w:p w:rsidR="003D0AF7" w:rsidRPr="00D425B9" w:rsidRDefault="000A3DF8" w:rsidP="000A3DF8">
            <w:pPr>
              <w:jc w:val="center"/>
            </w:pPr>
            <w:r w:rsidRPr="00D425B9">
              <w:t>61%</w:t>
            </w:r>
          </w:p>
        </w:tc>
        <w:tc>
          <w:tcPr>
            <w:tcW w:w="2126" w:type="dxa"/>
            <w:shd w:val="clear" w:color="auto" w:fill="DAEEF3" w:themeFill="accent5" w:themeFillTint="33"/>
          </w:tcPr>
          <w:p w:rsidR="003D0AF7" w:rsidRPr="00D425B9" w:rsidRDefault="00E36E75" w:rsidP="000A3DF8">
            <w:pPr>
              <w:jc w:val="center"/>
            </w:pPr>
            <w:r w:rsidRPr="00D425B9">
              <w:t>6</w:t>
            </w:r>
            <w:r w:rsidR="003D0AF7" w:rsidRPr="00D425B9">
              <w:t>0%</w:t>
            </w:r>
          </w:p>
        </w:tc>
        <w:tc>
          <w:tcPr>
            <w:tcW w:w="2268" w:type="dxa"/>
            <w:shd w:val="clear" w:color="auto" w:fill="DAEEF3" w:themeFill="accent5" w:themeFillTint="33"/>
          </w:tcPr>
          <w:p w:rsidR="003D0AF7" w:rsidRPr="00D425B9" w:rsidRDefault="006D2B07" w:rsidP="000A3DF8">
            <w:pPr>
              <w:jc w:val="center"/>
            </w:pPr>
            <w:r w:rsidRPr="00D425B9">
              <w:t>55</w:t>
            </w:r>
            <w:r w:rsidR="003D0AF7" w:rsidRPr="00D425B9">
              <w:t>%</w:t>
            </w:r>
          </w:p>
        </w:tc>
        <w:tc>
          <w:tcPr>
            <w:tcW w:w="2092" w:type="dxa"/>
            <w:shd w:val="clear" w:color="auto" w:fill="DAEEF3" w:themeFill="accent5" w:themeFillTint="33"/>
          </w:tcPr>
          <w:p w:rsidR="003D0AF7" w:rsidRPr="00D425B9" w:rsidRDefault="00E36E75" w:rsidP="000A3DF8">
            <w:pPr>
              <w:jc w:val="center"/>
            </w:pPr>
            <w:r w:rsidRPr="00D425B9">
              <w:t>Пониж</w:t>
            </w:r>
            <w:r w:rsidR="003D0AF7" w:rsidRPr="00D425B9">
              <w:t>ение качества</w:t>
            </w:r>
          </w:p>
        </w:tc>
      </w:tr>
      <w:tr w:rsidR="003D0AF7" w:rsidRPr="00D425B9" w:rsidTr="00F30D24">
        <w:tc>
          <w:tcPr>
            <w:tcW w:w="959" w:type="dxa"/>
            <w:shd w:val="clear" w:color="auto" w:fill="DAEEF3" w:themeFill="accent5" w:themeFillTint="33"/>
          </w:tcPr>
          <w:p w:rsidR="003D0AF7" w:rsidRPr="00D425B9" w:rsidRDefault="003D0AF7" w:rsidP="004B7183">
            <w:pPr>
              <w:jc w:val="both"/>
              <w:rPr>
                <w:b/>
              </w:rPr>
            </w:pPr>
            <w:r w:rsidRPr="00D425B9">
              <w:rPr>
                <w:b/>
              </w:rPr>
              <w:t>Итого</w:t>
            </w:r>
          </w:p>
        </w:tc>
        <w:tc>
          <w:tcPr>
            <w:tcW w:w="2126" w:type="dxa"/>
            <w:shd w:val="clear" w:color="auto" w:fill="DAEEF3" w:themeFill="accent5" w:themeFillTint="33"/>
          </w:tcPr>
          <w:p w:rsidR="003D0AF7" w:rsidRPr="00D425B9" w:rsidRDefault="000A3DF8" w:rsidP="000A3DF8">
            <w:pPr>
              <w:jc w:val="center"/>
              <w:rPr>
                <w:b/>
              </w:rPr>
            </w:pPr>
            <w:r w:rsidRPr="00D425B9">
              <w:rPr>
                <w:b/>
              </w:rPr>
              <w:t>61</w:t>
            </w:r>
            <w:r w:rsidR="003D0AF7" w:rsidRPr="00D425B9">
              <w:rPr>
                <w:b/>
              </w:rPr>
              <w:t>%</w:t>
            </w:r>
          </w:p>
        </w:tc>
        <w:tc>
          <w:tcPr>
            <w:tcW w:w="2126" w:type="dxa"/>
            <w:shd w:val="clear" w:color="auto" w:fill="DAEEF3" w:themeFill="accent5" w:themeFillTint="33"/>
          </w:tcPr>
          <w:p w:rsidR="003D0AF7" w:rsidRPr="00D425B9" w:rsidRDefault="005B5318" w:rsidP="000A3DF8">
            <w:pPr>
              <w:jc w:val="center"/>
              <w:rPr>
                <w:b/>
              </w:rPr>
            </w:pPr>
            <w:r w:rsidRPr="00D425B9">
              <w:rPr>
                <w:b/>
              </w:rPr>
              <w:t>5</w:t>
            </w:r>
            <w:r w:rsidR="003D0AF7" w:rsidRPr="00D425B9">
              <w:rPr>
                <w:b/>
              </w:rPr>
              <w:t>1%</w:t>
            </w:r>
          </w:p>
        </w:tc>
        <w:tc>
          <w:tcPr>
            <w:tcW w:w="2268" w:type="dxa"/>
            <w:shd w:val="clear" w:color="auto" w:fill="DAEEF3" w:themeFill="accent5" w:themeFillTint="33"/>
          </w:tcPr>
          <w:p w:rsidR="003D0AF7" w:rsidRPr="00D425B9" w:rsidRDefault="005B5318" w:rsidP="000A3DF8">
            <w:pPr>
              <w:jc w:val="center"/>
              <w:rPr>
                <w:b/>
              </w:rPr>
            </w:pPr>
            <w:r w:rsidRPr="00D425B9">
              <w:rPr>
                <w:b/>
              </w:rPr>
              <w:t>49</w:t>
            </w:r>
            <w:r w:rsidR="003D0AF7" w:rsidRPr="00D425B9">
              <w:rPr>
                <w:b/>
              </w:rPr>
              <w:t>%</w:t>
            </w:r>
          </w:p>
        </w:tc>
        <w:tc>
          <w:tcPr>
            <w:tcW w:w="2092" w:type="dxa"/>
            <w:shd w:val="clear" w:color="auto" w:fill="DAEEF3" w:themeFill="accent5" w:themeFillTint="33"/>
          </w:tcPr>
          <w:p w:rsidR="003D0AF7" w:rsidRPr="00D425B9" w:rsidRDefault="003D0AF7" w:rsidP="000A3DF8">
            <w:pPr>
              <w:jc w:val="center"/>
              <w:rPr>
                <w:b/>
              </w:rPr>
            </w:pPr>
            <w:r w:rsidRPr="00D425B9">
              <w:rPr>
                <w:b/>
              </w:rPr>
              <w:t xml:space="preserve">Понижение </w:t>
            </w:r>
            <w:proofErr w:type="spellStart"/>
            <w:r w:rsidRPr="00D425B9">
              <w:rPr>
                <w:b/>
              </w:rPr>
              <w:t>кач-ва</w:t>
            </w:r>
            <w:proofErr w:type="spellEnd"/>
          </w:p>
        </w:tc>
      </w:tr>
    </w:tbl>
    <w:p w:rsidR="003D0AF7" w:rsidRPr="00D425B9" w:rsidRDefault="003D0AF7" w:rsidP="003D0AF7">
      <w:pPr>
        <w:spacing w:line="276" w:lineRule="auto"/>
        <w:ind w:firstLine="708"/>
        <w:jc w:val="both"/>
      </w:pPr>
    </w:p>
    <w:p w:rsidR="003D0AF7" w:rsidRPr="00D425B9" w:rsidRDefault="003D0AF7" w:rsidP="003D0AF7">
      <w:pPr>
        <w:spacing w:line="276" w:lineRule="auto"/>
        <w:ind w:firstLine="708"/>
        <w:jc w:val="both"/>
      </w:pPr>
      <w:r w:rsidRPr="00D425B9">
        <w:t xml:space="preserve"> Контрольные   работы по окружающему миру проводились с целью определения достижений учащимися начальных классов уровня обязательной подготовки по предмету. Все задания проверяли владение планируемыми результатами. Для проверки разного типа умений в работу были включены задания закрытого и открытого типа разной формы, составленные на материале всех разделов курса окружающего мира. Из данной таблицы видно, что качество знаний уч-ся по окружающему миру в начальной школе в течение  года понижало</w:t>
      </w:r>
      <w:r w:rsidR="005B5318" w:rsidRPr="00D425B9">
        <w:t>сь  и на конец года составило 49%, что</w:t>
      </w:r>
      <w:r w:rsidRPr="00D425B9">
        <w:t xml:space="preserve">  на</w:t>
      </w:r>
      <w:r w:rsidR="005B5318" w:rsidRPr="00D425B9">
        <w:t xml:space="preserve"> 8% ниж</w:t>
      </w:r>
      <w:r w:rsidRPr="00D425B9">
        <w:t>е результатов прошлого года. Учителя проанализировали результаты, определили ряд заданий, которые будут чаще включаться в уроки, в индивидуальные занятия на каникулах для отработки пробелов</w:t>
      </w:r>
      <w:r w:rsidR="005B5318" w:rsidRPr="00D425B9">
        <w:t xml:space="preserve"> </w:t>
      </w:r>
      <w:proofErr w:type="gramStart"/>
      <w:r w:rsidR="005B5318" w:rsidRPr="00D425B9">
        <w:t>( повторение</w:t>
      </w:r>
      <w:proofErr w:type="gramEnd"/>
      <w:r w:rsidR="005B5318" w:rsidRPr="00D425B9">
        <w:t xml:space="preserve"> ранее изученных тем на каждом уроке, на каждом уроке </w:t>
      </w:r>
      <w:r w:rsidR="005B5318" w:rsidRPr="00D425B9">
        <w:lastRenderedPageBreak/>
        <w:t>теоретический материал соединять с практической частью, опытами, наблюдениями, исследованиями, разнообразить систему проверки домашних заданий)</w:t>
      </w:r>
      <w:r w:rsidR="0083435B" w:rsidRPr="00D425B9">
        <w:t>.</w:t>
      </w:r>
      <w:r w:rsidRPr="00D425B9">
        <w:t xml:space="preserve"> На МО учителей продолжить работу по улучшению предметных результатов. </w:t>
      </w:r>
    </w:p>
    <w:p w:rsidR="0083435B" w:rsidRPr="00D425B9" w:rsidRDefault="003D0AF7" w:rsidP="0083435B">
      <w:pPr>
        <w:spacing w:line="276" w:lineRule="auto"/>
        <w:ind w:firstLine="708"/>
        <w:jc w:val="both"/>
      </w:pPr>
      <w:r w:rsidRPr="00D425B9">
        <w:t>Особое внимание следует уделить практических умениям ориентироваться, правилам поведения в лесу, на реке, в культурных учреждениях, умениям проводить, описывать опыты и делать выводы, правилам безопасности жизни, экскурсиям, исследовательской деятельности в группах и индивидуально. Помимо контрольных  работ были посещены уроки окружающего мира в начальной школе, ребята участвовали в дистанционных олимпиадах. Каждую четверть вёлся мониторинг результатов успеваемости уч-ся начальной школы по окружающему миру. На конец учебного года результаты выглядят так:</w:t>
      </w:r>
    </w:p>
    <w:p w:rsidR="003D0AF7" w:rsidRPr="00D425B9" w:rsidRDefault="003D0AF7" w:rsidP="003D0AF7">
      <w:pPr>
        <w:spacing w:line="276" w:lineRule="auto"/>
        <w:ind w:firstLine="708"/>
        <w:jc w:val="both"/>
      </w:pPr>
    </w:p>
    <w:p w:rsidR="003D0AF7" w:rsidRPr="00D425B9" w:rsidRDefault="003D0AF7" w:rsidP="003D0AF7">
      <w:pPr>
        <w:spacing w:line="276" w:lineRule="auto"/>
        <w:ind w:firstLine="708"/>
        <w:jc w:val="both"/>
        <w:rPr>
          <w:b/>
        </w:rPr>
      </w:pPr>
      <w:r w:rsidRPr="00D425B9">
        <w:rPr>
          <w:b/>
          <w:noProof/>
        </w:rPr>
        <w:drawing>
          <wp:inline distT="0" distB="0" distL="0" distR="0">
            <wp:extent cx="4010025" cy="1790700"/>
            <wp:effectExtent l="0" t="0" r="0" b="0"/>
            <wp:docPr id="1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3435B" w:rsidRPr="00D425B9" w:rsidRDefault="0083435B" w:rsidP="0083435B">
      <w:pPr>
        <w:spacing w:line="276" w:lineRule="auto"/>
        <w:ind w:firstLine="708"/>
        <w:jc w:val="both"/>
      </w:pPr>
      <w:r w:rsidRPr="00D425B9">
        <w:t>Рис.5. Качество обученности по предмету окружающий мир</w:t>
      </w:r>
    </w:p>
    <w:p w:rsidR="0083435B" w:rsidRPr="00D425B9" w:rsidRDefault="0083435B" w:rsidP="0083435B">
      <w:pPr>
        <w:spacing w:line="276" w:lineRule="auto"/>
        <w:ind w:firstLine="708"/>
        <w:jc w:val="both"/>
      </w:pPr>
    </w:p>
    <w:p w:rsidR="003D0AF7" w:rsidRDefault="003D0AF7" w:rsidP="0083435B">
      <w:pPr>
        <w:spacing w:line="276" w:lineRule="auto"/>
        <w:ind w:firstLine="708"/>
        <w:jc w:val="both"/>
      </w:pPr>
      <w:r w:rsidRPr="00D425B9">
        <w:t>Высоких результатов в освоении предмета добились все классы начальной школы, но за особенные</w:t>
      </w:r>
      <w:r w:rsidR="00D425B9" w:rsidRPr="00D425B9">
        <w:t xml:space="preserve"> успехи хочется отметить 2А, 2Д, 3А, 3В, 3Г, 3Д, 4Б</w:t>
      </w:r>
      <w:r w:rsidRPr="00D425B9">
        <w:t xml:space="preserve"> классы. </w:t>
      </w:r>
    </w:p>
    <w:p w:rsidR="00B66D59" w:rsidRDefault="00B66D59" w:rsidP="00BC75ED">
      <w:pPr>
        <w:jc w:val="both"/>
        <w:rPr>
          <w:b/>
          <w:i/>
        </w:rPr>
      </w:pPr>
    </w:p>
    <w:p w:rsidR="001D17EC" w:rsidRDefault="001D17EC" w:rsidP="001D17EC">
      <w:pPr>
        <w:jc w:val="both"/>
        <w:rPr>
          <w:b/>
        </w:rPr>
      </w:pPr>
      <w:r>
        <w:rPr>
          <w:b/>
        </w:rPr>
        <w:t>Таблица 35. Промежуточная аттестация 5-8 ,10 классы</w:t>
      </w:r>
    </w:p>
    <w:p w:rsidR="001D17EC" w:rsidRDefault="001D17EC" w:rsidP="001D17EC">
      <w:pPr>
        <w:jc w:val="both"/>
        <w:rPr>
          <w:b/>
        </w:rPr>
      </w:pPr>
    </w:p>
    <w:tbl>
      <w:tblPr>
        <w:tblW w:w="10215" w:type="dxa"/>
        <w:jc w:val="center"/>
        <w:tblLayout w:type="fixed"/>
        <w:tblLook w:val="00A0" w:firstRow="1" w:lastRow="0" w:firstColumn="1" w:lastColumn="0" w:noHBand="0" w:noVBand="0"/>
      </w:tblPr>
      <w:tblGrid>
        <w:gridCol w:w="3195"/>
        <w:gridCol w:w="1984"/>
        <w:gridCol w:w="1843"/>
        <w:gridCol w:w="1843"/>
        <w:gridCol w:w="1350"/>
      </w:tblGrid>
      <w:tr w:rsidR="001D17EC" w:rsidTr="001D17EC">
        <w:trPr>
          <w:trHeight w:val="317"/>
          <w:jc w:val="center"/>
        </w:trPr>
        <w:tc>
          <w:tcPr>
            <w:tcW w:w="3196" w:type="dxa"/>
            <w:vMerge w:val="restart"/>
            <w:tcBorders>
              <w:top w:val="single" w:sz="4" w:space="0" w:color="auto"/>
              <w:left w:val="single" w:sz="8" w:space="0" w:color="auto"/>
              <w:bottom w:val="single" w:sz="4" w:space="0" w:color="auto"/>
              <w:right w:val="single" w:sz="4" w:space="0" w:color="auto"/>
            </w:tcBorders>
            <w:shd w:val="clear" w:color="auto" w:fill="C6D9F1" w:themeFill="text2" w:themeFillTint="33"/>
            <w:noWrap/>
            <w:hideMark/>
          </w:tcPr>
          <w:p w:rsidR="001D17EC" w:rsidRDefault="001D17EC">
            <w:pPr>
              <w:pStyle w:val="16"/>
              <w:spacing w:line="276" w:lineRule="auto"/>
              <w:jc w:val="both"/>
              <w:rPr>
                <w:rFonts w:ascii="Times New Roman" w:hAnsi="Times New Roman"/>
                <w:sz w:val="24"/>
                <w:szCs w:val="24"/>
              </w:rPr>
            </w:pPr>
            <w:r>
              <w:rPr>
                <w:rFonts w:ascii="Times New Roman" w:hAnsi="Times New Roman"/>
                <w:sz w:val="24"/>
                <w:szCs w:val="24"/>
              </w:rPr>
              <w:t>Предмет</w:t>
            </w:r>
          </w:p>
        </w:tc>
        <w:tc>
          <w:tcPr>
            <w:tcW w:w="1984" w:type="dxa"/>
            <w:vMerge w:val="restart"/>
            <w:tcBorders>
              <w:top w:val="single" w:sz="4" w:space="0" w:color="auto"/>
              <w:left w:val="nil"/>
              <w:bottom w:val="single" w:sz="4" w:space="0" w:color="auto"/>
              <w:right w:val="single" w:sz="4" w:space="0" w:color="auto"/>
            </w:tcBorders>
            <w:shd w:val="clear" w:color="auto" w:fill="C6D9F1" w:themeFill="text2" w:themeFillTint="33"/>
            <w:noWrap/>
          </w:tcPr>
          <w:p w:rsidR="001D17EC" w:rsidRDefault="001D17EC">
            <w:pPr>
              <w:pStyle w:val="16"/>
              <w:spacing w:line="276" w:lineRule="auto"/>
              <w:jc w:val="both"/>
              <w:rPr>
                <w:rFonts w:ascii="Times New Roman" w:hAnsi="Times New Roman"/>
                <w:sz w:val="24"/>
                <w:szCs w:val="24"/>
              </w:rPr>
            </w:pPr>
            <w:r>
              <w:rPr>
                <w:rFonts w:ascii="Times New Roman" w:hAnsi="Times New Roman"/>
                <w:sz w:val="24"/>
                <w:szCs w:val="24"/>
              </w:rPr>
              <w:t>% успеваемости</w:t>
            </w:r>
          </w:p>
          <w:p w:rsidR="001D17EC" w:rsidRDefault="001D17EC">
            <w:pPr>
              <w:pStyle w:val="16"/>
              <w:spacing w:line="276" w:lineRule="auto"/>
              <w:jc w:val="both"/>
              <w:rPr>
                <w:rFonts w:ascii="Times New Roman" w:hAnsi="Times New Roman"/>
                <w:bCs/>
                <w:sz w:val="24"/>
                <w:szCs w:val="24"/>
              </w:rPr>
            </w:pPr>
          </w:p>
        </w:tc>
        <w:tc>
          <w:tcPr>
            <w:tcW w:w="1843" w:type="dxa"/>
            <w:vMerge w:val="restart"/>
            <w:tcBorders>
              <w:top w:val="single" w:sz="4" w:space="0" w:color="auto"/>
              <w:left w:val="nil"/>
              <w:bottom w:val="single" w:sz="4" w:space="0" w:color="auto"/>
              <w:right w:val="single" w:sz="4" w:space="0" w:color="auto"/>
            </w:tcBorders>
            <w:shd w:val="clear" w:color="auto" w:fill="C6D9F1" w:themeFill="text2" w:themeFillTint="33"/>
            <w:noWrap/>
          </w:tcPr>
          <w:p w:rsidR="001D17EC" w:rsidRDefault="001D17EC">
            <w:pPr>
              <w:pStyle w:val="16"/>
              <w:spacing w:line="276" w:lineRule="auto"/>
              <w:jc w:val="both"/>
              <w:rPr>
                <w:rFonts w:ascii="Times New Roman" w:hAnsi="Times New Roman"/>
                <w:sz w:val="24"/>
                <w:szCs w:val="24"/>
              </w:rPr>
            </w:pPr>
            <w:r>
              <w:rPr>
                <w:rFonts w:ascii="Times New Roman" w:hAnsi="Times New Roman"/>
                <w:sz w:val="24"/>
                <w:szCs w:val="24"/>
              </w:rPr>
              <w:t>% качества</w:t>
            </w:r>
          </w:p>
          <w:p w:rsidR="001D17EC" w:rsidRDefault="001D17EC">
            <w:pPr>
              <w:pStyle w:val="16"/>
              <w:spacing w:line="276" w:lineRule="auto"/>
              <w:jc w:val="both"/>
              <w:rPr>
                <w:rFonts w:ascii="Times New Roman" w:hAnsi="Times New Roman"/>
                <w:bCs/>
                <w:sz w:val="24"/>
                <w:szCs w:val="24"/>
              </w:rPr>
            </w:pPr>
          </w:p>
        </w:tc>
        <w:tc>
          <w:tcPr>
            <w:tcW w:w="1843" w:type="dxa"/>
            <w:vMerge w:val="restart"/>
            <w:tcBorders>
              <w:top w:val="single" w:sz="4" w:space="0" w:color="auto"/>
              <w:left w:val="nil"/>
              <w:bottom w:val="single" w:sz="4" w:space="0" w:color="auto"/>
              <w:right w:val="single" w:sz="4" w:space="0" w:color="auto"/>
            </w:tcBorders>
            <w:shd w:val="clear" w:color="auto" w:fill="C6D9F1" w:themeFill="text2" w:themeFillTint="33"/>
            <w:noWrap/>
          </w:tcPr>
          <w:p w:rsidR="001D17EC" w:rsidRDefault="001D17EC">
            <w:pPr>
              <w:pStyle w:val="16"/>
              <w:spacing w:line="276" w:lineRule="auto"/>
              <w:jc w:val="both"/>
              <w:rPr>
                <w:rFonts w:ascii="Times New Roman" w:hAnsi="Times New Roman"/>
                <w:sz w:val="24"/>
                <w:szCs w:val="24"/>
              </w:rPr>
            </w:pPr>
            <w:r>
              <w:rPr>
                <w:rFonts w:ascii="Times New Roman" w:hAnsi="Times New Roman"/>
                <w:sz w:val="24"/>
                <w:szCs w:val="24"/>
              </w:rPr>
              <w:t>Средний балл</w:t>
            </w:r>
          </w:p>
          <w:p w:rsidR="001D17EC" w:rsidRDefault="001D17EC">
            <w:pPr>
              <w:pStyle w:val="16"/>
              <w:spacing w:line="276" w:lineRule="auto"/>
              <w:jc w:val="both"/>
              <w:rPr>
                <w:rFonts w:ascii="Times New Roman" w:hAnsi="Times New Roman"/>
                <w:bCs/>
                <w:sz w:val="24"/>
                <w:szCs w:val="24"/>
              </w:rPr>
            </w:pPr>
          </w:p>
        </w:tc>
        <w:tc>
          <w:tcPr>
            <w:tcW w:w="1350" w:type="dxa"/>
            <w:vMerge w:val="restart"/>
            <w:tcBorders>
              <w:top w:val="single" w:sz="4" w:space="0" w:color="auto"/>
              <w:left w:val="nil"/>
              <w:bottom w:val="single" w:sz="4" w:space="0" w:color="auto"/>
              <w:right w:val="single" w:sz="4" w:space="0" w:color="auto"/>
            </w:tcBorders>
            <w:shd w:val="clear" w:color="auto" w:fill="C6D9F1" w:themeFill="text2" w:themeFillTint="33"/>
            <w:noWrap/>
          </w:tcPr>
          <w:p w:rsidR="001D17EC" w:rsidRDefault="001D17EC">
            <w:pPr>
              <w:pStyle w:val="16"/>
              <w:spacing w:line="276" w:lineRule="auto"/>
              <w:jc w:val="both"/>
              <w:rPr>
                <w:rFonts w:ascii="Times New Roman" w:hAnsi="Times New Roman"/>
                <w:sz w:val="24"/>
                <w:szCs w:val="24"/>
              </w:rPr>
            </w:pPr>
            <w:r>
              <w:rPr>
                <w:rFonts w:ascii="Times New Roman" w:hAnsi="Times New Roman"/>
                <w:sz w:val="24"/>
                <w:szCs w:val="24"/>
              </w:rPr>
              <w:t>СОУ</w:t>
            </w:r>
          </w:p>
          <w:p w:rsidR="001D17EC" w:rsidRDefault="001D17EC">
            <w:pPr>
              <w:pStyle w:val="16"/>
              <w:spacing w:line="276" w:lineRule="auto"/>
              <w:jc w:val="both"/>
              <w:rPr>
                <w:rFonts w:ascii="Times New Roman" w:hAnsi="Times New Roman"/>
                <w:bCs/>
                <w:sz w:val="24"/>
                <w:szCs w:val="24"/>
              </w:rPr>
            </w:pPr>
          </w:p>
        </w:tc>
      </w:tr>
      <w:tr w:rsidR="001D17EC" w:rsidTr="001D17EC">
        <w:trPr>
          <w:trHeight w:val="276"/>
          <w:jc w:val="center"/>
        </w:trPr>
        <w:tc>
          <w:tcPr>
            <w:tcW w:w="3196" w:type="dxa"/>
            <w:vMerge/>
            <w:tcBorders>
              <w:top w:val="single" w:sz="4" w:space="0" w:color="auto"/>
              <w:left w:val="single" w:sz="8" w:space="0" w:color="auto"/>
              <w:bottom w:val="single" w:sz="4" w:space="0" w:color="auto"/>
              <w:right w:val="single" w:sz="4" w:space="0" w:color="auto"/>
            </w:tcBorders>
            <w:shd w:val="clear" w:color="auto" w:fill="C6D9F1" w:themeFill="text2" w:themeFillTint="33"/>
            <w:vAlign w:val="center"/>
            <w:hideMark/>
          </w:tcPr>
          <w:p w:rsidR="001D17EC" w:rsidRDefault="001D17EC">
            <w:pPr>
              <w:rPr>
                <w:lang w:eastAsia="en-US"/>
              </w:rPr>
            </w:pPr>
          </w:p>
        </w:tc>
        <w:tc>
          <w:tcPr>
            <w:tcW w:w="1984" w:type="dxa"/>
            <w:vMerge/>
            <w:tcBorders>
              <w:top w:val="single" w:sz="4" w:space="0" w:color="auto"/>
              <w:left w:val="nil"/>
              <w:bottom w:val="single" w:sz="4" w:space="0" w:color="auto"/>
              <w:right w:val="single" w:sz="4" w:space="0" w:color="auto"/>
            </w:tcBorders>
            <w:shd w:val="clear" w:color="auto" w:fill="C6D9F1" w:themeFill="text2" w:themeFillTint="33"/>
            <w:vAlign w:val="center"/>
            <w:hideMark/>
          </w:tcPr>
          <w:p w:rsidR="001D17EC" w:rsidRDefault="001D17EC">
            <w:pPr>
              <w:rPr>
                <w:bCs/>
                <w:lang w:eastAsia="en-US"/>
              </w:rPr>
            </w:pPr>
          </w:p>
        </w:tc>
        <w:tc>
          <w:tcPr>
            <w:tcW w:w="1843" w:type="dxa"/>
            <w:vMerge/>
            <w:tcBorders>
              <w:top w:val="single" w:sz="4" w:space="0" w:color="auto"/>
              <w:left w:val="nil"/>
              <w:bottom w:val="single" w:sz="4" w:space="0" w:color="auto"/>
              <w:right w:val="single" w:sz="4" w:space="0" w:color="auto"/>
            </w:tcBorders>
            <w:shd w:val="clear" w:color="auto" w:fill="C6D9F1" w:themeFill="text2" w:themeFillTint="33"/>
            <w:vAlign w:val="center"/>
            <w:hideMark/>
          </w:tcPr>
          <w:p w:rsidR="001D17EC" w:rsidRDefault="001D17EC">
            <w:pPr>
              <w:rPr>
                <w:bCs/>
                <w:lang w:eastAsia="en-US"/>
              </w:rPr>
            </w:pPr>
          </w:p>
        </w:tc>
        <w:tc>
          <w:tcPr>
            <w:tcW w:w="1843" w:type="dxa"/>
            <w:vMerge/>
            <w:tcBorders>
              <w:top w:val="single" w:sz="4" w:space="0" w:color="auto"/>
              <w:left w:val="nil"/>
              <w:bottom w:val="single" w:sz="4" w:space="0" w:color="auto"/>
              <w:right w:val="single" w:sz="4" w:space="0" w:color="auto"/>
            </w:tcBorders>
            <w:shd w:val="clear" w:color="auto" w:fill="C6D9F1" w:themeFill="text2" w:themeFillTint="33"/>
            <w:vAlign w:val="center"/>
            <w:hideMark/>
          </w:tcPr>
          <w:p w:rsidR="001D17EC" w:rsidRDefault="001D17EC">
            <w:pPr>
              <w:rPr>
                <w:bCs/>
                <w:lang w:eastAsia="en-US"/>
              </w:rPr>
            </w:pPr>
          </w:p>
        </w:tc>
        <w:tc>
          <w:tcPr>
            <w:tcW w:w="1350" w:type="dxa"/>
            <w:vMerge/>
            <w:tcBorders>
              <w:top w:val="single" w:sz="4" w:space="0" w:color="auto"/>
              <w:left w:val="nil"/>
              <w:bottom w:val="single" w:sz="4" w:space="0" w:color="auto"/>
              <w:right w:val="single" w:sz="4" w:space="0" w:color="auto"/>
            </w:tcBorders>
            <w:shd w:val="clear" w:color="auto" w:fill="C6D9F1" w:themeFill="text2" w:themeFillTint="33"/>
            <w:vAlign w:val="center"/>
            <w:hideMark/>
          </w:tcPr>
          <w:p w:rsidR="001D17EC" w:rsidRDefault="001D17EC">
            <w:pPr>
              <w:rPr>
                <w:bCs/>
                <w:lang w:eastAsia="en-US"/>
              </w:rPr>
            </w:pPr>
          </w:p>
        </w:tc>
      </w:tr>
      <w:tr w:rsidR="001D17EC" w:rsidTr="001D17EC">
        <w:trPr>
          <w:trHeight w:val="361"/>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rsidP="001D17EC">
            <w:pPr>
              <w:pStyle w:val="16"/>
              <w:spacing w:line="276" w:lineRule="auto"/>
              <w:rPr>
                <w:rFonts w:ascii="Times New Roman" w:hAnsi="Times New Roman"/>
                <w:sz w:val="24"/>
                <w:szCs w:val="24"/>
              </w:rPr>
            </w:pPr>
            <w:r>
              <w:rPr>
                <w:rFonts w:ascii="Times New Roman" w:hAnsi="Times New Roman"/>
                <w:sz w:val="24"/>
                <w:szCs w:val="24"/>
              </w:rPr>
              <w:t>Русский язык</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pStyle w:val="16"/>
              <w:spacing w:line="276" w:lineRule="auto"/>
              <w:jc w:val="both"/>
              <w:rPr>
                <w:rFonts w:ascii="Times New Roman" w:hAnsi="Times New Roman"/>
                <w:bCs/>
                <w:sz w:val="24"/>
                <w:szCs w:val="24"/>
              </w:rPr>
            </w:pPr>
            <w:r>
              <w:rPr>
                <w:rFonts w:ascii="Times New Roman" w:hAnsi="Times New Roman"/>
                <w:bCs/>
                <w:sz w:val="24"/>
                <w:szCs w:val="24"/>
              </w:rPr>
              <w:t>88,07</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pStyle w:val="16"/>
              <w:spacing w:line="276" w:lineRule="auto"/>
              <w:jc w:val="both"/>
              <w:rPr>
                <w:rFonts w:ascii="Times New Roman" w:hAnsi="Times New Roman"/>
                <w:bCs/>
                <w:sz w:val="24"/>
                <w:szCs w:val="24"/>
              </w:rPr>
            </w:pPr>
            <w:r>
              <w:rPr>
                <w:rFonts w:ascii="Times New Roman" w:hAnsi="Times New Roman"/>
                <w:bCs/>
                <w:sz w:val="24"/>
                <w:szCs w:val="24"/>
              </w:rPr>
              <w:t>43,64</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pStyle w:val="16"/>
              <w:spacing w:line="276" w:lineRule="auto"/>
              <w:jc w:val="both"/>
              <w:rPr>
                <w:rFonts w:ascii="Times New Roman" w:hAnsi="Times New Roman"/>
                <w:bCs/>
                <w:sz w:val="24"/>
                <w:szCs w:val="24"/>
              </w:rPr>
            </w:pPr>
            <w:r>
              <w:rPr>
                <w:rFonts w:ascii="Times New Roman" w:hAnsi="Times New Roman"/>
                <w:bCs/>
                <w:sz w:val="24"/>
                <w:szCs w:val="24"/>
              </w:rPr>
              <w:t>3,48</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pStyle w:val="16"/>
              <w:spacing w:line="276" w:lineRule="auto"/>
              <w:jc w:val="both"/>
              <w:rPr>
                <w:rFonts w:ascii="Times New Roman" w:hAnsi="Times New Roman"/>
                <w:bCs/>
                <w:sz w:val="24"/>
                <w:szCs w:val="24"/>
              </w:rPr>
            </w:pPr>
            <w:r>
              <w:rPr>
                <w:rFonts w:ascii="Times New Roman" w:hAnsi="Times New Roman"/>
                <w:bCs/>
                <w:sz w:val="24"/>
                <w:szCs w:val="24"/>
              </w:rPr>
              <w:t>48,51</w:t>
            </w:r>
          </w:p>
          <w:p w:rsidR="001D17EC" w:rsidRDefault="001D17EC">
            <w:pPr>
              <w:pStyle w:val="16"/>
              <w:spacing w:line="276" w:lineRule="auto"/>
              <w:jc w:val="both"/>
              <w:rPr>
                <w:rFonts w:ascii="Times New Roman" w:hAnsi="Times New Roman"/>
                <w:bCs/>
                <w:sz w:val="24"/>
                <w:szCs w:val="24"/>
              </w:rPr>
            </w:pPr>
          </w:p>
        </w:tc>
      </w:tr>
      <w:tr w:rsidR="001D17EC" w:rsidTr="001D17EC">
        <w:trPr>
          <w:trHeight w:val="283"/>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rsidP="001D17EC">
            <w:pPr>
              <w:pStyle w:val="16"/>
              <w:spacing w:line="276" w:lineRule="auto"/>
              <w:rPr>
                <w:rFonts w:ascii="Times New Roman" w:hAnsi="Times New Roman"/>
                <w:sz w:val="24"/>
                <w:szCs w:val="24"/>
              </w:rPr>
            </w:pPr>
            <w:r>
              <w:rPr>
                <w:rFonts w:ascii="Times New Roman" w:hAnsi="Times New Roman"/>
                <w:sz w:val="24"/>
                <w:szCs w:val="24"/>
              </w:rPr>
              <w:t>Литература</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pStyle w:val="16"/>
              <w:spacing w:line="276" w:lineRule="auto"/>
              <w:jc w:val="both"/>
              <w:rPr>
                <w:rFonts w:ascii="Times New Roman" w:hAnsi="Times New Roman"/>
                <w:bCs/>
                <w:sz w:val="24"/>
                <w:szCs w:val="24"/>
              </w:rPr>
            </w:pPr>
            <w:r>
              <w:rPr>
                <w:rFonts w:ascii="Times New Roman" w:hAnsi="Times New Roman"/>
                <w:bCs/>
                <w:sz w:val="24"/>
                <w:szCs w:val="24"/>
              </w:rPr>
              <w:t>97,77</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pStyle w:val="16"/>
              <w:spacing w:line="276" w:lineRule="auto"/>
              <w:jc w:val="both"/>
              <w:rPr>
                <w:rFonts w:ascii="Times New Roman" w:hAnsi="Times New Roman"/>
                <w:bCs/>
                <w:sz w:val="24"/>
                <w:szCs w:val="24"/>
              </w:rPr>
            </w:pPr>
            <w:r>
              <w:rPr>
                <w:rFonts w:ascii="Times New Roman" w:hAnsi="Times New Roman"/>
                <w:bCs/>
                <w:sz w:val="24"/>
                <w:szCs w:val="24"/>
              </w:rPr>
              <w:t>64,97</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pStyle w:val="16"/>
              <w:spacing w:line="276" w:lineRule="auto"/>
              <w:jc w:val="both"/>
              <w:rPr>
                <w:rFonts w:ascii="Times New Roman" w:hAnsi="Times New Roman"/>
                <w:bCs/>
                <w:sz w:val="24"/>
                <w:szCs w:val="24"/>
              </w:rPr>
            </w:pPr>
            <w:r>
              <w:rPr>
                <w:rFonts w:ascii="Times New Roman" w:hAnsi="Times New Roman"/>
                <w:bCs/>
                <w:sz w:val="24"/>
                <w:szCs w:val="24"/>
              </w:rPr>
              <w:t>3,84</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pStyle w:val="16"/>
              <w:spacing w:line="276" w:lineRule="auto"/>
              <w:jc w:val="both"/>
              <w:rPr>
                <w:rFonts w:ascii="Times New Roman" w:hAnsi="Times New Roman"/>
                <w:bCs/>
                <w:sz w:val="24"/>
                <w:szCs w:val="24"/>
              </w:rPr>
            </w:pPr>
            <w:r>
              <w:rPr>
                <w:rFonts w:ascii="Times New Roman" w:hAnsi="Times New Roman"/>
                <w:bCs/>
                <w:sz w:val="24"/>
                <w:szCs w:val="24"/>
              </w:rPr>
              <w:t>61,17</w:t>
            </w:r>
          </w:p>
          <w:p w:rsidR="001D17EC" w:rsidRDefault="001D17EC">
            <w:pPr>
              <w:pStyle w:val="16"/>
              <w:spacing w:line="276" w:lineRule="auto"/>
              <w:jc w:val="both"/>
              <w:rPr>
                <w:rFonts w:ascii="Times New Roman" w:hAnsi="Times New Roman"/>
                <w:bCs/>
                <w:sz w:val="24"/>
                <w:szCs w:val="24"/>
              </w:rPr>
            </w:pPr>
          </w:p>
        </w:tc>
      </w:tr>
      <w:tr w:rsidR="001D17EC" w:rsidTr="001D17EC">
        <w:trPr>
          <w:trHeight w:val="283"/>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vAlign w:val="center"/>
            <w:hideMark/>
          </w:tcPr>
          <w:p w:rsidR="001D17EC" w:rsidRDefault="001D17EC">
            <w:pPr>
              <w:widowControl w:val="0"/>
              <w:spacing w:after="200" w:line="276" w:lineRule="auto"/>
              <w:jc w:val="both"/>
              <w:rPr>
                <w:lang w:eastAsia="en-US"/>
              </w:rPr>
            </w:pPr>
            <w:r>
              <w:t>Математика</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widowControl w:val="0"/>
              <w:spacing w:after="200" w:line="276" w:lineRule="auto"/>
              <w:jc w:val="both"/>
              <w:rPr>
                <w:bCs/>
                <w:lang w:eastAsia="en-US"/>
              </w:rPr>
            </w:pPr>
            <w:r>
              <w:rPr>
                <w:bCs/>
              </w:rPr>
              <w:t>82,76</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widowControl w:val="0"/>
              <w:spacing w:after="200" w:line="276" w:lineRule="auto"/>
              <w:jc w:val="both"/>
              <w:rPr>
                <w:bCs/>
                <w:lang w:eastAsia="en-US"/>
              </w:rPr>
            </w:pPr>
            <w:r>
              <w:rPr>
                <w:bCs/>
              </w:rPr>
              <w:t>38,87</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widowControl w:val="0"/>
              <w:spacing w:after="200" w:line="276" w:lineRule="auto"/>
              <w:jc w:val="both"/>
              <w:rPr>
                <w:bCs/>
                <w:lang w:eastAsia="en-US"/>
              </w:rPr>
            </w:pPr>
            <w:r>
              <w:rPr>
                <w:bCs/>
              </w:rPr>
              <w:t>3,27</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widowControl w:val="0"/>
              <w:spacing w:after="200" w:line="276" w:lineRule="auto"/>
              <w:jc w:val="both"/>
              <w:rPr>
                <w:bCs/>
                <w:lang w:eastAsia="en-US"/>
              </w:rPr>
            </w:pPr>
            <w:r>
              <w:rPr>
                <w:bCs/>
              </w:rPr>
              <w:t>46,45</w:t>
            </w:r>
          </w:p>
        </w:tc>
      </w:tr>
      <w:tr w:rsidR="001D17EC" w:rsidTr="001D17EC">
        <w:trPr>
          <w:trHeight w:val="283"/>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pPr>
              <w:widowControl w:val="0"/>
              <w:spacing w:after="200" w:line="276" w:lineRule="auto"/>
              <w:rPr>
                <w:lang w:eastAsia="en-US"/>
              </w:rPr>
            </w:pPr>
            <w:r>
              <w:t>Физика</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spacing w:after="200" w:line="276" w:lineRule="auto"/>
              <w:jc w:val="both"/>
              <w:rPr>
                <w:bCs/>
                <w:lang w:eastAsia="en-US"/>
              </w:rPr>
            </w:pPr>
            <w:r>
              <w:rPr>
                <w:bCs/>
              </w:rPr>
              <w:t>87,84</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bCs/>
                <w:lang w:eastAsia="en-US"/>
              </w:rPr>
            </w:pPr>
            <w:r>
              <w:rPr>
                <w:bCs/>
              </w:rPr>
              <w:t>46,64</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bCs/>
                <w:lang w:eastAsia="en-US"/>
              </w:rPr>
            </w:pPr>
            <w:r>
              <w:rPr>
                <w:bCs/>
              </w:rPr>
              <w:t>3,32</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bCs/>
                <w:lang w:eastAsia="en-US"/>
              </w:rPr>
            </w:pPr>
            <w:r>
              <w:rPr>
                <w:bCs/>
              </w:rPr>
              <w:t>38,29</w:t>
            </w:r>
          </w:p>
        </w:tc>
      </w:tr>
      <w:tr w:rsidR="001D17EC" w:rsidTr="001D17EC">
        <w:trPr>
          <w:trHeight w:val="337"/>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pPr>
              <w:pStyle w:val="a7"/>
              <w:spacing w:line="276" w:lineRule="auto"/>
              <w:jc w:val="both"/>
              <w:rPr>
                <w:rFonts w:ascii="Times New Roman" w:hAnsi="Times New Roman"/>
                <w:sz w:val="24"/>
                <w:szCs w:val="24"/>
              </w:rPr>
            </w:pPr>
            <w:r>
              <w:rPr>
                <w:rFonts w:ascii="Times New Roman" w:hAnsi="Times New Roman"/>
                <w:sz w:val="24"/>
                <w:szCs w:val="24"/>
              </w:rPr>
              <w:t>Информатика</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pStyle w:val="a7"/>
              <w:spacing w:line="276" w:lineRule="auto"/>
              <w:jc w:val="both"/>
              <w:rPr>
                <w:rFonts w:ascii="Times New Roman" w:hAnsi="Times New Roman"/>
                <w:sz w:val="24"/>
                <w:szCs w:val="24"/>
              </w:rPr>
            </w:pPr>
            <w:r>
              <w:rPr>
                <w:rFonts w:ascii="Times New Roman" w:hAnsi="Times New Roman"/>
                <w:sz w:val="24"/>
                <w:szCs w:val="24"/>
              </w:rPr>
              <w:t>100</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pStyle w:val="a7"/>
              <w:spacing w:line="276" w:lineRule="auto"/>
              <w:jc w:val="both"/>
              <w:rPr>
                <w:rFonts w:ascii="Times New Roman" w:hAnsi="Times New Roman"/>
                <w:sz w:val="24"/>
                <w:szCs w:val="24"/>
              </w:rPr>
            </w:pPr>
            <w:r>
              <w:rPr>
                <w:rFonts w:ascii="Times New Roman" w:hAnsi="Times New Roman"/>
                <w:sz w:val="24"/>
                <w:szCs w:val="24"/>
              </w:rPr>
              <w:t>38,5</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pStyle w:val="a7"/>
              <w:spacing w:line="276" w:lineRule="auto"/>
              <w:jc w:val="both"/>
              <w:rPr>
                <w:rFonts w:ascii="Times New Roman" w:hAnsi="Times New Roman"/>
                <w:sz w:val="24"/>
                <w:szCs w:val="24"/>
              </w:rPr>
            </w:pPr>
            <w:r>
              <w:rPr>
                <w:rFonts w:ascii="Times New Roman" w:hAnsi="Times New Roman"/>
                <w:sz w:val="24"/>
                <w:szCs w:val="24"/>
              </w:rPr>
              <w:t>3,4</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pStyle w:val="a7"/>
              <w:spacing w:line="276" w:lineRule="auto"/>
              <w:jc w:val="both"/>
              <w:rPr>
                <w:rFonts w:ascii="Times New Roman" w:hAnsi="Times New Roman"/>
                <w:sz w:val="24"/>
                <w:szCs w:val="24"/>
              </w:rPr>
            </w:pPr>
            <w:r>
              <w:rPr>
                <w:rFonts w:ascii="Times New Roman" w:hAnsi="Times New Roman"/>
                <w:sz w:val="24"/>
                <w:szCs w:val="24"/>
              </w:rPr>
              <w:t>48,8</w:t>
            </w:r>
          </w:p>
          <w:p w:rsidR="001D17EC" w:rsidRDefault="001D17EC">
            <w:pPr>
              <w:pStyle w:val="a7"/>
              <w:spacing w:line="276" w:lineRule="auto"/>
              <w:jc w:val="both"/>
              <w:rPr>
                <w:rFonts w:ascii="Times New Roman" w:hAnsi="Times New Roman"/>
                <w:sz w:val="24"/>
                <w:szCs w:val="24"/>
              </w:rPr>
            </w:pPr>
          </w:p>
        </w:tc>
      </w:tr>
      <w:tr w:rsidR="001D17EC" w:rsidTr="001D17EC">
        <w:trPr>
          <w:trHeight w:val="337"/>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pPr>
              <w:pStyle w:val="a7"/>
              <w:spacing w:line="276" w:lineRule="auto"/>
              <w:jc w:val="both"/>
              <w:rPr>
                <w:rFonts w:ascii="Times New Roman" w:hAnsi="Times New Roman"/>
                <w:sz w:val="24"/>
                <w:szCs w:val="24"/>
              </w:rPr>
            </w:pPr>
            <w:r>
              <w:rPr>
                <w:rFonts w:ascii="Times New Roman" w:hAnsi="Times New Roman"/>
                <w:sz w:val="24"/>
                <w:szCs w:val="24"/>
              </w:rPr>
              <w:t>Биология</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pStyle w:val="a7"/>
              <w:spacing w:line="276" w:lineRule="auto"/>
              <w:jc w:val="both"/>
              <w:rPr>
                <w:rFonts w:ascii="Times New Roman" w:hAnsi="Times New Roman"/>
                <w:sz w:val="24"/>
                <w:szCs w:val="24"/>
              </w:rPr>
            </w:pPr>
            <w:r>
              <w:rPr>
                <w:rFonts w:ascii="Times New Roman" w:hAnsi="Times New Roman"/>
                <w:sz w:val="24"/>
                <w:szCs w:val="24"/>
              </w:rPr>
              <w:t>100</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pStyle w:val="a7"/>
              <w:spacing w:line="276" w:lineRule="auto"/>
              <w:jc w:val="both"/>
              <w:rPr>
                <w:rFonts w:ascii="Times New Roman" w:hAnsi="Times New Roman"/>
                <w:sz w:val="24"/>
                <w:szCs w:val="24"/>
              </w:rPr>
            </w:pPr>
            <w:r>
              <w:rPr>
                <w:rFonts w:ascii="Times New Roman" w:hAnsi="Times New Roman"/>
                <w:sz w:val="24"/>
                <w:szCs w:val="24"/>
              </w:rPr>
              <w:t>48</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pStyle w:val="a7"/>
              <w:spacing w:line="276" w:lineRule="auto"/>
              <w:jc w:val="both"/>
              <w:rPr>
                <w:rFonts w:ascii="Times New Roman" w:hAnsi="Times New Roman"/>
                <w:sz w:val="24"/>
                <w:szCs w:val="24"/>
              </w:rPr>
            </w:pPr>
            <w:r>
              <w:rPr>
                <w:rFonts w:ascii="Times New Roman" w:hAnsi="Times New Roman"/>
                <w:sz w:val="24"/>
                <w:szCs w:val="24"/>
              </w:rPr>
              <w:t>3,6</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pStyle w:val="a7"/>
              <w:spacing w:line="276" w:lineRule="auto"/>
              <w:jc w:val="both"/>
              <w:rPr>
                <w:rFonts w:ascii="Times New Roman" w:hAnsi="Times New Roman"/>
                <w:sz w:val="24"/>
                <w:szCs w:val="24"/>
              </w:rPr>
            </w:pPr>
            <w:r>
              <w:rPr>
                <w:rFonts w:ascii="Times New Roman" w:hAnsi="Times New Roman"/>
                <w:sz w:val="24"/>
                <w:szCs w:val="24"/>
              </w:rPr>
              <w:t>52</w:t>
            </w:r>
          </w:p>
          <w:p w:rsidR="001D17EC" w:rsidRDefault="001D17EC">
            <w:pPr>
              <w:pStyle w:val="a7"/>
              <w:spacing w:line="276" w:lineRule="auto"/>
              <w:jc w:val="both"/>
              <w:rPr>
                <w:rFonts w:ascii="Times New Roman" w:hAnsi="Times New Roman"/>
                <w:sz w:val="24"/>
                <w:szCs w:val="24"/>
              </w:rPr>
            </w:pPr>
          </w:p>
        </w:tc>
      </w:tr>
      <w:tr w:rsidR="001D17EC" w:rsidTr="001D17EC">
        <w:trPr>
          <w:trHeight w:val="337"/>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pPr>
              <w:spacing w:after="200" w:line="276" w:lineRule="auto"/>
              <w:jc w:val="both"/>
              <w:rPr>
                <w:lang w:eastAsia="en-US"/>
              </w:rPr>
            </w:pPr>
            <w:r>
              <w:t>География</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91,55</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45,31</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3,52</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52,34</w:t>
            </w:r>
          </w:p>
        </w:tc>
      </w:tr>
      <w:tr w:rsidR="001D17EC" w:rsidTr="001D17EC">
        <w:trPr>
          <w:trHeight w:val="270"/>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pPr>
              <w:spacing w:after="200" w:line="276" w:lineRule="auto"/>
              <w:jc w:val="both"/>
              <w:rPr>
                <w:lang w:eastAsia="en-US"/>
              </w:rPr>
            </w:pPr>
            <w:r>
              <w:t>Химия</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96,8</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45,45</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3,65</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52,87</w:t>
            </w:r>
          </w:p>
        </w:tc>
      </w:tr>
      <w:tr w:rsidR="001D17EC" w:rsidTr="001D17EC">
        <w:trPr>
          <w:trHeight w:val="337"/>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pPr>
              <w:spacing w:after="200" w:line="276" w:lineRule="auto"/>
              <w:jc w:val="both"/>
              <w:rPr>
                <w:lang w:eastAsia="en-US"/>
              </w:rPr>
            </w:pPr>
            <w:r>
              <w:lastRenderedPageBreak/>
              <w:t>ОБЖ</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96,14</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50,32</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3,68</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56,38</w:t>
            </w:r>
          </w:p>
        </w:tc>
      </w:tr>
      <w:tr w:rsidR="001D17EC" w:rsidTr="001D17EC">
        <w:trPr>
          <w:trHeight w:val="337"/>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pPr>
              <w:spacing w:after="200" w:line="276" w:lineRule="auto"/>
              <w:jc w:val="both"/>
              <w:rPr>
                <w:lang w:eastAsia="en-US"/>
              </w:rPr>
            </w:pPr>
            <w:r>
              <w:t>История</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95,89</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52,92</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3,6</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53,52</w:t>
            </w:r>
          </w:p>
        </w:tc>
      </w:tr>
      <w:tr w:rsidR="001D17EC" w:rsidTr="001D17EC">
        <w:trPr>
          <w:trHeight w:val="337"/>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pPr>
              <w:spacing w:after="200" w:line="276" w:lineRule="auto"/>
              <w:jc w:val="both"/>
              <w:rPr>
                <w:lang w:eastAsia="en-US"/>
              </w:rPr>
            </w:pPr>
            <w:r>
              <w:t>Обществознание</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95,38</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51,61</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3,61</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53,297,29</w:t>
            </w:r>
          </w:p>
        </w:tc>
      </w:tr>
      <w:tr w:rsidR="001D17EC" w:rsidTr="001D17EC">
        <w:trPr>
          <w:trHeight w:val="337"/>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pPr>
              <w:spacing w:after="200" w:line="276" w:lineRule="auto"/>
              <w:jc w:val="both"/>
              <w:rPr>
                <w:lang w:eastAsia="en-US"/>
              </w:rPr>
            </w:pPr>
            <w:r>
              <w:t>Английский язык</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97,29</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57,63</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3,68</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55,24</w:t>
            </w:r>
          </w:p>
        </w:tc>
      </w:tr>
      <w:tr w:rsidR="001D17EC" w:rsidTr="001D17EC">
        <w:trPr>
          <w:trHeight w:val="121"/>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pPr>
              <w:spacing w:after="200" w:line="276" w:lineRule="auto"/>
              <w:jc w:val="both"/>
              <w:rPr>
                <w:lang w:eastAsia="en-US"/>
              </w:rPr>
            </w:pPr>
            <w:r>
              <w:t>Физическая культура</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spacing w:after="200" w:line="276" w:lineRule="auto"/>
              <w:jc w:val="both"/>
              <w:rPr>
                <w:color w:val="000000"/>
                <w:lang w:eastAsia="en-US"/>
              </w:rPr>
            </w:pPr>
            <w:r>
              <w:rPr>
                <w:color w:val="000000"/>
              </w:rPr>
              <w:t>100</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bCs/>
                <w:color w:val="000000"/>
                <w:lang w:eastAsia="en-US"/>
              </w:rPr>
            </w:pPr>
            <w:r>
              <w:rPr>
                <w:bCs/>
                <w:color w:val="000000"/>
              </w:rPr>
              <w:t>87,98</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bCs/>
                <w:color w:val="000000"/>
                <w:lang w:eastAsia="en-US"/>
              </w:rPr>
            </w:pPr>
            <w:r>
              <w:rPr>
                <w:bCs/>
                <w:color w:val="000000"/>
              </w:rPr>
              <w:t>4,43</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bCs/>
                <w:color w:val="000000"/>
                <w:lang w:eastAsia="en-US"/>
              </w:rPr>
            </w:pPr>
            <w:r>
              <w:rPr>
                <w:bCs/>
                <w:color w:val="000000"/>
              </w:rPr>
              <w:t>84,35</w:t>
            </w:r>
          </w:p>
        </w:tc>
      </w:tr>
      <w:tr w:rsidR="001D17EC" w:rsidTr="001D17EC">
        <w:trPr>
          <w:trHeight w:val="253"/>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pPr>
              <w:spacing w:after="200" w:line="276" w:lineRule="auto"/>
              <w:jc w:val="both"/>
              <w:rPr>
                <w:lang w:eastAsia="en-US"/>
              </w:rPr>
            </w:pPr>
            <w:r>
              <w:t>Технология</w:t>
            </w:r>
          </w:p>
        </w:tc>
        <w:tc>
          <w:tcPr>
            <w:tcW w:w="1984" w:type="dxa"/>
            <w:tcBorders>
              <w:top w:val="single" w:sz="4" w:space="0" w:color="auto"/>
              <w:left w:val="single" w:sz="8" w:space="0" w:color="000000"/>
              <w:bottom w:val="single" w:sz="4" w:space="0" w:color="auto"/>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100</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87,25</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4,18</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lang w:eastAsia="en-US"/>
              </w:rPr>
            </w:pPr>
            <w:r>
              <w:t>72,5</w:t>
            </w:r>
          </w:p>
        </w:tc>
      </w:tr>
      <w:tr w:rsidR="001D17EC" w:rsidTr="001D17EC">
        <w:trPr>
          <w:trHeight w:val="218"/>
          <w:jc w:val="center"/>
        </w:trPr>
        <w:tc>
          <w:tcPr>
            <w:tcW w:w="3196" w:type="dxa"/>
            <w:tcBorders>
              <w:top w:val="single" w:sz="4" w:space="0" w:color="auto"/>
              <w:left w:val="single" w:sz="8" w:space="0" w:color="auto"/>
              <w:bottom w:val="single" w:sz="4" w:space="0" w:color="auto"/>
              <w:right w:val="single" w:sz="4" w:space="0" w:color="auto"/>
            </w:tcBorders>
            <w:shd w:val="clear" w:color="auto" w:fill="DAEEF3" w:themeFill="accent5" w:themeFillTint="33"/>
            <w:noWrap/>
            <w:hideMark/>
          </w:tcPr>
          <w:p w:rsidR="001D17EC" w:rsidRDefault="001D17EC">
            <w:pPr>
              <w:spacing w:after="200" w:line="276" w:lineRule="auto"/>
              <w:jc w:val="both"/>
              <w:rPr>
                <w:lang w:eastAsia="en-US"/>
              </w:rPr>
            </w:pPr>
            <w:r>
              <w:t>ИЗО</w:t>
            </w:r>
          </w:p>
        </w:tc>
        <w:tc>
          <w:tcPr>
            <w:tcW w:w="1984" w:type="dxa"/>
            <w:tcBorders>
              <w:top w:val="single" w:sz="4" w:space="0" w:color="auto"/>
              <w:left w:val="single" w:sz="8" w:space="0" w:color="000000"/>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color w:val="000000"/>
                <w:lang w:eastAsia="en-US"/>
              </w:rPr>
            </w:pPr>
            <w:r>
              <w:rPr>
                <w:color w:val="000000"/>
              </w:rPr>
              <w:t>100</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bCs/>
                <w:color w:val="000000"/>
                <w:lang w:eastAsia="en-US"/>
              </w:rPr>
            </w:pPr>
            <w:r>
              <w:rPr>
                <w:bCs/>
                <w:color w:val="000000"/>
              </w:rPr>
              <w:t>83,2</w:t>
            </w:r>
          </w:p>
        </w:tc>
        <w:tc>
          <w:tcPr>
            <w:tcW w:w="1843"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bCs/>
                <w:color w:val="000000"/>
                <w:lang w:eastAsia="en-US"/>
              </w:rPr>
            </w:pPr>
            <w:r>
              <w:rPr>
                <w:bCs/>
                <w:color w:val="000000"/>
              </w:rPr>
              <w:t>4,35</w:t>
            </w:r>
          </w:p>
        </w:tc>
        <w:tc>
          <w:tcPr>
            <w:tcW w:w="1350" w:type="dxa"/>
            <w:tcBorders>
              <w:top w:val="single" w:sz="8" w:space="0" w:color="000000"/>
              <w:left w:val="nil"/>
              <w:bottom w:val="single" w:sz="8" w:space="0" w:color="000000"/>
              <w:right w:val="single" w:sz="8" w:space="0" w:color="000000"/>
            </w:tcBorders>
            <w:shd w:val="clear" w:color="auto" w:fill="DAEEF3" w:themeFill="accent5" w:themeFillTint="33"/>
            <w:hideMark/>
          </w:tcPr>
          <w:p w:rsidR="001D17EC" w:rsidRDefault="001D17EC">
            <w:pPr>
              <w:spacing w:after="200" w:line="276" w:lineRule="auto"/>
              <w:jc w:val="both"/>
              <w:rPr>
                <w:bCs/>
                <w:color w:val="000000"/>
                <w:lang w:eastAsia="en-US"/>
              </w:rPr>
            </w:pPr>
            <w:r>
              <w:rPr>
                <w:bCs/>
                <w:color w:val="000000"/>
              </w:rPr>
              <w:t>76,91</w:t>
            </w:r>
          </w:p>
        </w:tc>
      </w:tr>
    </w:tbl>
    <w:p w:rsidR="001D17EC" w:rsidRDefault="001D17EC" w:rsidP="001D17EC">
      <w:pPr>
        <w:pStyle w:val="a7"/>
        <w:rPr>
          <w:rFonts w:ascii="Times New Roman" w:hAnsi="Times New Roman"/>
          <w:sz w:val="24"/>
          <w:szCs w:val="24"/>
        </w:rPr>
      </w:pPr>
    </w:p>
    <w:p w:rsidR="001D17EC" w:rsidRDefault="001D17EC" w:rsidP="001D17EC">
      <w:pPr>
        <w:pStyle w:val="a7"/>
        <w:rPr>
          <w:rFonts w:ascii="Times New Roman" w:hAnsi="Times New Roman"/>
          <w:sz w:val="24"/>
          <w:szCs w:val="24"/>
        </w:rPr>
      </w:pPr>
      <w:r>
        <w:rPr>
          <w:rFonts w:ascii="Times New Roman" w:hAnsi="Times New Roman"/>
          <w:sz w:val="24"/>
          <w:szCs w:val="24"/>
        </w:rPr>
        <w:t xml:space="preserve">Сравнивая промежуточную аттестацию </w:t>
      </w:r>
      <w:r w:rsidRPr="001D17EC">
        <w:rPr>
          <w:rFonts w:ascii="Times New Roman" w:hAnsi="Times New Roman"/>
          <w:b/>
          <w:sz w:val="24"/>
          <w:szCs w:val="24"/>
        </w:rPr>
        <w:t>по русскому языку</w:t>
      </w:r>
      <w:r>
        <w:rPr>
          <w:rFonts w:ascii="Times New Roman" w:hAnsi="Times New Roman"/>
          <w:sz w:val="24"/>
          <w:szCs w:val="24"/>
        </w:rPr>
        <w:t xml:space="preserve"> с полугодовыми контрольными работами можно сделать </w:t>
      </w:r>
      <w:proofErr w:type="gramStart"/>
      <w:r>
        <w:rPr>
          <w:rFonts w:ascii="Times New Roman" w:hAnsi="Times New Roman"/>
          <w:sz w:val="24"/>
          <w:szCs w:val="24"/>
        </w:rPr>
        <w:t>вывод :</w:t>
      </w:r>
      <w:proofErr w:type="gramEnd"/>
      <w:r>
        <w:rPr>
          <w:rFonts w:ascii="Times New Roman" w:hAnsi="Times New Roman"/>
          <w:sz w:val="24"/>
          <w:szCs w:val="24"/>
        </w:rPr>
        <w:t xml:space="preserve"> почти все классы с полугодовой работой справились  лучше, чем с входной. Успеваемость повысилась на 7,53%, Качество на 2,4%, средний балл на 0,18. Осталось достаточное количество учеников, которые не освоили стандарт по предмету 11,93, но этот показатель стал на 7,53% ниже, чем был в декабре. Хуже всех освоили стандарт ученики 7б и 7г классов, учитель Бойко Е.Ю..</w:t>
      </w:r>
    </w:p>
    <w:p w:rsidR="001D17EC" w:rsidRDefault="001D17EC" w:rsidP="001D17EC">
      <w:pPr>
        <w:pStyle w:val="a7"/>
        <w:rPr>
          <w:rFonts w:ascii="Times New Roman" w:hAnsi="Times New Roman"/>
          <w:sz w:val="24"/>
          <w:szCs w:val="24"/>
        </w:rPr>
      </w:pPr>
      <w:r>
        <w:rPr>
          <w:rFonts w:ascii="Times New Roman" w:hAnsi="Times New Roman"/>
          <w:sz w:val="24"/>
          <w:szCs w:val="24"/>
        </w:rPr>
        <w:t>Чаще всего ученики не научены:</w:t>
      </w:r>
    </w:p>
    <w:tbl>
      <w:tblPr>
        <w:tblW w:w="0" w:type="auto"/>
        <w:tblInd w:w="30" w:type="dxa"/>
        <w:tblLayout w:type="fixed"/>
        <w:tblCellMar>
          <w:left w:w="30" w:type="dxa"/>
          <w:right w:w="30" w:type="dxa"/>
        </w:tblCellMar>
        <w:tblLook w:val="04A0" w:firstRow="1" w:lastRow="0" w:firstColumn="1" w:lastColumn="0" w:noHBand="0" w:noVBand="1"/>
      </w:tblPr>
      <w:tblGrid>
        <w:gridCol w:w="7938"/>
      </w:tblGrid>
      <w:tr w:rsidR="001D17EC" w:rsidTr="001D17EC">
        <w:trPr>
          <w:trHeight w:val="290"/>
        </w:trPr>
        <w:tc>
          <w:tcPr>
            <w:tcW w:w="7938" w:type="dxa"/>
            <w:hideMark/>
          </w:tcPr>
          <w:p w:rsidR="001D17EC" w:rsidRDefault="001D17EC" w:rsidP="001D17EC">
            <w:pPr>
              <w:pStyle w:val="a3"/>
              <w:numPr>
                <w:ilvl w:val="0"/>
                <w:numId w:val="21"/>
              </w:numPr>
              <w:autoSpaceDE w:val="0"/>
              <w:autoSpaceDN w:val="0"/>
              <w:adjustRightInd w:val="0"/>
              <w:spacing w:line="276" w:lineRule="auto"/>
              <w:contextualSpacing w:val="0"/>
              <w:rPr>
                <w:lang w:eastAsia="en-US"/>
              </w:rPr>
            </w:pPr>
            <w:r>
              <w:rPr>
                <w:lang w:eastAsia="en-US"/>
              </w:rPr>
              <w:t xml:space="preserve">Соблюдать изученные орфографические и пунктуационные правила при списывании осложненного пропусками орфограмм и </w:t>
            </w:r>
            <w:proofErr w:type="spellStart"/>
            <w:r>
              <w:rPr>
                <w:lang w:eastAsia="en-US"/>
              </w:rPr>
              <w:t>пунктограмм</w:t>
            </w:r>
            <w:proofErr w:type="spellEnd"/>
            <w:r>
              <w:rPr>
                <w:lang w:eastAsia="en-US"/>
              </w:rPr>
              <w:t xml:space="preserve"> текста. </w:t>
            </w:r>
          </w:p>
        </w:tc>
      </w:tr>
      <w:tr w:rsidR="001D17EC" w:rsidTr="001D17EC">
        <w:trPr>
          <w:trHeight w:val="290"/>
        </w:trPr>
        <w:tc>
          <w:tcPr>
            <w:tcW w:w="7938" w:type="dxa"/>
            <w:hideMark/>
          </w:tcPr>
          <w:p w:rsidR="001D17EC" w:rsidRDefault="001D17EC" w:rsidP="001D17EC">
            <w:pPr>
              <w:pStyle w:val="a3"/>
              <w:numPr>
                <w:ilvl w:val="0"/>
                <w:numId w:val="21"/>
              </w:numPr>
              <w:autoSpaceDE w:val="0"/>
              <w:autoSpaceDN w:val="0"/>
              <w:adjustRightInd w:val="0"/>
              <w:spacing w:line="276" w:lineRule="auto"/>
              <w:contextualSpacing w:val="0"/>
              <w:rPr>
                <w:lang w:eastAsia="en-US"/>
              </w:rPr>
            </w:pPr>
            <w:r>
              <w:rPr>
                <w:lang w:eastAsia="en-US"/>
              </w:rPr>
              <w:t xml:space="preserve">Проводить морфемный и словообразовательный анализы слов;  проводить морфологический анализ слова;  проводить синтаксический анализ  предложения  </w:t>
            </w:r>
          </w:p>
        </w:tc>
      </w:tr>
      <w:tr w:rsidR="001D17EC" w:rsidTr="001D17EC">
        <w:trPr>
          <w:trHeight w:val="290"/>
        </w:trPr>
        <w:tc>
          <w:tcPr>
            <w:tcW w:w="7938" w:type="dxa"/>
            <w:hideMark/>
          </w:tcPr>
          <w:p w:rsidR="001D17EC" w:rsidRDefault="001D17EC" w:rsidP="001D17EC">
            <w:pPr>
              <w:pStyle w:val="a3"/>
              <w:numPr>
                <w:ilvl w:val="0"/>
                <w:numId w:val="21"/>
              </w:numPr>
              <w:autoSpaceDE w:val="0"/>
              <w:autoSpaceDN w:val="0"/>
              <w:adjustRightInd w:val="0"/>
              <w:spacing w:line="276" w:lineRule="auto"/>
              <w:contextualSpacing w:val="0"/>
              <w:rPr>
                <w:lang w:eastAsia="en-US"/>
              </w:rPr>
            </w:pPr>
            <w:r>
              <w:rPr>
                <w:lang w:eastAsia="en-US"/>
              </w:rPr>
              <w:t>Распознавать производные предлоги в заданных предложениях, отличать их от омонимичных частей речи, правильно писать производные предлоги</w:t>
            </w:r>
          </w:p>
        </w:tc>
      </w:tr>
      <w:tr w:rsidR="001D17EC" w:rsidTr="001D17EC">
        <w:trPr>
          <w:trHeight w:val="290"/>
        </w:trPr>
        <w:tc>
          <w:tcPr>
            <w:tcW w:w="7938" w:type="dxa"/>
            <w:hideMark/>
          </w:tcPr>
          <w:p w:rsidR="001D17EC" w:rsidRDefault="001D17EC" w:rsidP="001D17EC">
            <w:pPr>
              <w:pStyle w:val="a3"/>
              <w:numPr>
                <w:ilvl w:val="0"/>
                <w:numId w:val="21"/>
              </w:numPr>
              <w:autoSpaceDE w:val="0"/>
              <w:autoSpaceDN w:val="0"/>
              <w:adjustRightInd w:val="0"/>
              <w:spacing w:line="276" w:lineRule="auto"/>
              <w:contextualSpacing w:val="0"/>
              <w:rPr>
                <w:lang w:eastAsia="en-US"/>
              </w:rPr>
            </w:pPr>
            <w:r>
              <w:rPr>
                <w:lang w:eastAsia="en-US"/>
              </w:rPr>
              <w:t xml:space="preserve">Владеть орфоэпическими нормами русского литературного языка   Проводить орфоэпический анализ слова; определять место ударного слога  </w:t>
            </w:r>
          </w:p>
        </w:tc>
      </w:tr>
      <w:tr w:rsidR="001D17EC" w:rsidTr="001D17EC">
        <w:trPr>
          <w:trHeight w:val="290"/>
        </w:trPr>
        <w:tc>
          <w:tcPr>
            <w:tcW w:w="7938" w:type="dxa"/>
            <w:hideMark/>
          </w:tcPr>
          <w:p w:rsidR="001D17EC" w:rsidRDefault="001D17EC" w:rsidP="001D17EC">
            <w:pPr>
              <w:pStyle w:val="a3"/>
              <w:numPr>
                <w:ilvl w:val="0"/>
                <w:numId w:val="21"/>
              </w:numPr>
              <w:autoSpaceDE w:val="0"/>
              <w:autoSpaceDN w:val="0"/>
              <w:adjustRightInd w:val="0"/>
              <w:spacing w:line="276" w:lineRule="auto"/>
              <w:contextualSpacing w:val="0"/>
              <w:rPr>
                <w:lang w:eastAsia="en-US"/>
              </w:rPr>
            </w:pPr>
            <w:r>
              <w:rPr>
                <w:lang w:eastAsia="en-US"/>
              </w:rPr>
              <w:t>Анализировать различные виды словосочетаний и предложений с точки зрения их структурно-смысловой организации и функциональных особенностей; опознавать предложения осложненной структуры; соблюдать основные языковые нормы в письменной речи; опираться на грамматико-интонационный анализ при объяснении расстановки знаков препинания в предложении</w:t>
            </w:r>
          </w:p>
        </w:tc>
      </w:tr>
    </w:tbl>
    <w:p w:rsidR="001D17EC" w:rsidRDefault="001D17EC" w:rsidP="001D17EC">
      <w:pPr>
        <w:pStyle w:val="a7"/>
        <w:rPr>
          <w:rFonts w:ascii="Times New Roman" w:hAnsi="Times New Roman"/>
          <w:sz w:val="24"/>
          <w:szCs w:val="24"/>
        </w:rPr>
      </w:pPr>
    </w:p>
    <w:p w:rsidR="001D17EC" w:rsidRDefault="001D17EC" w:rsidP="001D17EC">
      <w:pPr>
        <w:pStyle w:val="a7"/>
        <w:rPr>
          <w:rFonts w:ascii="Times New Roman" w:hAnsi="Times New Roman"/>
          <w:sz w:val="24"/>
          <w:szCs w:val="24"/>
        </w:rPr>
      </w:pPr>
      <w:r>
        <w:rPr>
          <w:rFonts w:ascii="Times New Roman" w:hAnsi="Times New Roman"/>
          <w:sz w:val="24"/>
          <w:szCs w:val="24"/>
        </w:rPr>
        <w:t xml:space="preserve">Результаты промежуточной аттестации </w:t>
      </w:r>
      <w:r w:rsidRPr="001D17EC">
        <w:rPr>
          <w:rFonts w:ascii="Times New Roman" w:hAnsi="Times New Roman"/>
          <w:b/>
          <w:sz w:val="24"/>
          <w:szCs w:val="24"/>
        </w:rPr>
        <w:t>по литературе</w:t>
      </w:r>
      <w:r>
        <w:rPr>
          <w:rFonts w:ascii="Times New Roman" w:hAnsi="Times New Roman"/>
          <w:sz w:val="24"/>
          <w:szCs w:val="24"/>
        </w:rPr>
        <w:t xml:space="preserve"> лучше, чем рубежной работы в </w:t>
      </w:r>
      <w:proofErr w:type="spellStart"/>
      <w:r>
        <w:rPr>
          <w:rFonts w:ascii="Times New Roman" w:hAnsi="Times New Roman"/>
          <w:sz w:val="24"/>
          <w:szCs w:val="24"/>
        </w:rPr>
        <w:t>декаюре</w:t>
      </w:r>
      <w:proofErr w:type="spellEnd"/>
      <w:r>
        <w:rPr>
          <w:rFonts w:ascii="Times New Roman" w:hAnsi="Times New Roman"/>
          <w:sz w:val="24"/>
          <w:szCs w:val="24"/>
        </w:rPr>
        <w:t>. Успеваемость повысилась на 3,61%, качество на 7,54%, средний балл на 0,1. Но также 2,23% учеников не освоили стандарт по литературе.</w:t>
      </w:r>
    </w:p>
    <w:p w:rsidR="001D17EC" w:rsidRDefault="001D17EC" w:rsidP="001D17EC">
      <w:pPr>
        <w:pStyle w:val="a7"/>
        <w:rPr>
          <w:rFonts w:ascii="Times New Roman" w:hAnsi="Times New Roman"/>
          <w:sz w:val="24"/>
          <w:szCs w:val="24"/>
        </w:rPr>
      </w:pPr>
      <w:r>
        <w:rPr>
          <w:rFonts w:ascii="Times New Roman" w:hAnsi="Times New Roman"/>
          <w:sz w:val="24"/>
          <w:szCs w:val="24"/>
        </w:rPr>
        <w:t>Типичные ошибки</w:t>
      </w:r>
    </w:p>
    <w:p w:rsidR="001D17EC" w:rsidRDefault="001D17EC" w:rsidP="001D17EC">
      <w:pPr>
        <w:pStyle w:val="a7"/>
        <w:numPr>
          <w:ilvl w:val="0"/>
          <w:numId w:val="22"/>
        </w:numPr>
        <w:rPr>
          <w:rFonts w:ascii="Times New Roman" w:hAnsi="Times New Roman"/>
          <w:sz w:val="24"/>
          <w:szCs w:val="24"/>
        </w:rPr>
      </w:pPr>
      <w:r>
        <w:rPr>
          <w:rFonts w:ascii="Times New Roman" w:hAnsi="Times New Roman"/>
          <w:sz w:val="24"/>
          <w:szCs w:val="24"/>
        </w:rPr>
        <w:t>Не умеют формулировать тезис.</w:t>
      </w:r>
    </w:p>
    <w:p w:rsidR="001D17EC" w:rsidRDefault="001D17EC" w:rsidP="001D17EC">
      <w:pPr>
        <w:pStyle w:val="a7"/>
        <w:numPr>
          <w:ilvl w:val="0"/>
          <w:numId w:val="22"/>
        </w:numPr>
        <w:rPr>
          <w:rFonts w:ascii="Times New Roman" w:hAnsi="Times New Roman"/>
          <w:sz w:val="24"/>
          <w:szCs w:val="24"/>
        </w:rPr>
      </w:pPr>
      <w:r>
        <w:rPr>
          <w:rFonts w:ascii="Times New Roman" w:hAnsi="Times New Roman"/>
          <w:sz w:val="24"/>
          <w:szCs w:val="24"/>
        </w:rPr>
        <w:t>Затрудняются сделать вывод.</w:t>
      </w:r>
    </w:p>
    <w:p w:rsidR="001D17EC" w:rsidRDefault="001D17EC" w:rsidP="001D17EC">
      <w:pPr>
        <w:pStyle w:val="a7"/>
        <w:numPr>
          <w:ilvl w:val="0"/>
          <w:numId w:val="22"/>
        </w:numPr>
        <w:rPr>
          <w:rFonts w:ascii="Times New Roman" w:hAnsi="Times New Roman"/>
          <w:sz w:val="24"/>
          <w:szCs w:val="24"/>
        </w:rPr>
      </w:pPr>
      <w:r>
        <w:rPr>
          <w:rFonts w:ascii="Times New Roman" w:hAnsi="Times New Roman"/>
          <w:sz w:val="24"/>
          <w:szCs w:val="24"/>
        </w:rPr>
        <w:t>Не достаточное количество аргументов (как правило, один)</w:t>
      </w:r>
    </w:p>
    <w:p w:rsidR="001D17EC" w:rsidRDefault="001D17EC" w:rsidP="001D17EC">
      <w:pPr>
        <w:pStyle w:val="a7"/>
        <w:numPr>
          <w:ilvl w:val="0"/>
          <w:numId w:val="22"/>
        </w:numPr>
        <w:rPr>
          <w:rFonts w:ascii="Times New Roman" w:hAnsi="Times New Roman"/>
          <w:sz w:val="24"/>
          <w:szCs w:val="24"/>
        </w:rPr>
      </w:pPr>
      <w:r>
        <w:rPr>
          <w:rFonts w:ascii="Times New Roman" w:hAnsi="Times New Roman"/>
          <w:sz w:val="24"/>
          <w:szCs w:val="24"/>
        </w:rPr>
        <w:t>Низкая орфографическая грамотность</w:t>
      </w:r>
    </w:p>
    <w:p w:rsidR="001D17EC" w:rsidRDefault="001D17EC" w:rsidP="001D17EC">
      <w:pPr>
        <w:pStyle w:val="a7"/>
        <w:numPr>
          <w:ilvl w:val="0"/>
          <w:numId w:val="22"/>
        </w:numPr>
        <w:rPr>
          <w:rFonts w:ascii="Times New Roman" w:hAnsi="Times New Roman"/>
          <w:sz w:val="24"/>
          <w:szCs w:val="24"/>
        </w:rPr>
      </w:pPr>
      <w:r>
        <w:rPr>
          <w:rFonts w:ascii="Times New Roman" w:hAnsi="Times New Roman"/>
          <w:sz w:val="24"/>
          <w:szCs w:val="24"/>
        </w:rPr>
        <w:t>Низкая пунктуационная грамотность</w:t>
      </w:r>
    </w:p>
    <w:p w:rsidR="001D17EC" w:rsidRDefault="001D17EC" w:rsidP="001D17EC">
      <w:pPr>
        <w:pStyle w:val="16"/>
        <w:jc w:val="both"/>
        <w:rPr>
          <w:rFonts w:ascii="Times New Roman" w:hAnsi="Times New Roman"/>
          <w:b/>
          <w:sz w:val="24"/>
          <w:szCs w:val="24"/>
        </w:rPr>
      </w:pPr>
      <w:r>
        <w:rPr>
          <w:rFonts w:ascii="Times New Roman" w:hAnsi="Times New Roman"/>
          <w:b/>
          <w:sz w:val="24"/>
          <w:szCs w:val="24"/>
        </w:rPr>
        <w:lastRenderedPageBreak/>
        <w:t>Рекомендации:</w:t>
      </w:r>
    </w:p>
    <w:p w:rsidR="001D17EC" w:rsidRDefault="001D17EC" w:rsidP="001D17EC">
      <w:pPr>
        <w:pStyle w:val="16"/>
        <w:ind w:firstLine="708"/>
        <w:jc w:val="both"/>
        <w:rPr>
          <w:rFonts w:ascii="Times New Roman" w:hAnsi="Times New Roman"/>
          <w:bCs/>
          <w:color w:val="000000"/>
          <w:sz w:val="24"/>
          <w:szCs w:val="24"/>
        </w:rPr>
      </w:pPr>
      <w:r>
        <w:rPr>
          <w:rFonts w:ascii="Times New Roman" w:hAnsi="Times New Roman"/>
          <w:sz w:val="24"/>
          <w:szCs w:val="24"/>
        </w:rPr>
        <w:t>Совершенствовать качество проведения уроков, применяя новые, современные подходы как к содержательной части уроков, так и к выбору образовательных технологий, эффективных методов преподавания. Внедрять интерактивные формы обучения учащихся, позволяющих создать на уроках благоприятные условия для повышения осознанной мотивации школьников в процессе изучения русского языка и литературы.</w:t>
      </w:r>
    </w:p>
    <w:p w:rsidR="001D17EC" w:rsidRDefault="001D17EC" w:rsidP="001D17EC">
      <w:pPr>
        <w:pStyle w:val="16"/>
        <w:jc w:val="both"/>
        <w:rPr>
          <w:rFonts w:ascii="Times New Roman" w:hAnsi="Times New Roman"/>
          <w:bCs/>
          <w:color w:val="000000"/>
          <w:sz w:val="24"/>
          <w:szCs w:val="24"/>
        </w:rPr>
      </w:pPr>
      <w:r>
        <w:rPr>
          <w:rFonts w:ascii="Times New Roman" w:hAnsi="Times New Roman"/>
          <w:sz w:val="24"/>
          <w:szCs w:val="24"/>
        </w:rPr>
        <w:t>Обеспечить индивидуальный и дифференцированный подход при организации самостоятельной работы на уроке, контроля усвоения знаний обучающимися по отдельным темам (включать посильные индивидуальные задания слабоуспевающему ученику, фиксировать это в плане урока).</w:t>
      </w:r>
    </w:p>
    <w:p w:rsidR="001D17EC" w:rsidRDefault="001D17EC" w:rsidP="001D17EC">
      <w:pPr>
        <w:pStyle w:val="16"/>
        <w:ind w:firstLine="708"/>
        <w:jc w:val="both"/>
        <w:rPr>
          <w:rFonts w:ascii="Times New Roman" w:hAnsi="Times New Roman"/>
          <w:bCs/>
          <w:color w:val="000000"/>
          <w:sz w:val="24"/>
          <w:szCs w:val="24"/>
        </w:rPr>
      </w:pPr>
      <w:r>
        <w:rPr>
          <w:rFonts w:ascii="Times New Roman" w:hAnsi="Times New Roman"/>
          <w:sz w:val="24"/>
          <w:szCs w:val="24"/>
        </w:rPr>
        <w:t>Спланировать систему работы по формированию навыков работы с текстом. В систему входного, тематического, промежуточного и итогового контроля качества обучения включать тестовые формы контроля, содержащие различные по форме задания (с выбором ответа, с кратким ответом, с развернутым ответом).</w:t>
      </w:r>
    </w:p>
    <w:p w:rsidR="001D17EC" w:rsidRDefault="001D17EC" w:rsidP="001D17EC">
      <w:pPr>
        <w:shd w:val="clear" w:color="auto" w:fill="FFFFFF"/>
        <w:spacing w:before="100" w:beforeAutospacing="1" w:after="100" w:afterAutospacing="1"/>
        <w:jc w:val="both"/>
        <w:rPr>
          <w:b/>
          <w:color w:val="000000"/>
        </w:rPr>
      </w:pPr>
      <w:r>
        <w:rPr>
          <w:b/>
          <w:color w:val="000000"/>
        </w:rPr>
        <w:t xml:space="preserve">Промежуточная аттестация по математике: </w:t>
      </w:r>
      <w:r>
        <w:rPr>
          <w:color w:val="000000"/>
        </w:rPr>
        <w:t>Контроль осуществляется с целью определения уровня обязательной подготовки каждого учащегося на конец учебного года. Поставленная цель определила характер проверочных заданий, форму контроля и оценку выполнения работы. Проверка достижения уровня обязательной подготовки учащихся проводилась с помощью заданий обязательного уровня за основные темы года. Задания для промежуточной аттестации разрабатывались учителями-предметниками, рассматривались и утверждались на заседании ШМО.</w:t>
      </w:r>
    </w:p>
    <w:p w:rsidR="001D17EC" w:rsidRDefault="001D17EC" w:rsidP="001D17EC">
      <w:pPr>
        <w:pStyle w:val="a7"/>
        <w:rPr>
          <w:rFonts w:ascii="Times New Roman" w:eastAsiaTheme="minorHAnsi" w:hAnsi="Times New Roman"/>
          <w:sz w:val="24"/>
          <w:szCs w:val="24"/>
        </w:rPr>
      </w:pPr>
      <w:r>
        <w:rPr>
          <w:rFonts w:ascii="Times New Roman" w:hAnsi="Times New Roman"/>
          <w:sz w:val="24"/>
          <w:szCs w:val="24"/>
          <w:u w:val="single"/>
        </w:rPr>
        <w:t>Выводы</w:t>
      </w:r>
      <w:r>
        <w:rPr>
          <w:rFonts w:ascii="Times New Roman" w:hAnsi="Times New Roman"/>
          <w:sz w:val="24"/>
          <w:szCs w:val="24"/>
        </w:rPr>
        <w:t>: по сравнению с полугодовой контрольной работой успеваемость снизилась на 0,76%, качество повысилось на 10% и средний балл повысился на 0,33. Но все равно показатели по отдельным классам и в целом по школе остаются низкие, не усваивают программу 17,24% обучающихся. Низкая успеваемость в 5г,6д,7б, и 8г классах.  Учителя недостаточно планируют время на отработку на каждом уроке пробелов в знаниях учеников.</w:t>
      </w:r>
    </w:p>
    <w:p w:rsidR="001D17EC" w:rsidRDefault="001D17EC" w:rsidP="001D17EC">
      <w:pPr>
        <w:pStyle w:val="a7"/>
        <w:rPr>
          <w:rFonts w:ascii="Times New Roman" w:hAnsi="Times New Roman"/>
          <w:sz w:val="24"/>
          <w:szCs w:val="24"/>
        </w:rPr>
      </w:pPr>
      <w:r>
        <w:rPr>
          <w:rFonts w:ascii="Times New Roman" w:hAnsi="Times New Roman"/>
          <w:sz w:val="24"/>
          <w:szCs w:val="24"/>
        </w:rPr>
        <w:t>Рекомендации:</w:t>
      </w:r>
    </w:p>
    <w:p w:rsidR="001D17EC" w:rsidRDefault="001D17EC" w:rsidP="001D17EC">
      <w:pPr>
        <w:pStyle w:val="a7"/>
        <w:rPr>
          <w:rFonts w:ascii="Times New Roman" w:hAnsi="Times New Roman"/>
          <w:sz w:val="24"/>
          <w:szCs w:val="24"/>
        </w:rPr>
      </w:pPr>
      <w:r>
        <w:rPr>
          <w:rFonts w:ascii="Times New Roman" w:hAnsi="Times New Roman"/>
          <w:sz w:val="24"/>
          <w:szCs w:val="24"/>
        </w:rPr>
        <w:t xml:space="preserve">1. Итоги полугодовой контрольной работы  проанализировать на заседании методического объединения, разработать конкретные рекомендации учителям по ликвидации пробелов в знаниях учащихся. </w:t>
      </w:r>
    </w:p>
    <w:p w:rsidR="001D17EC" w:rsidRDefault="001D17EC" w:rsidP="001D17EC">
      <w:pPr>
        <w:pStyle w:val="a7"/>
        <w:rPr>
          <w:rFonts w:ascii="Times New Roman" w:hAnsi="Times New Roman"/>
          <w:sz w:val="24"/>
          <w:szCs w:val="24"/>
        </w:rPr>
      </w:pPr>
      <w:r>
        <w:rPr>
          <w:rFonts w:ascii="Times New Roman" w:hAnsi="Times New Roman"/>
          <w:sz w:val="24"/>
          <w:szCs w:val="24"/>
        </w:rPr>
        <w:t>2. Учителям проанализировать  результаты промежуточной аттестации  и включать в содержание уроков по математике те задания, при выполнении которых было допущено наибольшее количество ошибок, недостаточно прочно усвоены разделы и темы.</w:t>
      </w:r>
    </w:p>
    <w:p w:rsidR="001D17EC" w:rsidRPr="001D17EC" w:rsidRDefault="001D17EC" w:rsidP="001D17EC">
      <w:pPr>
        <w:pStyle w:val="a7"/>
        <w:rPr>
          <w:rFonts w:ascii="Times New Roman" w:hAnsi="Times New Roman"/>
          <w:b/>
          <w:iCs/>
          <w:sz w:val="24"/>
          <w:szCs w:val="24"/>
          <w:lang w:eastAsia="zh-CN"/>
        </w:rPr>
      </w:pPr>
      <w:r>
        <w:rPr>
          <w:rFonts w:ascii="Times New Roman" w:hAnsi="Times New Roman"/>
          <w:b/>
          <w:iCs/>
          <w:sz w:val="24"/>
          <w:szCs w:val="24"/>
          <w:lang w:eastAsia="zh-CN"/>
        </w:rPr>
        <w:t xml:space="preserve">Промежуточная аттестация по физике: </w:t>
      </w:r>
    </w:p>
    <w:p w:rsidR="001D17EC" w:rsidRPr="001D17EC" w:rsidRDefault="001D17EC" w:rsidP="001D17EC">
      <w:pPr>
        <w:rPr>
          <w:bCs/>
          <w:color w:val="000000"/>
        </w:rPr>
      </w:pPr>
      <w:r>
        <w:t xml:space="preserve">Диагностическая работа показала, что </w:t>
      </w:r>
      <w:r>
        <w:rPr>
          <w:bCs/>
          <w:color w:val="000000"/>
        </w:rPr>
        <w:t xml:space="preserve">большинство учащихся владеют базовыми знаниями и умениями в соответствии с программными требованиями по физике. Не освоили стандарт 12,2% учеников, на 0,2% меньше, чем полугодовую  контрольную работу. Но качество снизилось на 10%, и соответственно и средний балл уменьшился на 0,13.  </w:t>
      </w:r>
      <w:r>
        <w:t xml:space="preserve">Не достаточно сформировано умение объяснять физические явления, приводить примеры практического использования физических знаний, устанавливать связи между физическими величинами. Умение использовать приобретенные знания и умения в практической деятельности и повседневной жизни. </w:t>
      </w:r>
    </w:p>
    <w:p w:rsidR="001D17EC" w:rsidRDefault="001D17EC" w:rsidP="001D17EC">
      <w:pPr>
        <w:pStyle w:val="a7"/>
        <w:rPr>
          <w:rFonts w:ascii="Times New Roman" w:eastAsiaTheme="minorHAnsi" w:hAnsi="Times New Roman"/>
          <w:sz w:val="24"/>
          <w:szCs w:val="24"/>
        </w:rPr>
      </w:pPr>
      <w:r>
        <w:rPr>
          <w:rFonts w:ascii="Times New Roman" w:eastAsia="Times New Roman" w:hAnsi="Times New Roman"/>
          <w:b/>
          <w:bCs/>
          <w:lang w:eastAsia="ru-RU"/>
        </w:rPr>
        <w:t>Анализируя</w:t>
      </w:r>
      <w:r>
        <w:rPr>
          <w:rFonts w:ascii="Times New Roman" w:eastAsia="Times New Roman" w:hAnsi="Times New Roman"/>
          <w:bCs/>
          <w:lang w:eastAsia="ru-RU"/>
        </w:rPr>
        <w:t xml:space="preserve"> результаты контрольной работы по </w:t>
      </w:r>
      <w:r>
        <w:rPr>
          <w:rFonts w:ascii="Times New Roman" w:eastAsia="Times New Roman" w:hAnsi="Times New Roman"/>
          <w:b/>
          <w:bCs/>
          <w:lang w:eastAsia="ru-RU"/>
        </w:rPr>
        <w:t>химии</w:t>
      </w:r>
      <w:r>
        <w:rPr>
          <w:rFonts w:ascii="Times New Roman" w:eastAsia="Times New Roman" w:hAnsi="Times New Roman"/>
          <w:bCs/>
          <w:lang w:eastAsia="ru-RU"/>
        </w:rPr>
        <w:t xml:space="preserve"> в можно сделать следующий </w:t>
      </w:r>
      <w:r>
        <w:rPr>
          <w:rFonts w:ascii="Times New Roman" w:eastAsia="Times New Roman" w:hAnsi="Times New Roman"/>
          <w:b/>
          <w:bCs/>
          <w:lang w:eastAsia="ru-RU"/>
        </w:rPr>
        <w:t>вывод:</w:t>
      </w:r>
      <w:r>
        <w:rPr>
          <w:rFonts w:ascii="Times New Roman" w:eastAsia="Times New Roman" w:hAnsi="Times New Roman"/>
          <w:bCs/>
          <w:lang w:eastAsia="ru-RU"/>
        </w:rPr>
        <w:t xml:space="preserve">  большинство учащихся владеют базовыми знаниями и умениями в соответствии с программными требованиями. 3,2 процента учеников не освоили стандарт. Качество знаний по сравнению с полугодовой контрольной работой повысилось на 0,2 %.</w:t>
      </w:r>
      <w:r>
        <w:rPr>
          <w:rFonts w:ascii="Times New Roman" w:hAnsi="Times New Roman"/>
          <w:sz w:val="24"/>
          <w:szCs w:val="24"/>
        </w:rPr>
        <w:t xml:space="preserve"> Ученики затруднились в умении использовать приобретённые знания и умения в практической деятельности и повседневной жизни. В умении объяснять зависимость свойств веществ от их состава и строения; природу химической связи (ионной, ковалентной, металлической), зависимость скорости химической реакции и положения химического равновесия от различных </w:t>
      </w:r>
      <w:r>
        <w:rPr>
          <w:rFonts w:ascii="Times New Roman" w:hAnsi="Times New Roman"/>
          <w:sz w:val="24"/>
          <w:szCs w:val="24"/>
        </w:rPr>
        <w:lastRenderedPageBreak/>
        <w:t xml:space="preserve">факторов; сущность изученных видов химических реакций: электролитической диссоциации, ионного обмена, </w:t>
      </w:r>
      <w:proofErr w:type="spellStart"/>
      <w:r>
        <w:rPr>
          <w:rFonts w:ascii="Times New Roman" w:hAnsi="Times New Roman"/>
          <w:sz w:val="24"/>
          <w:szCs w:val="24"/>
        </w:rPr>
        <w:t>окислительно</w:t>
      </w:r>
      <w:proofErr w:type="spellEnd"/>
      <w:r>
        <w:rPr>
          <w:rFonts w:ascii="Times New Roman" w:hAnsi="Times New Roman"/>
          <w:sz w:val="24"/>
          <w:szCs w:val="24"/>
        </w:rPr>
        <w:t>-восстановительных (и составлять их уравнения).</w:t>
      </w:r>
    </w:p>
    <w:p w:rsidR="001D17EC" w:rsidRDefault="001D17EC" w:rsidP="001D17EC">
      <w:pPr>
        <w:pStyle w:val="a7"/>
        <w:rPr>
          <w:rFonts w:ascii="Times New Roman" w:hAnsi="Times New Roman"/>
          <w:sz w:val="24"/>
          <w:szCs w:val="24"/>
        </w:rPr>
      </w:pPr>
      <w:r>
        <w:rPr>
          <w:rFonts w:ascii="Times New Roman" w:hAnsi="Times New Roman"/>
          <w:sz w:val="24"/>
          <w:szCs w:val="24"/>
        </w:rPr>
        <w:t>В умении определять валентность и степень окисления химических элементов, тип химической связи в соединениях, заряд иона, характер среды в водных растворах неорганических соединений, окислитель и восстановитель, принадлежность веществ к различным классам органических соединений.</w:t>
      </w:r>
    </w:p>
    <w:p w:rsidR="001D17EC" w:rsidRPr="001D17EC" w:rsidRDefault="001D17EC" w:rsidP="001D17EC">
      <w:pPr>
        <w:pStyle w:val="a7"/>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Промежуточная аттестация по информатике. </w:t>
      </w:r>
      <w:r>
        <w:rPr>
          <w:rFonts w:ascii="Times New Roman" w:hAnsi="Times New Roman"/>
          <w:sz w:val="24"/>
          <w:szCs w:val="24"/>
        </w:rPr>
        <w:t xml:space="preserve">Промежуточную аттестацию провели в форме годовой контрольной работы с практическими </w:t>
      </w:r>
      <w:proofErr w:type="gramStart"/>
      <w:r>
        <w:rPr>
          <w:rFonts w:ascii="Times New Roman" w:hAnsi="Times New Roman"/>
          <w:sz w:val="24"/>
          <w:szCs w:val="24"/>
        </w:rPr>
        <w:t>заданиями .</w:t>
      </w:r>
      <w:proofErr w:type="gramEnd"/>
    </w:p>
    <w:p w:rsidR="001D17EC" w:rsidRDefault="001D17EC" w:rsidP="001D17EC">
      <w:pPr>
        <w:pStyle w:val="a7"/>
        <w:rPr>
          <w:rFonts w:ascii="Times New Roman" w:eastAsiaTheme="minorHAnsi" w:hAnsi="Times New Roman"/>
          <w:sz w:val="24"/>
          <w:szCs w:val="24"/>
        </w:rPr>
      </w:pPr>
      <w:r>
        <w:rPr>
          <w:rFonts w:ascii="Times New Roman" w:hAnsi="Times New Roman"/>
          <w:sz w:val="24"/>
          <w:szCs w:val="24"/>
        </w:rPr>
        <w:t>Работу по информатике написали лучше, чем полугодовую. Средний балл повысился на 0,2, качество на 6,6%, все ученики справились с базовым уровнем. Учителя разобрали типичные ошибки и наметили мероприятия по устранению.</w:t>
      </w:r>
    </w:p>
    <w:p w:rsidR="001D17EC" w:rsidRDefault="001D17EC" w:rsidP="001D17EC">
      <w:pPr>
        <w:pStyle w:val="a7"/>
        <w:rPr>
          <w:rFonts w:ascii="Times New Roman" w:hAnsi="Times New Roman"/>
          <w:sz w:val="24"/>
          <w:szCs w:val="24"/>
        </w:rPr>
      </w:pPr>
      <w:r>
        <w:rPr>
          <w:rFonts w:ascii="Times New Roman" w:hAnsi="Times New Roman"/>
          <w:sz w:val="24"/>
          <w:szCs w:val="24"/>
        </w:rPr>
        <w:t>Мероприятия по устранению</w:t>
      </w:r>
    </w:p>
    <w:p w:rsidR="001D17EC" w:rsidRDefault="001D17EC" w:rsidP="001D17EC">
      <w:pPr>
        <w:pStyle w:val="a7"/>
        <w:numPr>
          <w:ilvl w:val="0"/>
          <w:numId w:val="23"/>
        </w:numPr>
        <w:ind w:left="0" w:firstLine="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bdr w:val="none" w:sz="0" w:space="0" w:color="auto" w:frame="1"/>
          <w:lang w:eastAsia="ru-RU"/>
        </w:rPr>
        <w:t xml:space="preserve">Включить  в  планирование  урока  в  7-11  классах  обязательное  решение  задач  из ОГЭ и ЕГЭ, </w:t>
      </w:r>
      <w:proofErr w:type="spellStart"/>
      <w:r>
        <w:rPr>
          <w:rFonts w:ascii="Times New Roman" w:eastAsia="Times New Roman" w:hAnsi="Times New Roman"/>
          <w:color w:val="000000"/>
          <w:sz w:val="24"/>
          <w:szCs w:val="24"/>
          <w:lang w:eastAsia="ru-RU"/>
        </w:rPr>
        <w:t>КИМов</w:t>
      </w:r>
      <w:proofErr w:type="spellEnd"/>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виде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устной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работы,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индивидуальной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и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дифференцированной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по теме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«Системы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счисления»,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«Вычислительные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алгоритмы», </w:t>
      </w:r>
      <w:r>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lang w:eastAsia="ru-RU"/>
        </w:rPr>
        <w:t xml:space="preserve">«Измерение </w:t>
      </w:r>
    </w:p>
    <w:p w:rsidR="001D17EC" w:rsidRDefault="001D17EC" w:rsidP="001D17EC">
      <w:pPr>
        <w:pStyle w:val="a7"/>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информации».</w:t>
      </w:r>
      <w:r>
        <w:rPr>
          <w:rFonts w:ascii="Times New Roman" w:eastAsia="Times New Roman" w:hAnsi="Times New Roman"/>
          <w:color w:val="000000"/>
          <w:sz w:val="24"/>
          <w:szCs w:val="24"/>
          <w:bdr w:val="none" w:sz="0" w:space="0" w:color="auto" w:frame="1"/>
          <w:lang w:eastAsia="ru-RU"/>
        </w:rPr>
        <w:t xml:space="preserve"> </w:t>
      </w:r>
    </w:p>
    <w:p w:rsidR="001D17EC" w:rsidRDefault="001D17EC" w:rsidP="001D17EC">
      <w:pPr>
        <w:pStyle w:val="a7"/>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w:t>
      </w:r>
      <w:r>
        <w:rPr>
          <w:rFonts w:ascii="Times New Roman" w:eastAsia="Times New Roman" w:hAnsi="Times New Roman"/>
          <w:color w:val="000000"/>
          <w:sz w:val="24"/>
          <w:szCs w:val="24"/>
          <w:bdr w:val="none" w:sz="0" w:space="0" w:color="auto" w:frame="1"/>
          <w:lang w:eastAsia="ru-RU"/>
        </w:rPr>
        <w:t xml:space="preserve">  Организовать повторение материала.</w:t>
      </w:r>
      <w:r>
        <w:rPr>
          <w:rFonts w:ascii="Times New Roman" w:eastAsia="Times New Roman" w:hAnsi="Times New Roman"/>
          <w:color w:val="000000"/>
          <w:sz w:val="24"/>
          <w:szCs w:val="24"/>
          <w:lang w:eastAsia="ru-RU"/>
        </w:rPr>
        <w:t xml:space="preserve"> </w:t>
      </w:r>
    </w:p>
    <w:p w:rsidR="001D17EC" w:rsidRPr="001D17EC" w:rsidRDefault="001D17EC" w:rsidP="001D17EC">
      <w:pPr>
        <w:pStyle w:val="a7"/>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4.</w:t>
      </w:r>
      <w:r>
        <w:rPr>
          <w:rFonts w:ascii="Times New Roman" w:eastAsia="Times New Roman" w:hAnsi="Times New Roman"/>
          <w:color w:val="000000"/>
          <w:sz w:val="24"/>
          <w:szCs w:val="24"/>
          <w:bdr w:val="none" w:sz="0" w:space="0" w:color="auto" w:frame="1"/>
          <w:lang w:eastAsia="ru-RU"/>
        </w:rPr>
        <w:t xml:space="preserve">  </w:t>
      </w:r>
      <w:proofErr w:type="gramStart"/>
      <w:r>
        <w:rPr>
          <w:rFonts w:ascii="Times New Roman" w:eastAsia="Times New Roman" w:hAnsi="Times New Roman"/>
          <w:color w:val="000000"/>
          <w:sz w:val="24"/>
          <w:szCs w:val="24"/>
          <w:bdr w:val="none" w:sz="0" w:space="0" w:color="auto" w:frame="1"/>
          <w:lang w:eastAsia="ru-RU"/>
        </w:rPr>
        <w:t>Активизировать  работу</w:t>
      </w:r>
      <w:proofErr w:type="gramEnd"/>
      <w:r>
        <w:rPr>
          <w:rFonts w:ascii="Times New Roman" w:eastAsia="Times New Roman" w:hAnsi="Times New Roman"/>
          <w:color w:val="000000"/>
          <w:sz w:val="24"/>
          <w:szCs w:val="24"/>
          <w:bdr w:val="none" w:sz="0" w:space="0" w:color="auto" w:frame="1"/>
          <w:lang w:eastAsia="ru-RU"/>
        </w:rPr>
        <w:t xml:space="preserve">  обучающихся  с  ресурсами  по  подготовке  к  экзамену.</w:t>
      </w:r>
    </w:p>
    <w:p w:rsidR="001D17EC" w:rsidRPr="001D17EC" w:rsidRDefault="001D17EC" w:rsidP="001D17EC">
      <w:pPr>
        <w:rPr>
          <w:bCs/>
          <w:color w:val="000000"/>
        </w:rPr>
      </w:pPr>
      <w:r>
        <w:rPr>
          <w:b/>
          <w:bCs/>
          <w:color w:val="000000"/>
        </w:rPr>
        <w:t>Промежуточная аттестация по истории</w:t>
      </w:r>
      <w:r>
        <w:rPr>
          <w:bCs/>
          <w:color w:val="000000"/>
        </w:rPr>
        <w:t xml:space="preserve">: </w:t>
      </w:r>
    </w:p>
    <w:p w:rsidR="001D17EC" w:rsidRDefault="001D17EC" w:rsidP="001D17EC">
      <w:pPr>
        <w:pStyle w:val="a7"/>
        <w:rPr>
          <w:rFonts w:ascii="Times New Roman" w:hAnsi="Times New Roman"/>
          <w:sz w:val="24"/>
          <w:szCs w:val="24"/>
        </w:rPr>
      </w:pPr>
      <w:r>
        <w:rPr>
          <w:rFonts w:ascii="Times New Roman" w:hAnsi="Times New Roman"/>
          <w:sz w:val="24"/>
          <w:szCs w:val="24"/>
        </w:rPr>
        <w:t>По сравнению с рубежной контрольной работой, промежуточную аттестацию написали следующим образом: не усвоивших стандарт стало меньше, успеваемость повысилась на 4,6%, но снизилось качество на 2%, средний балл стал немного выше  на 0,02. Хуже всех справился с работой 10 класс: 38,1% школьников не освоили стандарт. Низкое качество кроме 10 класса еще в 5г классе, 8в и 8г классах.</w:t>
      </w:r>
    </w:p>
    <w:p w:rsidR="001D17EC" w:rsidRDefault="001D17EC" w:rsidP="001D17EC">
      <w:pPr>
        <w:pStyle w:val="a7"/>
        <w:rPr>
          <w:rFonts w:ascii="Times New Roman" w:hAnsi="Times New Roman"/>
          <w:sz w:val="24"/>
          <w:szCs w:val="24"/>
        </w:rPr>
      </w:pPr>
      <w:r>
        <w:rPr>
          <w:rFonts w:ascii="Times New Roman" w:hAnsi="Times New Roman"/>
          <w:sz w:val="24"/>
          <w:szCs w:val="24"/>
        </w:rPr>
        <w:t xml:space="preserve">В остальных классах успеваемость и качество </w:t>
      </w:r>
      <w:proofErr w:type="gramStart"/>
      <w:r>
        <w:rPr>
          <w:rFonts w:ascii="Times New Roman" w:hAnsi="Times New Roman"/>
          <w:sz w:val="24"/>
          <w:szCs w:val="24"/>
        </w:rPr>
        <w:t>знаний  по</w:t>
      </w:r>
      <w:proofErr w:type="gramEnd"/>
      <w:r>
        <w:rPr>
          <w:rFonts w:ascii="Times New Roman" w:hAnsi="Times New Roman"/>
          <w:sz w:val="24"/>
          <w:szCs w:val="24"/>
        </w:rPr>
        <w:t xml:space="preserve"> истории лучше, но все-же следует добиваться усвоения стандарта всеми учениками, которые не владеют базовыми историческими знаниями, слабо сформированы умения объяснять смысл основных хронологических понятий, не сформированы в достаточной степени умения обобщать, классифицировать, устанавливать </w:t>
      </w:r>
      <w:proofErr w:type="spellStart"/>
      <w:r>
        <w:rPr>
          <w:rFonts w:ascii="Times New Roman" w:hAnsi="Times New Roman"/>
          <w:sz w:val="24"/>
          <w:szCs w:val="24"/>
        </w:rPr>
        <w:t>причинно</w:t>
      </w:r>
      <w:proofErr w:type="spellEnd"/>
      <w:r>
        <w:rPr>
          <w:rFonts w:ascii="Times New Roman" w:hAnsi="Times New Roman"/>
          <w:sz w:val="24"/>
          <w:szCs w:val="24"/>
        </w:rPr>
        <w:t xml:space="preserve"> – следственные связи, сопоставлять исторические эпохи и события. </w:t>
      </w:r>
    </w:p>
    <w:p w:rsidR="001D17EC" w:rsidRDefault="001D17EC" w:rsidP="001D17EC">
      <w:pPr>
        <w:pStyle w:val="a7"/>
        <w:rPr>
          <w:rFonts w:ascii="Times New Roman" w:hAnsi="Times New Roman"/>
          <w:sz w:val="24"/>
          <w:szCs w:val="24"/>
        </w:rPr>
      </w:pPr>
      <w:r>
        <w:rPr>
          <w:rFonts w:ascii="Times New Roman" w:hAnsi="Times New Roman"/>
          <w:b/>
          <w:sz w:val="24"/>
          <w:szCs w:val="24"/>
        </w:rPr>
        <w:t xml:space="preserve">Обществознание </w:t>
      </w:r>
    </w:p>
    <w:p w:rsidR="001D17EC" w:rsidRDefault="001D17EC" w:rsidP="001D17EC">
      <w:pPr>
        <w:pStyle w:val="a7"/>
        <w:rPr>
          <w:rFonts w:ascii="Times New Roman" w:hAnsi="Times New Roman"/>
          <w:sz w:val="24"/>
          <w:szCs w:val="24"/>
        </w:rPr>
      </w:pPr>
      <w:proofErr w:type="gramStart"/>
      <w:r>
        <w:rPr>
          <w:rFonts w:ascii="Times New Roman" w:hAnsi="Times New Roman"/>
          <w:sz w:val="24"/>
          <w:szCs w:val="24"/>
        </w:rPr>
        <w:t>Годовую  контрольную</w:t>
      </w:r>
      <w:proofErr w:type="gramEnd"/>
      <w:r>
        <w:rPr>
          <w:rFonts w:ascii="Times New Roman" w:hAnsi="Times New Roman"/>
          <w:sz w:val="24"/>
          <w:szCs w:val="24"/>
        </w:rPr>
        <w:t xml:space="preserve"> работу по </w:t>
      </w:r>
      <w:r>
        <w:rPr>
          <w:rFonts w:ascii="Times New Roman" w:hAnsi="Times New Roman"/>
          <w:b/>
          <w:sz w:val="24"/>
          <w:szCs w:val="24"/>
        </w:rPr>
        <w:t>обществознанию</w:t>
      </w:r>
      <w:r>
        <w:rPr>
          <w:rFonts w:ascii="Times New Roman" w:hAnsi="Times New Roman"/>
          <w:sz w:val="24"/>
          <w:szCs w:val="24"/>
        </w:rPr>
        <w:t xml:space="preserve"> написали ученики 6-10 классов хуже, чем рубежную контрольную работу . Успеваемость немного повысилась на 1,7%, качество понизилось на 5,13%, средний балл стал ниже на 0,12. Слабые знания у учеников 10, 8в и 8г  классов. </w:t>
      </w:r>
    </w:p>
    <w:p w:rsidR="001D17EC" w:rsidRDefault="001D17EC" w:rsidP="001D17EC">
      <w:pPr>
        <w:pStyle w:val="a7"/>
        <w:rPr>
          <w:rFonts w:ascii="Times New Roman" w:hAnsi="Times New Roman"/>
          <w:sz w:val="24"/>
          <w:szCs w:val="24"/>
        </w:rPr>
      </w:pPr>
      <w:r>
        <w:rPr>
          <w:rFonts w:ascii="Times New Roman" w:hAnsi="Times New Roman"/>
          <w:sz w:val="24"/>
          <w:szCs w:val="24"/>
        </w:rPr>
        <w:t xml:space="preserve">Ученики затрудняются 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 устанавливать </w:t>
      </w:r>
      <w:proofErr w:type="spellStart"/>
      <w:r>
        <w:rPr>
          <w:rFonts w:ascii="Times New Roman" w:hAnsi="Times New Roman"/>
          <w:sz w:val="24"/>
          <w:szCs w:val="24"/>
        </w:rPr>
        <w:t>причинно</w:t>
      </w:r>
      <w:proofErr w:type="spellEnd"/>
      <w:r>
        <w:rPr>
          <w:rFonts w:ascii="Times New Roman" w:hAnsi="Times New Roman"/>
          <w:sz w:val="24"/>
          <w:szCs w:val="24"/>
        </w:rPr>
        <w:t xml:space="preserve"> – следственные связи.</w:t>
      </w:r>
    </w:p>
    <w:p w:rsidR="001D17EC" w:rsidRDefault="001D17EC" w:rsidP="001D17EC">
      <w:pPr>
        <w:shd w:val="clear" w:color="auto" w:fill="FFFFFF"/>
        <w:spacing w:after="150"/>
      </w:pPr>
      <w:r>
        <w:rPr>
          <w:b/>
        </w:rPr>
        <w:t>Рекомендации:</w:t>
      </w:r>
      <w:r>
        <w:t xml:space="preserve"> педагогам необходимо продолжать работу с базовыми  заданиями по  предметам в предметной области «Общественные науки». При дальнейшем обучении необходимо планировать уроки восстановления базовых знаний, включая </w:t>
      </w:r>
      <w:proofErr w:type="spellStart"/>
      <w:r>
        <w:t>разноуровневую</w:t>
      </w:r>
      <w:proofErr w:type="spellEnd"/>
      <w:r>
        <w:t xml:space="preserve"> технологию обучения, сопутствующего повторения курса 5–6 классов, 7 – 8,10классов. Больше времени на уроках уделять смысловому чтению.</w:t>
      </w:r>
    </w:p>
    <w:p w:rsidR="001D17EC" w:rsidRPr="001D17EC" w:rsidRDefault="001D17EC" w:rsidP="001D17EC">
      <w:pPr>
        <w:shd w:val="clear" w:color="auto" w:fill="FFFFFF"/>
        <w:spacing w:after="150"/>
        <w:rPr>
          <w:bCs/>
        </w:rPr>
      </w:pPr>
      <w:r>
        <w:rPr>
          <w:b/>
          <w:bCs/>
        </w:rPr>
        <w:t>Анализируя</w:t>
      </w:r>
      <w:r>
        <w:rPr>
          <w:bCs/>
        </w:rPr>
        <w:t xml:space="preserve"> результаты контрольной работы </w:t>
      </w:r>
      <w:r w:rsidRPr="001D17EC">
        <w:rPr>
          <w:b/>
          <w:bCs/>
        </w:rPr>
        <w:t>по географии</w:t>
      </w:r>
      <w:r>
        <w:rPr>
          <w:bCs/>
        </w:rPr>
        <w:t xml:space="preserve">,  можно сделать следующий </w:t>
      </w:r>
      <w:r>
        <w:rPr>
          <w:b/>
          <w:bCs/>
        </w:rPr>
        <w:t>вывод:</w:t>
      </w:r>
      <w:r>
        <w:rPr>
          <w:bCs/>
        </w:rPr>
        <w:t xml:space="preserve">  большинство учащихся владеют базовыми знаниями и умениями в соответствии с программными требованиями. </w:t>
      </w:r>
      <w:r>
        <w:t xml:space="preserve">По сравнению с полугодовой  контрольной работой промежуточную аттестацию написали хуже, в основном за счет пятых классов. Успеваемость понизилась на 4,79%, качество на 9% и средний балл на 0,16. У всех учеников недостаточно сформированы представления об основных этапах географического освоения Земли, открытиях великих путешественников. Умения  </w:t>
      </w:r>
      <w:r>
        <w:lastRenderedPageBreak/>
        <w:t xml:space="preserve">использования географической карты для решения разнообразных задач. Навыки использования различных источников географической информации для решения учебных задач. Смысловое чтение. Умение устанавливать причинно-следственные связи, строить </w:t>
      </w:r>
      <w:proofErr w:type="gramStart"/>
      <w:r>
        <w:t>логическое  рассуждение</w:t>
      </w:r>
      <w:proofErr w:type="gramEnd"/>
      <w:r>
        <w:t xml:space="preserve">, умозаключение и делать выводы. Умение формулирования и аргументации своего мнения; владение письменной речью. Умения и навыки использования разнообразных географических знаний для объяснения и оценки явлений и процессов. </w:t>
      </w:r>
    </w:p>
    <w:p w:rsidR="001D17EC" w:rsidRDefault="001D17EC" w:rsidP="001D17EC">
      <w:pPr>
        <w:shd w:val="clear" w:color="auto" w:fill="FFFFFF"/>
        <w:spacing w:after="150"/>
        <w:rPr>
          <w:bCs/>
        </w:rPr>
      </w:pPr>
      <w:r>
        <w:rPr>
          <w:b/>
        </w:rPr>
        <w:t>Рекомендации:</w:t>
      </w:r>
      <w:r>
        <w:t xml:space="preserve"> педагогам необходимо продолжать работу с базовыми  заданиями по  географии, работу с географической картой. При дальнейшем обучении необходимо планировать уроки восстановления базовых знаний, включая </w:t>
      </w:r>
      <w:proofErr w:type="spellStart"/>
      <w:r>
        <w:t>разноуровневую</w:t>
      </w:r>
      <w:proofErr w:type="spellEnd"/>
      <w:r>
        <w:t xml:space="preserve"> технологию обучения, сопутствующего повторения курса 5–8 классов и 10 классов.</w:t>
      </w:r>
    </w:p>
    <w:p w:rsidR="001D17EC" w:rsidRDefault="001D17EC" w:rsidP="001D17EC">
      <w:pPr>
        <w:pStyle w:val="a7"/>
        <w:rPr>
          <w:rFonts w:ascii="Times New Roman" w:hAnsi="Times New Roman"/>
          <w:sz w:val="24"/>
          <w:szCs w:val="24"/>
        </w:rPr>
      </w:pPr>
      <w:r>
        <w:rPr>
          <w:rFonts w:ascii="Times New Roman" w:hAnsi="Times New Roman"/>
          <w:sz w:val="24"/>
          <w:szCs w:val="24"/>
        </w:rPr>
        <w:t xml:space="preserve">Все обучающиеся справились с промежуточной аттестацией </w:t>
      </w:r>
      <w:r w:rsidRPr="001D17EC">
        <w:rPr>
          <w:rFonts w:ascii="Times New Roman" w:hAnsi="Times New Roman"/>
          <w:b/>
          <w:sz w:val="24"/>
          <w:szCs w:val="24"/>
        </w:rPr>
        <w:t>по биологии</w:t>
      </w:r>
      <w:r>
        <w:rPr>
          <w:rFonts w:ascii="Times New Roman" w:hAnsi="Times New Roman"/>
          <w:sz w:val="24"/>
          <w:szCs w:val="24"/>
        </w:rPr>
        <w:t xml:space="preserve">, неуспевающих нет. По сравнению с полугодовой  контрольной работой качество повысилось на 2,8%, СОУ  и средний балл остались на прежнем уровне. У учеников на недостаточном уровне сформированы знание и  понимание строение различных биологических объектов: клетки, генов и хромосом, вида и экосистем (структура). Умение объяснять роль биологии в формировании научного мировоззрения; вклад биологических теорий в формирование современной естественнонаучной картины мира; единство живой и неживой природы, родство живых организмов; отрицательное влияние алкоголя, никотина, наркотических веществ на развитие зародыша человека; влияние мутагенов на организм человека, экологических факторов на организмы. </w:t>
      </w:r>
    </w:p>
    <w:p w:rsidR="001D17EC" w:rsidRDefault="001D17EC" w:rsidP="001D17EC">
      <w:r>
        <w:t>Мероприятия по устранению</w:t>
      </w:r>
    </w:p>
    <w:p w:rsidR="001D17EC" w:rsidRDefault="001D17EC" w:rsidP="001D17EC">
      <w:pPr>
        <w:shd w:val="clear" w:color="auto" w:fill="FFFFFF"/>
        <w:textAlignment w:val="baseline"/>
        <w:rPr>
          <w:color w:val="000000"/>
        </w:rPr>
      </w:pPr>
      <w:r>
        <w:rPr>
          <w:color w:val="000000"/>
          <w:bdr w:val="none" w:sz="0" w:space="0" w:color="auto" w:frame="1"/>
        </w:rPr>
        <w:t>1. Включить  в  планирование  урока  обязательное  решение  задач  из ОГЭ и ЕГЭ.</w:t>
      </w:r>
    </w:p>
    <w:p w:rsidR="001D17EC" w:rsidRDefault="001D17EC" w:rsidP="001D17EC">
      <w:pPr>
        <w:shd w:val="clear" w:color="auto" w:fill="FFFFFF"/>
        <w:textAlignment w:val="baseline"/>
        <w:rPr>
          <w:color w:val="000000"/>
        </w:rPr>
      </w:pPr>
      <w:r>
        <w:rPr>
          <w:color w:val="000000"/>
        </w:rPr>
        <w:t>2.</w:t>
      </w:r>
      <w:r>
        <w:rPr>
          <w:color w:val="000000"/>
          <w:bdr w:val="none" w:sz="0" w:space="0" w:color="auto" w:frame="1"/>
        </w:rPr>
        <w:t xml:space="preserve"> Организовать повторение материала.</w:t>
      </w:r>
      <w:r>
        <w:rPr>
          <w:color w:val="000000"/>
        </w:rPr>
        <w:t xml:space="preserve"> </w:t>
      </w:r>
    </w:p>
    <w:p w:rsidR="001D17EC" w:rsidRDefault="001D17EC" w:rsidP="001D17EC">
      <w:pPr>
        <w:pStyle w:val="a7"/>
        <w:rPr>
          <w:rFonts w:ascii="Times New Roman" w:eastAsiaTheme="minorHAnsi" w:hAnsi="Times New Roman"/>
          <w:b/>
          <w:sz w:val="24"/>
          <w:szCs w:val="24"/>
        </w:rPr>
      </w:pPr>
    </w:p>
    <w:p w:rsidR="001D17EC" w:rsidRDefault="001D17EC" w:rsidP="001D17EC">
      <w:pPr>
        <w:pStyle w:val="a7"/>
        <w:rPr>
          <w:rFonts w:ascii="Times New Roman" w:hAnsi="Times New Roman"/>
          <w:sz w:val="24"/>
          <w:szCs w:val="24"/>
        </w:rPr>
      </w:pPr>
      <w:r>
        <w:rPr>
          <w:rFonts w:ascii="Times New Roman" w:hAnsi="Times New Roman"/>
          <w:sz w:val="24"/>
          <w:szCs w:val="24"/>
        </w:rPr>
        <w:t xml:space="preserve">Промежуточная аттестация </w:t>
      </w:r>
      <w:r>
        <w:rPr>
          <w:rFonts w:ascii="Times New Roman" w:hAnsi="Times New Roman"/>
          <w:b/>
          <w:sz w:val="24"/>
          <w:szCs w:val="24"/>
        </w:rPr>
        <w:t>по английскому языку</w:t>
      </w:r>
      <w:r>
        <w:rPr>
          <w:rFonts w:ascii="Times New Roman" w:hAnsi="Times New Roman"/>
          <w:sz w:val="24"/>
          <w:szCs w:val="24"/>
        </w:rPr>
        <w:t xml:space="preserve"> прошел в форме контрольной работы в ходе которой </w:t>
      </w:r>
      <w:proofErr w:type="gramStart"/>
      <w:r>
        <w:rPr>
          <w:rFonts w:ascii="Times New Roman" w:hAnsi="Times New Roman"/>
          <w:sz w:val="24"/>
          <w:szCs w:val="24"/>
        </w:rPr>
        <w:t xml:space="preserve">проверялись  </w:t>
      </w:r>
      <w:proofErr w:type="spellStart"/>
      <w:r>
        <w:rPr>
          <w:rFonts w:ascii="Times New Roman" w:hAnsi="Times New Roman"/>
          <w:sz w:val="24"/>
          <w:szCs w:val="24"/>
        </w:rPr>
        <w:t>лексико</w:t>
      </w:r>
      <w:proofErr w:type="spellEnd"/>
      <w:proofErr w:type="gramEnd"/>
      <w:r>
        <w:rPr>
          <w:rFonts w:ascii="Times New Roman" w:hAnsi="Times New Roman"/>
          <w:sz w:val="24"/>
          <w:szCs w:val="24"/>
        </w:rPr>
        <w:t xml:space="preserve"> – грамматические знания.</w:t>
      </w:r>
    </w:p>
    <w:p w:rsidR="001D17EC" w:rsidRDefault="001D17EC" w:rsidP="001D17EC">
      <w:pPr>
        <w:pStyle w:val="a7"/>
        <w:rPr>
          <w:rFonts w:ascii="Times New Roman" w:hAnsi="Times New Roman"/>
          <w:sz w:val="24"/>
          <w:szCs w:val="24"/>
        </w:rPr>
      </w:pPr>
      <w:r>
        <w:rPr>
          <w:rFonts w:ascii="Times New Roman" w:hAnsi="Times New Roman"/>
          <w:sz w:val="24"/>
          <w:szCs w:val="24"/>
        </w:rPr>
        <w:t xml:space="preserve">С годовой контрольной работой, справились следующим образом: качество, по сравнению с рубежной повысилось на 1,5%, успеваемость осталась </w:t>
      </w:r>
      <w:proofErr w:type="gramStart"/>
      <w:r>
        <w:rPr>
          <w:rFonts w:ascii="Times New Roman" w:hAnsi="Times New Roman"/>
          <w:sz w:val="24"/>
          <w:szCs w:val="24"/>
        </w:rPr>
        <w:t>на паком же</w:t>
      </w:r>
      <w:proofErr w:type="gramEnd"/>
      <w:r>
        <w:rPr>
          <w:rFonts w:ascii="Times New Roman" w:hAnsi="Times New Roman"/>
          <w:sz w:val="24"/>
          <w:szCs w:val="24"/>
        </w:rPr>
        <w:t xml:space="preserve"> уровне, не усваивают стандарт около 3% обучающихся. Средний балл понизился  на 0,04. Типичные ошибки: Путают времена: </w:t>
      </w:r>
      <w:r>
        <w:rPr>
          <w:rFonts w:ascii="Times New Roman" w:hAnsi="Times New Roman"/>
          <w:sz w:val="24"/>
          <w:szCs w:val="24"/>
          <w:lang w:val="en-US"/>
        </w:rPr>
        <w:t>Present</w:t>
      </w:r>
      <w:r w:rsidRPr="001D17EC">
        <w:rPr>
          <w:rFonts w:ascii="Times New Roman" w:hAnsi="Times New Roman"/>
          <w:sz w:val="24"/>
          <w:szCs w:val="24"/>
        </w:rPr>
        <w:t xml:space="preserve"> </w:t>
      </w:r>
      <w:proofErr w:type="gramStart"/>
      <w:r>
        <w:rPr>
          <w:rFonts w:ascii="Times New Roman" w:hAnsi="Times New Roman"/>
          <w:sz w:val="24"/>
          <w:szCs w:val="24"/>
          <w:lang w:val="en-US"/>
        </w:rPr>
        <w:t>Simple</w:t>
      </w:r>
      <w:r>
        <w:rPr>
          <w:rFonts w:ascii="Times New Roman" w:hAnsi="Times New Roman"/>
          <w:sz w:val="24"/>
          <w:szCs w:val="24"/>
        </w:rPr>
        <w:t xml:space="preserve">,  </w:t>
      </w:r>
      <w:r>
        <w:rPr>
          <w:rFonts w:ascii="Times New Roman" w:hAnsi="Times New Roman"/>
          <w:sz w:val="24"/>
          <w:szCs w:val="24"/>
          <w:lang w:val="en-US"/>
        </w:rPr>
        <w:t>Past</w:t>
      </w:r>
      <w:proofErr w:type="gramEnd"/>
      <w:r w:rsidRPr="001D17EC">
        <w:rPr>
          <w:rFonts w:ascii="Times New Roman" w:hAnsi="Times New Roman"/>
          <w:sz w:val="24"/>
          <w:szCs w:val="24"/>
        </w:rPr>
        <w:t xml:space="preserve"> </w:t>
      </w:r>
      <w:r>
        <w:rPr>
          <w:rFonts w:ascii="Times New Roman" w:hAnsi="Times New Roman"/>
          <w:sz w:val="24"/>
          <w:szCs w:val="24"/>
          <w:lang w:val="en-US"/>
        </w:rPr>
        <w:t>Simple</w:t>
      </w:r>
      <w:r>
        <w:rPr>
          <w:rFonts w:ascii="Times New Roman" w:hAnsi="Times New Roman"/>
          <w:sz w:val="24"/>
          <w:szCs w:val="24"/>
        </w:rPr>
        <w:t xml:space="preserve">, </w:t>
      </w:r>
      <w:r>
        <w:rPr>
          <w:rFonts w:ascii="Times New Roman" w:hAnsi="Times New Roman"/>
          <w:sz w:val="24"/>
          <w:szCs w:val="24"/>
          <w:lang w:val="en-US"/>
        </w:rPr>
        <w:t>Future</w:t>
      </w:r>
      <w:r w:rsidRPr="001D17EC">
        <w:rPr>
          <w:rFonts w:ascii="Times New Roman" w:hAnsi="Times New Roman"/>
          <w:sz w:val="24"/>
          <w:szCs w:val="24"/>
        </w:rPr>
        <w:t xml:space="preserve"> </w:t>
      </w:r>
      <w:r>
        <w:rPr>
          <w:rFonts w:ascii="Times New Roman" w:hAnsi="Times New Roman"/>
          <w:sz w:val="24"/>
          <w:szCs w:val="24"/>
          <w:lang w:val="en-US"/>
        </w:rPr>
        <w:t>Simple</w:t>
      </w:r>
      <w:r>
        <w:rPr>
          <w:rFonts w:ascii="Times New Roman" w:hAnsi="Times New Roman"/>
          <w:sz w:val="24"/>
          <w:szCs w:val="24"/>
        </w:rPr>
        <w:t>, употребление времени, построение предложений. Недостаточный лексический запас.</w:t>
      </w:r>
    </w:p>
    <w:p w:rsidR="001D17EC" w:rsidRDefault="001D17EC" w:rsidP="001D17EC">
      <w:pPr>
        <w:pStyle w:val="a7"/>
        <w:rPr>
          <w:rFonts w:ascii="Times New Roman" w:hAnsi="Times New Roman"/>
          <w:sz w:val="24"/>
          <w:szCs w:val="24"/>
        </w:rPr>
      </w:pPr>
      <w:r>
        <w:rPr>
          <w:rFonts w:ascii="Times New Roman" w:hAnsi="Times New Roman"/>
          <w:sz w:val="24"/>
          <w:szCs w:val="24"/>
        </w:rPr>
        <w:t xml:space="preserve">Предложение: </w:t>
      </w:r>
    </w:p>
    <w:p w:rsidR="001D17EC" w:rsidRDefault="001D17EC" w:rsidP="001D17EC">
      <w:pPr>
        <w:pStyle w:val="a7"/>
        <w:rPr>
          <w:rFonts w:ascii="Times New Roman" w:hAnsi="Times New Roman"/>
          <w:sz w:val="24"/>
          <w:szCs w:val="24"/>
        </w:rPr>
      </w:pPr>
      <w:r>
        <w:rPr>
          <w:rFonts w:ascii="Times New Roman" w:hAnsi="Times New Roman"/>
          <w:sz w:val="24"/>
          <w:szCs w:val="24"/>
        </w:rPr>
        <w:t xml:space="preserve">Применять различные формы работы с классом: работа в группах, </w:t>
      </w:r>
      <w:proofErr w:type="spellStart"/>
      <w:r>
        <w:rPr>
          <w:rFonts w:ascii="Times New Roman" w:hAnsi="Times New Roman"/>
          <w:sz w:val="24"/>
          <w:szCs w:val="24"/>
        </w:rPr>
        <w:t>взаимоопрос</w:t>
      </w:r>
      <w:proofErr w:type="spellEnd"/>
      <w:r>
        <w:rPr>
          <w:rFonts w:ascii="Times New Roman" w:hAnsi="Times New Roman"/>
          <w:sz w:val="24"/>
          <w:szCs w:val="24"/>
        </w:rPr>
        <w:t>, составление плана ответа.</w:t>
      </w:r>
    </w:p>
    <w:p w:rsidR="001D17EC" w:rsidRDefault="001D17EC" w:rsidP="001D17EC">
      <w:pPr>
        <w:pStyle w:val="a7"/>
        <w:rPr>
          <w:rFonts w:ascii="Times New Roman" w:hAnsi="Times New Roman"/>
          <w:sz w:val="24"/>
          <w:szCs w:val="24"/>
        </w:rPr>
      </w:pPr>
      <w:r>
        <w:rPr>
          <w:rFonts w:ascii="Times New Roman" w:hAnsi="Times New Roman"/>
          <w:sz w:val="24"/>
          <w:szCs w:val="24"/>
        </w:rPr>
        <w:t>Индивидуальные консультации, анализ ошибок.</w:t>
      </w:r>
    </w:p>
    <w:p w:rsidR="001D17EC" w:rsidRDefault="001D17EC" w:rsidP="001D17EC">
      <w:pPr>
        <w:pStyle w:val="a7"/>
        <w:rPr>
          <w:rFonts w:ascii="Times New Roman" w:hAnsi="Times New Roman"/>
          <w:sz w:val="24"/>
          <w:szCs w:val="24"/>
        </w:rPr>
      </w:pPr>
      <w:r>
        <w:rPr>
          <w:rFonts w:ascii="Times New Roman" w:hAnsi="Times New Roman"/>
          <w:sz w:val="24"/>
          <w:szCs w:val="24"/>
        </w:rPr>
        <w:t xml:space="preserve">По </w:t>
      </w:r>
      <w:r>
        <w:rPr>
          <w:rFonts w:ascii="Times New Roman" w:hAnsi="Times New Roman"/>
          <w:b/>
          <w:sz w:val="24"/>
          <w:szCs w:val="24"/>
        </w:rPr>
        <w:t>физической культуре</w:t>
      </w:r>
      <w:r>
        <w:rPr>
          <w:rFonts w:ascii="Times New Roman" w:hAnsi="Times New Roman"/>
          <w:sz w:val="24"/>
          <w:szCs w:val="24"/>
        </w:rPr>
        <w:t xml:space="preserve"> полугодовые работы прошли в виде сдачи основных нормативов по легкой атлетике, бег на 30, 60 метров:</w:t>
      </w:r>
    </w:p>
    <w:p w:rsidR="001D17EC" w:rsidRDefault="001D17EC" w:rsidP="001D17EC">
      <w:pPr>
        <w:pStyle w:val="a7"/>
        <w:rPr>
          <w:rFonts w:ascii="Times New Roman" w:hAnsi="Times New Roman"/>
          <w:sz w:val="24"/>
          <w:szCs w:val="24"/>
        </w:rPr>
      </w:pPr>
      <w:r>
        <w:rPr>
          <w:rFonts w:ascii="Times New Roman" w:hAnsi="Times New Roman"/>
          <w:sz w:val="24"/>
          <w:szCs w:val="24"/>
        </w:rPr>
        <w:t>По сравнению с декабрьскими нормативы в мае сдали следующим образом: качество повысилось на 4%, средний балл немного понизился на 0,09, успеваемость 100%</w:t>
      </w:r>
    </w:p>
    <w:p w:rsidR="001D17EC" w:rsidRDefault="001D17EC" w:rsidP="001D17EC">
      <w:pPr>
        <w:pStyle w:val="a7"/>
        <w:rPr>
          <w:rFonts w:ascii="Times New Roman" w:hAnsi="Times New Roman"/>
          <w:sz w:val="24"/>
          <w:szCs w:val="24"/>
        </w:rPr>
      </w:pPr>
      <w:r>
        <w:rPr>
          <w:rFonts w:ascii="Times New Roman" w:hAnsi="Times New Roman"/>
          <w:sz w:val="24"/>
          <w:szCs w:val="24"/>
        </w:rPr>
        <w:t>Предложение: больше времени в календарно – тематическом планировании отводить на теоретическую часть программного материала, больше внимания уделять технике безопасности на уроках.</w:t>
      </w:r>
    </w:p>
    <w:p w:rsidR="001D17EC" w:rsidRDefault="001D17EC" w:rsidP="001D17EC">
      <w:pPr>
        <w:pStyle w:val="a7"/>
        <w:rPr>
          <w:rFonts w:ascii="Times New Roman" w:hAnsi="Times New Roman"/>
          <w:sz w:val="24"/>
          <w:szCs w:val="24"/>
        </w:rPr>
      </w:pPr>
      <w:r>
        <w:rPr>
          <w:rFonts w:ascii="Times New Roman" w:hAnsi="Times New Roman"/>
          <w:sz w:val="24"/>
          <w:szCs w:val="24"/>
        </w:rPr>
        <w:t xml:space="preserve">Промежуточная аттестация по </w:t>
      </w:r>
      <w:r>
        <w:rPr>
          <w:rFonts w:ascii="Times New Roman" w:hAnsi="Times New Roman"/>
          <w:b/>
          <w:sz w:val="24"/>
          <w:szCs w:val="24"/>
        </w:rPr>
        <w:t>технологии</w:t>
      </w:r>
      <w:r>
        <w:rPr>
          <w:rFonts w:ascii="Times New Roman" w:hAnsi="Times New Roman"/>
          <w:sz w:val="24"/>
          <w:szCs w:val="24"/>
        </w:rPr>
        <w:t xml:space="preserve"> проходила в форме контрольной работы. </w:t>
      </w:r>
      <w:r>
        <w:rPr>
          <w:rFonts w:ascii="Times New Roman" w:hAnsi="Times New Roman"/>
          <w:sz w:val="24"/>
          <w:szCs w:val="24"/>
        </w:rPr>
        <w:tab/>
      </w:r>
    </w:p>
    <w:p w:rsidR="001D17EC" w:rsidRDefault="001D17EC" w:rsidP="001D17EC">
      <w:pPr>
        <w:pStyle w:val="a7"/>
        <w:rPr>
          <w:rFonts w:ascii="Times New Roman" w:hAnsi="Times New Roman"/>
          <w:sz w:val="24"/>
          <w:szCs w:val="24"/>
        </w:rPr>
      </w:pPr>
      <w:r>
        <w:rPr>
          <w:rFonts w:ascii="Times New Roman" w:hAnsi="Times New Roman"/>
          <w:sz w:val="24"/>
          <w:szCs w:val="24"/>
        </w:rPr>
        <w:t xml:space="preserve">Промежуточную аттестацию по технологии выполняли в форме защиты проектов и в форме годовой контрольной работы. По сравнению в полугодовой качество повысилось на 2,7%, степень </w:t>
      </w:r>
      <w:proofErr w:type="spellStart"/>
      <w:r>
        <w:rPr>
          <w:rFonts w:ascii="Times New Roman" w:hAnsi="Times New Roman"/>
          <w:sz w:val="24"/>
          <w:szCs w:val="24"/>
        </w:rPr>
        <w:t>обученности</w:t>
      </w:r>
      <w:proofErr w:type="spellEnd"/>
      <w:r>
        <w:rPr>
          <w:rFonts w:ascii="Times New Roman" w:hAnsi="Times New Roman"/>
          <w:sz w:val="24"/>
          <w:szCs w:val="24"/>
        </w:rPr>
        <w:t xml:space="preserve"> на 5%, средний балл на 0,13.</w:t>
      </w:r>
    </w:p>
    <w:p w:rsidR="001D17EC" w:rsidRDefault="001D17EC" w:rsidP="001D17EC">
      <w:pPr>
        <w:pStyle w:val="a7"/>
        <w:rPr>
          <w:rFonts w:ascii="Times New Roman" w:hAnsi="Times New Roman"/>
          <w:sz w:val="24"/>
          <w:szCs w:val="24"/>
        </w:rPr>
      </w:pPr>
      <w:r>
        <w:rPr>
          <w:rFonts w:ascii="Times New Roman" w:hAnsi="Times New Roman"/>
          <w:sz w:val="24"/>
          <w:szCs w:val="24"/>
        </w:rPr>
        <w:t>Типичные ошибки: Невнимательное чтение текста задания. Ошибки в выборе правильного ответа.</w:t>
      </w:r>
    </w:p>
    <w:p w:rsidR="001D17EC" w:rsidRDefault="001D17EC" w:rsidP="001D17EC">
      <w:pPr>
        <w:pStyle w:val="a7"/>
        <w:rPr>
          <w:rFonts w:ascii="Times New Roman" w:hAnsi="Times New Roman"/>
          <w:sz w:val="24"/>
          <w:szCs w:val="24"/>
        </w:rPr>
      </w:pPr>
      <w:r>
        <w:rPr>
          <w:rFonts w:ascii="Times New Roman" w:hAnsi="Times New Roman"/>
          <w:sz w:val="24"/>
          <w:szCs w:val="24"/>
          <w:u w:val="single"/>
        </w:rPr>
        <w:t>Предложения</w:t>
      </w:r>
      <w:r>
        <w:rPr>
          <w:rFonts w:ascii="Times New Roman" w:hAnsi="Times New Roman"/>
          <w:sz w:val="24"/>
          <w:szCs w:val="24"/>
        </w:rPr>
        <w:t>: Вести учет и отработку затруднений учащихся. Развивать внимательность при работе с текстом. На уроках отрабатывать задания по функциональной грамотности,</w:t>
      </w:r>
    </w:p>
    <w:p w:rsidR="001D17EC" w:rsidRDefault="001D17EC" w:rsidP="001D17EC">
      <w:pPr>
        <w:pStyle w:val="a7"/>
        <w:rPr>
          <w:rFonts w:ascii="Times New Roman" w:hAnsi="Times New Roman"/>
          <w:sz w:val="24"/>
          <w:szCs w:val="24"/>
        </w:rPr>
      </w:pPr>
      <w:r>
        <w:rPr>
          <w:rFonts w:ascii="Times New Roman" w:hAnsi="Times New Roman"/>
          <w:sz w:val="24"/>
          <w:szCs w:val="24"/>
        </w:rPr>
        <w:lastRenderedPageBreak/>
        <w:t>отслеживать уровень формирования умений целеполагания, планирования, рефлексии.</w:t>
      </w:r>
    </w:p>
    <w:p w:rsidR="001D17EC" w:rsidRDefault="001D17EC" w:rsidP="001D17EC">
      <w:pPr>
        <w:pStyle w:val="a7"/>
        <w:rPr>
          <w:rFonts w:ascii="Times New Roman" w:hAnsi="Times New Roman"/>
          <w:sz w:val="24"/>
          <w:szCs w:val="24"/>
        </w:rPr>
      </w:pPr>
      <w:r>
        <w:rPr>
          <w:rFonts w:ascii="Times New Roman" w:hAnsi="Times New Roman"/>
          <w:b/>
          <w:sz w:val="24"/>
          <w:szCs w:val="24"/>
        </w:rPr>
        <w:t>ОБЖ</w:t>
      </w:r>
      <w:r>
        <w:rPr>
          <w:rFonts w:ascii="Times New Roman" w:hAnsi="Times New Roman"/>
          <w:sz w:val="24"/>
          <w:szCs w:val="24"/>
        </w:rPr>
        <w:t xml:space="preserve"> в школе </w:t>
      </w:r>
      <w:proofErr w:type="gramStart"/>
      <w:r>
        <w:rPr>
          <w:rFonts w:ascii="Times New Roman" w:hAnsi="Times New Roman"/>
          <w:sz w:val="24"/>
          <w:szCs w:val="24"/>
        </w:rPr>
        <w:t>преподает  Д.В.</w:t>
      </w:r>
      <w:proofErr w:type="gramEnd"/>
      <w:r>
        <w:rPr>
          <w:rFonts w:ascii="Times New Roman" w:hAnsi="Times New Roman"/>
          <w:sz w:val="24"/>
          <w:szCs w:val="24"/>
        </w:rPr>
        <w:t xml:space="preserve"> Столбинский. </w:t>
      </w:r>
    </w:p>
    <w:p w:rsidR="001D17EC" w:rsidRDefault="001D17EC" w:rsidP="001D17EC">
      <w:pPr>
        <w:pStyle w:val="a7"/>
        <w:rPr>
          <w:rFonts w:ascii="Times New Roman" w:hAnsi="Times New Roman"/>
          <w:sz w:val="24"/>
          <w:szCs w:val="24"/>
        </w:rPr>
      </w:pPr>
      <w:r>
        <w:rPr>
          <w:rFonts w:ascii="Times New Roman" w:hAnsi="Times New Roman"/>
          <w:sz w:val="24"/>
          <w:szCs w:val="24"/>
        </w:rPr>
        <w:t xml:space="preserve">Промежуточную аттестацию по ОБЖ написали лучше, чем полугодовую контрольную работу. Успеваемость повысилась на 8%, качество на 8,8%, средний балл на 0,2. Количество </w:t>
      </w:r>
      <w:proofErr w:type="gramStart"/>
      <w:r>
        <w:rPr>
          <w:rFonts w:ascii="Times New Roman" w:hAnsi="Times New Roman"/>
          <w:sz w:val="24"/>
          <w:szCs w:val="24"/>
        </w:rPr>
        <w:t>учеников</w:t>
      </w:r>
      <w:proofErr w:type="gramEnd"/>
      <w:r>
        <w:rPr>
          <w:rFonts w:ascii="Times New Roman" w:hAnsi="Times New Roman"/>
          <w:sz w:val="24"/>
          <w:szCs w:val="24"/>
        </w:rPr>
        <w:t xml:space="preserve"> не усвоивших стандарт 3,86%. </w:t>
      </w:r>
    </w:p>
    <w:p w:rsidR="001D17EC" w:rsidRPr="001D17EC" w:rsidRDefault="001D17EC" w:rsidP="001D17EC">
      <w:pPr>
        <w:pStyle w:val="a7"/>
        <w:rPr>
          <w:rFonts w:ascii="Times New Roman" w:hAnsi="Times New Roman"/>
          <w:sz w:val="24"/>
          <w:szCs w:val="24"/>
        </w:rPr>
      </w:pPr>
      <w:r>
        <w:rPr>
          <w:rFonts w:ascii="Times New Roman" w:hAnsi="Times New Roman"/>
          <w:sz w:val="24"/>
          <w:szCs w:val="24"/>
        </w:rPr>
        <w:t xml:space="preserve">Промежуточная аттестация </w:t>
      </w:r>
      <w:r>
        <w:rPr>
          <w:rFonts w:ascii="Times New Roman" w:hAnsi="Times New Roman"/>
          <w:b/>
          <w:sz w:val="24"/>
          <w:szCs w:val="24"/>
        </w:rPr>
        <w:t xml:space="preserve">по </w:t>
      </w:r>
      <w:proofErr w:type="gramStart"/>
      <w:r>
        <w:rPr>
          <w:rFonts w:ascii="Times New Roman" w:hAnsi="Times New Roman"/>
          <w:b/>
          <w:sz w:val="24"/>
          <w:szCs w:val="24"/>
        </w:rPr>
        <w:t xml:space="preserve">ИЗО, </w:t>
      </w:r>
      <w:r>
        <w:rPr>
          <w:rFonts w:ascii="Times New Roman" w:hAnsi="Times New Roman"/>
          <w:sz w:val="24"/>
          <w:szCs w:val="24"/>
        </w:rPr>
        <w:t xml:space="preserve"> прошла</w:t>
      </w:r>
      <w:proofErr w:type="gramEnd"/>
      <w:r>
        <w:rPr>
          <w:rFonts w:ascii="Times New Roman" w:hAnsi="Times New Roman"/>
          <w:sz w:val="24"/>
          <w:szCs w:val="24"/>
        </w:rPr>
        <w:t xml:space="preserve"> в виде защиты рисунка, проекта. Учитель Садко Ю.Г. Результаты промежуточной </w:t>
      </w:r>
      <w:proofErr w:type="gramStart"/>
      <w:r>
        <w:rPr>
          <w:rFonts w:ascii="Times New Roman" w:hAnsi="Times New Roman"/>
          <w:sz w:val="24"/>
          <w:szCs w:val="24"/>
        </w:rPr>
        <w:t>аттестации  по</w:t>
      </w:r>
      <w:proofErr w:type="gramEnd"/>
      <w:r>
        <w:rPr>
          <w:rFonts w:ascii="Times New Roman" w:hAnsi="Times New Roman"/>
          <w:sz w:val="24"/>
          <w:szCs w:val="24"/>
        </w:rPr>
        <w:t xml:space="preserve"> ИЗО такие же, как и в сентябре и декабре.</w:t>
      </w:r>
    </w:p>
    <w:p w:rsidR="001D17EC" w:rsidRPr="001D17EC" w:rsidRDefault="001D17EC" w:rsidP="001D17EC">
      <w:pPr>
        <w:pStyle w:val="a7"/>
        <w:rPr>
          <w:rFonts w:ascii="Times New Roman" w:hAnsi="Times New Roman"/>
          <w:b/>
          <w:sz w:val="24"/>
          <w:szCs w:val="24"/>
        </w:rPr>
      </w:pPr>
      <w:r w:rsidRPr="001D17EC">
        <w:rPr>
          <w:rFonts w:ascii="Times New Roman" w:hAnsi="Times New Roman"/>
          <w:b/>
          <w:sz w:val="24"/>
          <w:szCs w:val="24"/>
        </w:rPr>
        <w:t>Выводы.</w:t>
      </w:r>
    </w:p>
    <w:p w:rsidR="001D17EC" w:rsidRPr="001D17EC" w:rsidRDefault="001D17EC" w:rsidP="001D17EC">
      <w:pPr>
        <w:pStyle w:val="a7"/>
        <w:rPr>
          <w:rFonts w:ascii="Times New Roman" w:hAnsi="Times New Roman"/>
          <w:sz w:val="24"/>
          <w:szCs w:val="24"/>
        </w:rPr>
      </w:pPr>
      <w:r>
        <w:rPr>
          <w:rFonts w:ascii="Times New Roman" w:hAnsi="Times New Roman"/>
          <w:sz w:val="24"/>
          <w:szCs w:val="24"/>
        </w:rPr>
        <w:t xml:space="preserve">Учителями-предметниками проведен контроль практически по всем предметам, в 5-8,10 классах, на базовом уровне.  В целом промежуточная аттестация показала удовлетворительные результаты по классам и предметам учебного плана. Подтвердилась группа  учеников, которые недостаточно владеют базовыми знаниями по предметам. Недостаточно сформированы универсальные учебные действия, </w:t>
      </w:r>
      <w:proofErr w:type="spellStart"/>
      <w:r>
        <w:rPr>
          <w:rFonts w:ascii="Times New Roman" w:hAnsi="Times New Roman"/>
          <w:sz w:val="24"/>
          <w:szCs w:val="24"/>
        </w:rPr>
        <w:t>метапредметные</w:t>
      </w:r>
      <w:proofErr w:type="spellEnd"/>
      <w:r>
        <w:rPr>
          <w:rFonts w:ascii="Times New Roman" w:hAnsi="Times New Roman"/>
          <w:sz w:val="24"/>
          <w:szCs w:val="24"/>
        </w:rPr>
        <w:t xml:space="preserve"> учебные действия, личностные учебные действия. По каждому предмету выявлен круг тем и </w:t>
      </w:r>
      <w:proofErr w:type="gramStart"/>
      <w:r>
        <w:rPr>
          <w:rFonts w:ascii="Times New Roman" w:hAnsi="Times New Roman"/>
          <w:sz w:val="24"/>
          <w:szCs w:val="24"/>
        </w:rPr>
        <w:t>вопросов</w:t>
      </w:r>
      <w:proofErr w:type="gramEnd"/>
      <w:r>
        <w:rPr>
          <w:rFonts w:ascii="Times New Roman" w:hAnsi="Times New Roman"/>
          <w:sz w:val="24"/>
          <w:szCs w:val="24"/>
        </w:rPr>
        <w:t xml:space="preserve"> по которым учащиеся испытывают значительные затруднения, намечены пути работы по коррекции результатов целью которых является освоение стандарта всеми обучающимися.</w:t>
      </w:r>
    </w:p>
    <w:p w:rsidR="001D17EC" w:rsidRPr="001D17EC" w:rsidRDefault="001D17EC" w:rsidP="001D17EC">
      <w:pPr>
        <w:pStyle w:val="a7"/>
        <w:rPr>
          <w:rFonts w:ascii="Times New Roman" w:hAnsi="Times New Roman"/>
          <w:b/>
          <w:sz w:val="24"/>
          <w:szCs w:val="24"/>
        </w:rPr>
      </w:pPr>
      <w:r w:rsidRPr="001D17EC">
        <w:rPr>
          <w:rFonts w:ascii="Times New Roman" w:hAnsi="Times New Roman"/>
          <w:b/>
          <w:sz w:val="24"/>
          <w:szCs w:val="24"/>
        </w:rPr>
        <w:t>Рекомендации:</w:t>
      </w:r>
    </w:p>
    <w:p w:rsidR="001D17EC" w:rsidRDefault="001D17EC" w:rsidP="001D17EC">
      <w:pPr>
        <w:pStyle w:val="a7"/>
        <w:numPr>
          <w:ilvl w:val="0"/>
          <w:numId w:val="24"/>
        </w:numPr>
        <w:rPr>
          <w:rFonts w:ascii="Times New Roman" w:hAnsi="Times New Roman"/>
          <w:sz w:val="24"/>
          <w:szCs w:val="24"/>
        </w:rPr>
      </w:pPr>
      <w:r>
        <w:rPr>
          <w:rFonts w:ascii="Times New Roman" w:hAnsi="Times New Roman"/>
          <w:sz w:val="24"/>
          <w:szCs w:val="24"/>
        </w:rPr>
        <w:t xml:space="preserve">На М.О. проанализировать результаты промежуточной аттестации с целью корректировки содержания программ по формированию УУД. </w:t>
      </w:r>
    </w:p>
    <w:p w:rsidR="001D17EC" w:rsidRDefault="001D17EC" w:rsidP="001D17EC">
      <w:pPr>
        <w:pStyle w:val="a7"/>
        <w:numPr>
          <w:ilvl w:val="0"/>
          <w:numId w:val="24"/>
        </w:numPr>
        <w:rPr>
          <w:rFonts w:ascii="Times New Roman" w:hAnsi="Times New Roman"/>
          <w:b/>
          <w:sz w:val="24"/>
          <w:szCs w:val="24"/>
        </w:rPr>
      </w:pPr>
      <w:r>
        <w:rPr>
          <w:rFonts w:ascii="Times New Roman" w:hAnsi="Times New Roman"/>
          <w:sz w:val="24"/>
          <w:szCs w:val="24"/>
        </w:rPr>
        <w:t>Разработать план мероприятий по устранению пробелов в знаниях учащихся по основным темам и разделам программы.</w:t>
      </w:r>
    </w:p>
    <w:p w:rsidR="001D17EC" w:rsidRDefault="001D17EC" w:rsidP="001D17EC">
      <w:pPr>
        <w:pStyle w:val="a7"/>
        <w:numPr>
          <w:ilvl w:val="0"/>
          <w:numId w:val="24"/>
        </w:numPr>
        <w:rPr>
          <w:rFonts w:ascii="Times New Roman" w:hAnsi="Times New Roman"/>
          <w:sz w:val="24"/>
          <w:szCs w:val="24"/>
        </w:rPr>
      </w:pPr>
      <w:r>
        <w:rPr>
          <w:rFonts w:ascii="Times New Roman" w:hAnsi="Times New Roman"/>
          <w:sz w:val="24"/>
          <w:szCs w:val="24"/>
        </w:rPr>
        <w:t xml:space="preserve">Обратить особое внимание на освоение всеми школьниками государственного стандарта по всем предметам. </w:t>
      </w:r>
    </w:p>
    <w:p w:rsidR="001D17EC" w:rsidRDefault="001D17EC" w:rsidP="001D17EC">
      <w:pPr>
        <w:pStyle w:val="a7"/>
        <w:numPr>
          <w:ilvl w:val="0"/>
          <w:numId w:val="24"/>
        </w:numPr>
        <w:rPr>
          <w:rFonts w:ascii="Times New Roman" w:eastAsia="Times New Roman" w:hAnsi="Times New Roman"/>
          <w:sz w:val="24"/>
          <w:szCs w:val="24"/>
          <w:lang w:eastAsia="ru-RU"/>
        </w:rPr>
      </w:pPr>
      <w:r>
        <w:rPr>
          <w:rFonts w:ascii="Times New Roman" w:hAnsi="Times New Roman"/>
          <w:sz w:val="24"/>
          <w:szCs w:val="24"/>
        </w:rPr>
        <w:t xml:space="preserve">При дальнейшем обучении в оставшиеся время текущего учебного года и в сентябре следующего учебного года -  необходимо планировать уроки восстановления базовых знаний, включая </w:t>
      </w:r>
      <w:proofErr w:type="spellStart"/>
      <w:r>
        <w:rPr>
          <w:rFonts w:ascii="Times New Roman" w:hAnsi="Times New Roman"/>
          <w:sz w:val="24"/>
          <w:szCs w:val="24"/>
        </w:rPr>
        <w:t>разноуровневую</w:t>
      </w:r>
      <w:proofErr w:type="spellEnd"/>
      <w:r>
        <w:rPr>
          <w:rFonts w:ascii="Times New Roman" w:hAnsi="Times New Roman"/>
          <w:sz w:val="24"/>
          <w:szCs w:val="24"/>
        </w:rPr>
        <w:t xml:space="preserve"> технологию обучения, сопутствующего повторения курса 5–8классов, 10 классов.</w:t>
      </w:r>
    </w:p>
    <w:p w:rsidR="001D17EC" w:rsidRDefault="001D17EC" w:rsidP="001D17EC">
      <w:pPr>
        <w:pStyle w:val="a7"/>
        <w:rPr>
          <w:rFonts w:ascii="Times New Roman" w:eastAsiaTheme="minorHAnsi" w:hAnsi="Times New Roman"/>
          <w:sz w:val="24"/>
          <w:szCs w:val="24"/>
        </w:rPr>
      </w:pPr>
    </w:p>
    <w:p w:rsidR="001D17EC" w:rsidRPr="00082C2D" w:rsidRDefault="001D17EC" w:rsidP="00BC75ED">
      <w:pPr>
        <w:jc w:val="both"/>
        <w:rPr>
          <w:b/>
          <w:i/>
        </w:rPr>
      </w:pPr>
    </w:p>
    <w:p w:rsidR="002A0A2C" w:rsidRPr="00F30D24" w:rsidRDefault="00F30D24" w:rsidP="002A0A2C">
      <w:pPr>
        <w:jc w:val="center"/>
        <w:rPr>
          <w:b/>
          <w:i/>
        </w:rPr>
      </w:pPr>
      <w:r w:rsidRPr="00F30D24">
        <w:rPr>
          <w:b/>
          <w:i/>
        </w:rPr>
        <w:t>АНАЛИЗ ОБЬЕКТИВНОСТИ ВПР</w:t>
      </w:r>
    </w:p>
    <w:p w:rsidR="005914CD" w:rsidRPr="0071677D" w:rsidRDefault="005914CD" w:rsidP="005914CD">
      <w:pPr>
        <w:widowControl w:val="0"/>
        <w:ind w:firstLine="708"/>
        <w:rPr>
          <w:rFonts w:eastAsia="WenQuanYi Zen Hei"/>
          <w:kern w:val="2"/>
          <w:lang w:eastAsia="hi-IN" w:bidi="hi-IN"/>
        </w:rPr>
      </w:pPr>
      <w:r w:rsidRPr="0071677D">
        <w:rPr>
          <w:spacing w:val="-4"/>
        </w:rPr>
        <w:t>В соответствии с распоряжением министерства образования и науки Хабаровского края от 22.02.2024 № 171 «О проведении мониторингового исследования качества подготовки обучающихся в форме всероссийских проверочных работ</w:t>
      </w:r>
      <w:r w:rsidRPr="0071677D">
        <w:t>», письмом федеральной службы по надзору в сфере образования и науки от 06.02.2024 №  02-16 «О направлении плана графика и порядка проведения всероссийских проверочных работ в 2024 году», приказом управления образования администрации города Хабаровска от 04.03.2024 № 327 «О проведении мониторинговых исследований качества подготовки обучающихся в форме всероссийских проверочных работ в 2024 году»</w:t>
      </w:r>
      <w:r w:rsidRPr="0071677D">
        <w:rPr>
          <w:rFonts w:eastAsia="WenQuanYi Zen Hei"/>
          <w:kern w:val="2"/>
          <w:lang w:eastAsia="hi-IN" w:bidi="hi-IN"/>
        </w:rPr>
        <w:t xml:space="preserve"> », составленного графика проведения ВПР в 2024 году, ученики 4,5,6,7 и 8 классов писали Всероссийские проверочные работы, приказ МБОУ СОШ №72 от 11.03.2024 № 21.</w:t>
      </w:r>
      <w:r w:rsidRPr="0071677D">
        <w:rPr>
          <w:rFonts w:eastAsia="WenQuanYi Zen Hei"/>
          <w:kern w:val="2"/>
          <w:lang w:eastAsia="hi-IN" w:bidi="hi-IN"/>
        </w:rPr>
        <w:tab/>
      </w:r>
      <w:r w:rsidRPr="0071677D">
        <w:rPr>
          <w:rFonts w:eastAsia="WenQuanYi Zen Hei"/>
          <w:kern w:val="2"/>
          <w:lang w:eastAsia="hi-IN" w:bidi="hi-IN"/>
        </w:rPr>
        <w:tab/>
      </w:r>
      <w:r w:rsidRPr="0071677D">
        <w:rPr>
          <w:rFonts w:eastAsia="WenQuanYi Zen Hei"/>
          <w:kern w:val="2"/>
          <w:lang w:eastAsia="hi-IN" w:bidi="hi-IN"/>
        </w:rPr>
        <w:tab/>
      </w:r>
      <w:r w:rsidRPr="0071677D">
        <w:rPr>
          <w:rFonts w:eastAsia="WenQuanYi Zen Hei"/>
          <w:kern w:val="2"/>
          <w:lang w:eastAsia="hi-IN" w:bidi="hi-IN"/>
        </w:rPr>
        <w:tab/>
      </w:r>
      <w:r w:rsidRPr="0071677D">
        <w:rPr>
          <w:rFonts w:eastAsia="WenQuanYi Zen Hei"/>
          <w:kern w:val="2"/>
          <w:lang w:eastAsia="hi-IN" w:bidi="hi-IN"/>
        </w:rPr>
        <w:tab/>
      </w:r>
      <w:r w:rsidRPr="0071677D">
        <w:rPr>
          <w:rFonts w:eastAsia="WenQuanYi Zen Hei"/>
          <w:kern w:val="2"/>
          <w:lang w:eastAsia="hi-IN" w:bidi="hi-IN"/>
        </w:rPr>
        <w:tab/>
        <w:t xml:space="preserve">       </w:t>
      </w:r>
      <w:r w:rsidRPr="0071677D">
        <w:rPr>
          <w:rFonts w:eastAsia="WenQuanYi Zen Hei"/>
          <w:kern w:val="2"/>
          <w:lang w:eastAsia="hi-IN" w:bidi="hi-IN"/>
        </w:rPr>
        <w:tab/>
      </w:r>
    </w:p>
    <w:p w:rsidR="005914CD" w:rsidRPr="005914CD" w:rsidRDefault="005914CD" w:rsidP="005914CD">
      <w:pPr>
        <w:pStyle w:val="a7"/>
        <w:spacing w:line="276" w:lineRule="auto"/>
        <w:ind w:firstLine="708"/>
        <w:rPr>
          <w:rFonts w:ascii="Times New Roman" w:hAnsi="Times New Roman"/>
          <w:sz w:val="24"/>
          <w:szCs w:val="24"/>
        </w:rPr>
      </w:pPr>
      <w:r w:rsidRPr="005914CD">
        <w:rPr>
          <w:rFonts w:ascii="Times New Roman" w:hAnsi="Times New Roman"/>
          <w:sz w:val="24"/>
          <w:szCs w:val="24"/>
        </w:rPr>
        <w:t>Цель проверки: проанализировать объективность проведения и анализ выполнения (качество) всероссийских проверочных работ в 4, 5,6,7,8  классах  МБОУ СОШ №72.В ходе проверки проведения  установлено:</w:t>
      </w:r>
    </w:p>
    <w:p w:rsidR="005914CD" w:rsidRPr="005914CD" w:rsidRDefault="005914CD" w:rsidP="005914CD">
      <w:pPr>
        <w:pStyle w:val="a7"/>
        <w:numPr>
          <w:ilvl w:val="0"/>
          <w:numId w:val="20"/>
        </w:numPr>
        <w:spacing w:line="276" w:lineRule="auto"/>
        <w:rPr>
          <w:rFonts w:ascii="Times New Roman" w:hAnsi="Times New Roman"/>
          <w:sz w:val="24"/>
          <w:szCs w:val="24"/>
        </w:rPr>
      </w:pPr>
      <w:r w:rsidRPr="005914CD">
        <w:rPr>
          <w:rFonts w:ascii="Times New Roman" w:hAnsi="Times New Roman"/>
          <w:sz w:val="24"/>
          <w:szCs w:val="24"/>
        </w:rPr>
        <w:t xml:space="preserve">Всероссийские проверочные работы в школе прошли организованно, без срывов и замечаний. </w:t>
      </w:r>
    </w:p>
    <w:p w:rsidR="005914CD" w:rsidRPr="005914CD" w:rsidRDefault="005914CD" w:rsidP="005914CD">
      <w:pPr>
        <w:pStyle w:val="a7"/>
        <w:numPr>
          <w:ilvl w:val="0"/>
          <w:numId w:val="20"/>
        </w:numPr>
        <w:spacing w:line="276" w:lineRule="auto"/>
        <w:rPr>
          <w:rFonts w:ascii="Times New Roman" w:hAnsi="Times New Roman"/>
          <w:sz w:val="24"/>
          <w:szCs w:val="24"/>
        </w:rPr>
      </w:pPr>
      <w:r w:rsidRPr="005914CD">
        <w:rPr>
          <w:rFonts w:ascii="Times New Roman" w:hAnsi="Times New Roman"/>
          <w:sz w:val="24"/>
          <w:szCs w:val="24"/>
        </w:rPr>
        <w:t xml:space="preserve"> Согласно приказу были назначены ответственные, определены кабинеты и время проведения проверочных работ. </w:t>
      </w:r>
    </w:p>
    <w:p w:rsidR="005914CD" w:rsidRPr="005914CD" w:rsidRDefault="005914CD" w:rsidP="005914CD">
      <w:pPr>
        <w:pStyle w:val="a7"/>
        <w:numPr>
          <w:ilvl w:val="0"/>
          <w:numId w:val="20"/>
        </w:numPr>
        <w:spacing w:line="276" w:lineRule="auto"/>
        <w:rPr>
          <w:rFonts w:ascii="Times New Roman" w:hAnsi="Times New Roman"/>
          <w:sz w:val="24"/>
          <w:szCs w:val="24"/>
        </w:rPr>
      </w:pPr>
      <w:r w:rsidRPr="005914CD">
        <w:rPr>
          <w:rFonts w:ascii="Times New Roman" w:hAnsi="Times New Roman"/>
          <w:sz w:val="24"/>
          <w:szCs w:val="24"/>
        </w:rPr>
        <w:t xml:space="preserve">Все проверочные работы проходили на 2-3 уроках, что соответствует нормам </w:t>
      </w:r>
      <w:proofErr w:type="spellStart"/>
      <w:r w:rsidRPr="005914CD">
        <w:rPr>
          <w:rFonts w:ascii="Times New Roman" w:hAnsi="Times New Roman"/>
          <w:sz w:val="24"/>
          <w:szCs w:val="24"/>
        </w:rPr>
        <w:t>СанПина</w:t>
      </w:r>
      <w:proofErr w:type="spellEnd"/>
      <w:r w:rsidRPr="005914CD">
        <w:rPr>
          <w:rFonts w:ascii="Times New Roman" w:hAnsi="Times New Roman"/>
          <w:sz w:val="24"/>
          <w:szCs w:val="24"/>
        </w:rPr>
        <w:t xml:space="preserve">. </w:t>
      </w:r>
    </w:p>
    <w:p w:rsidR="005914CD" w:rsidRPr="005914CD" w:rsidRDefault="005914CD" w:rsidP="005914CD">
      <w:pPr>
        <w:pStyle w:val="a7"/>
        <w:numPr>
          <w:ilvl w:val="0"/>
          <w:numId w:val="20"/>
        </w:numPr>
        <w:spacing w:line="276" w:lineRule="auto"/>
        <w:rPr>
          <w:rFonts w:ascii="Times New Roman" w:hAnsi="Times New Roman"/>
          <w:sz w:val="24"/>
          <w:szCs w:val="24"/>
        </w:rPr>
      </w:pPr>
      <w:r w:rsidRPr="005914CD">
        <w:rPr>
          <w:rFonts w:ascii="Times New Roman" w:hAnsi="Times New Roman"/>
          <w:sz w:val="24"/>
          <w:szCs w:val="24"/>
        </w:rPr>
        <w:lastRenderedPageBreak/>
        <w:t xml:space="preserve">На проверочных работах присутствовали общественные наблюдатели, которые так – же отметили спокойную, деловую обстановку проведения проверочных работ. </w:t>
      </w:r>
    </w:p>
    <w:p w:rsidR="005914CD" w:rsidRDefault="005914CD" w:rsidP="005914CD">
      <w:pPr>
        <w:pStyle w:val="a7"/>
        <w:numPr>
          <w:ilvl w:val="0"/>
          <w:numId w:val="20"/>
        </w:numPr>
        <w:spacing w:line="276" w:lineRule="auto"/>
        <w:rPr>
          <w:rFonts w:ascii="Times New Roman" w:hAnsi="Times New Roman"/>
          <w:sz w:val="24"/>
          <w:szCs w:val="24"/>
        </w:rPr>
      </w:pPr>
      <w:r w:rsidRPr="005914CD">
        <w:rPr>
          <w:rFonts w:ascii="Times New Roman" w:hAnsi="Times New Roman"/>
          <w:sz w:val="24"/>
          <w:szCs w:val="24"/>
        </w:rPr>
        <w:t>Были проверены знания у 21 класса начальной и средней школы по 9 предметам: русский язык и математика – 21 класса. История – все 5 классы и путем случайного выбора в 6,7 и 8 классах. Биология – все 5 классы и путем случайного выбора в 6,7 и 8 классы. Окружающий мир в 4 классах. География путем случайного выбора в 6, 7 и 8  классах. Обществознание путем случайного выбора в 6,7,8 классах. Физика –  7а и 7в и 8в  классы. Химия в – 8б  классе. Все работы прошли во второй половине марта и апреле 2024 года.</w:t>
      </w:r>
    </w:p>
    <w:p w:rsidR="00764861" w:rsidRPr="00D5420B" w:rsidRDefault="00764861" w:rsidP="00764861">
      <w:pPr>
        <w:pStyle w:val="a7"/>
        <w:spacing w:line="276" w:lineRule="auto"/>
        <w:ind w:left="720"/>
        <w:rPr>
          <w:rFonts w:ascii="Times New Roman" w:hAnsi="Times New Roman"/>
          <w:b/>
          <w:sz w:val="24"/>
          <w:szCs w:val="24"/>
        </w:rPr>
      </w:pPr>
      <w:r w:rsidRPr="00D5420B">
        <w:rPr>
          <w:rFonts w:ascii="Times New Roman" w:hAnsi="Times New Roman"/>
          <w:b/>
          <w:sz w:val="24"/>
          <w:szCs w:val="24"/>
        </w:rPr>
        <w:t>Таблица №</w:t>
      </w:r>
      <w:r w:rsidR="00990FE5">
        <w:rPr>
          <w:rFonts w:ascii="Times New Roman" w:hAnsi="Times New Roman"/>
          <w:b/>
          <w:sz w:val="24"/>
          <w:szCs w:val="24"/>
        </w:rPr>
        <w:t xml:space="preserve">36. </w:t>
      </w:r>
      <w:r w:rsidRPr="00D5420B">
        <w:rPr>
          <w:rFonts w:ascii="Times New Roman" w:hAnsi="Times New Roman"/>
          <w:b/>
          <w:sz w:val="24"/>
          <w:szCs w:val="24"/>
        </w:rPr>
        <w:t xml:space="preserve"> </w:t>
      </w:r>
      <w:r w:rsidR="00D5420B" w:rsidRPr="00D5420B">
        <w:rPr>
          <w:rFonts w:ascii="Times New Roman" w:hAnsi="Times New Roman"/>
          <w:b/>
          <w:sz w:val="24"/>
          <w:szCs w:val="24"/>
        </w:rPr>
        <w:t xml:space="preserve">Количество классов и </w:t>
      </w:r>
      <w:r w:rsidR="00D5420B">
        <w:rPr>
          <w:rFonts w:ascii="Times New Roman" w:hAnsi="Times New Roman"/>
          <w:b/>
          <w:sz w:val="24"/>
          <w:szCs w:val="24"/>
        </w:rPr>
        <w:t xml:space="preserve">% </w:t>
      </w:r>
      <w:proofErr w:type="gramStart"/>
      <w:r w:rsidR="00D5420B" w:rsidRPr="00D5420B">
        <w:rPr>
          <w:rFonts w:ascii="Times New Roman" w:hAnsi="Times New Roman"/>
          <w:b/>
          <w:sz w:val="24"/>
          <w:szCs w:val="24"/>
        </w:rPr>
        <w:t>учеников</w:t>
      </w:r>
      <w:proofErr w:type="gramEnd"/>
      <w:r w:rsidR="00D5420B" w:rsidRPr="00D5420B">
        <w:rPr>
          <w:rFonts w:ascii="Times New Roman" w:hAnsi="Times New Roman"/>
          <w:b/>
          <w:sz w:val="24"/>
          <w:szCs w:val="24"/>
        </w:rPr>
        <w:t xml:space="preserve"> принявших участие в ВПР </w:t>
      </w:r>
      <w:r w:rsidR="00990FE5">
        <w:rPr>
          <w:rFonts w:ascii="Times New Roman" w:hAnsi="Times New Roman"/>
          <w:b/>
          <w:sz w:val="24"/>
          <w:szCs w:val="24"/>
        </w:rPr>
        <w:t>20</w:t>
      </w:r>
      <w:r w:rsidR="00D5420B" w:rsidRPr="00D5420B">
        <w:rPr>
          <w:rFonts w:ascii="Times New Roman" w:hAnsi="Times New Roman"/>
          <w:b/>
          <w:sz w:val="24"/>
          <w:szCs w:val="24"/>
        </w:rPr>
        <w:t>24</w:t>
      </w:r>
    </w:p>
    <w:p w:rsidR="005914CD" w:rsidRPr="005914CD" w:rsidRDefault="005914CD" w:rsidP="005914CD">
      <w:pPr>
        <w:pStyle w:val="a7"/>
        <w:spacing w:line="276" w:lineRule="auto"/>
        <w:ind w:firstLine="708"/>
        <w:rPr>
          <w:rFonts w:ascii="Times New Roman" w:hAnsi="Times New Roman"/>
          <w:sz w:val="24"/>
          <w:szCs w:val="24"/>
        </w:rPr>
      </w:pPr>
    </w:p>
    <w:tbl>
      <w:tblPr>
        <w:tblStyle w:val="ac"/>
        <w:tblW w:w="9889" w:type="dxa"/>
        <w:tblLayout w:type="fixed"/>
        <w:tblLook w:val="04A0" w:firstRow="1" w:lastRow="0" w:firstColumn="1" w:lastColumn="0" w:noHBand="0" w:noVBand="1"/>
      </w:tblPr>
      <w:tblGrid>
        <w:gridCol w:w="567"/>
        <w:gridCol w:w="2093"/>
        <w:gridCol w:w="2551"/>
        <w:gridCol w:w="1134"/>
        <w:gridCol w:w="993"/>
        <w:gridCol w:w="1275"/>
        <w:gridCol w:w="1276"/>
      </w:tblGrid>
      <w:tr w:rsidR="005914CD" w:rsidRPr="005914CD" w:rsidTr="005914CD">
        <w:trPr>
          <w:trHeight w:val="564"/>
        </w:trPr>
        <w:tc>
          <w:tcPr>
            <w:tcW w:w="567" w:type="dxa"/>
            <w:vMerge w:val="restart"/>
            <w:shd w:val="clear" w:color="auto" w:fill="C6D9F1" w:themeFill="text2"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w:t>
            </w:r>
          </w:p>
        </w:tc>
        <w:tc>
          <w:tcPr>
            <w:tcW w:w="2093" w:type="dxa"/>
            <w:vMerge w:val="restart"/>
            <w:shd w:val="clear" w:color="auto" w:fill="C6D9F1" w:themeFill="text2"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предмет</w:t>
            </w:r>
          </w:p>
        </w:tc>
        <w:tc>
          <w:tcPr>
            <w:tcW w:w="2551" w:type="dxa"/>
            <w:vMerge w:val="restart"/>
            <w:shd w:val="clear" w:color="auto" w:fill="C6D9F1" w:themeFill="text2"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классы</w:t>
            </w:r>
          </w:p>
        </w:tc>
        <w:tc>
          <w:tcPr>
            <w:tcW w:w="1134" w:type="dxa"/>
            <w:vMerge w:val="restart"/>
            <w:shd w:val="clear" w:color="auto" w:fill="C6D9F1" w:themeFill="text2"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Количество классов</w:t>
            </w:r>
          </w:p>
        </w:tc>
        <w:tc>
          <w:tcPr>
            <w:tcW w:w="3544" w:type="dxa"/>
            <w:gridSpan w:val="3"/>
            <w:shd w:val="clear" w:color="auto" w:fill="C6D9F1" w:themeFill="text2"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Количество учеников</w:t>
            </w:r>
          </w:p>
        </w:tc>
      </w:tr>
      <w:tr w:rsidR="005914CD" w:rsidRPr="005914CD" w:rsidTr="005914CD">
        <w:trPr>
          <w:trHeight w:val="265"/>
        </w:trPr>
        <w:tc>
          <w:tcPr>
            <w:tcW w:w="567" w:type="dxa"/>
            <w:vMerge/>
            <w:shd w:val="clear" w:color="auto" w:fill="C6D9F1" w:themeFill="text2" w:themeFillTint="33"/>
          </w:tcPr>
          <w:p w:rsidR="005914CD" w:rsidRPr="005914CD" w:rsidRDefault="005914CD" w:rsidP="007C2127">
            <w:pPr>
              <w:pStyle w:val="a7"/>
              <w:rPr>
                <w:rFonts w:ascii="Times New Roman" w:hAnsi="Times New Roman"/>
                <w:sz w:val="24"/>
                <w:szCs w:val="24"/>
              </w:rPr>
            </w:pPr>
          </w:p>
        </w:tc>
        <w:tc>
          <w:tcPr>
            <w:tcW w:w="2093" w:type="dxa"/>
            <w:vMerge/>
            <w:shd w:val="clear" w:color="auto" w:fill="C6D9F1" w:themeFill="text2" w:themeFillTint="33"/>
          </w:tcPr>
          <w:p w:rsidR="005914CD" w:rsidRPr="005914CD" w:rsidRDefault="005914CD" w:rsidP="007C2127">
            <w:pPr>
              <w:pStyle w:val="a7"/>
              <w:rPr>
                <w:rFonts w:ascii="Times New Roman" w:hAnsi="Times New Roman"/>
                <w:sz w:val="24"/>
                <w:szCs w:val="24"/>
              </w:rPr>
            </w:pPr>
          </w:p>
        </w:tc>
        <w:tc>
          <w:tcPr>
            <w:tcW w:w="2551" w:type="dxa"/>
            <w:vMerge/>
            <w:shd w:val="clear" w:color="auto" w:fill="C6D9F1" w:themeFill="text2" w:themeFillTint="33"/>
          </w:tcPr>
          <w:p w:rsidR="005914CD" w:rsidRPr="005914CD" w:rsidRDefault="005914CD" w:rsidP="007C2127">
            <w:pPr>
              <w:pStyle w:val="a7"/>
              <w:rPr>
                <w:rFonts w:ascii="Times New Roman" w:hAnsi="Times New Roman"/>
                <w:sz w:val="24"/>
                <w:szCs w:val="24"/>
              </w:rPr>
            </w:pPr>
          </w:p>
        </w:tc>
        <w:tc>
          <w:tcPr>
            <w:tcW w:w="1134" w:type="dxa"/>
            <w:vMerge/>
            <w:shd w:val="clear" w:color="auto" w:fill="C6D9F1" w:themeFill="text2" w:themeFillTint="33"/>
          </w:tcPr>
          <w:p w:rsidR="005914CD" w:rsidRPr="005914CD" w:rsidRDefault="005914CD" w:rsidP="007C2127">
            <w:pPr>
              <w:pStyle w:val="a7"/>
              <w:rPr>
                <w:rFonts w:ascii="Times New Roman" w:hAnsi="Times New Roman"/>
                <w:sz w:val="24"/>
                <w:szCs w:val="24"/>
              </w:rPr>
            </w:pPr>
          </w:p>
        </w:tc>
        <w:tc>
          <w:tcPr>
            <w:tcW w:w="993" w:type="dxa"/>
            <w:shd w:val="clear" w:color="auto" w:fill="C6D9F1" w:themeFill="text2"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всего</w:t>
            </w:r>
          </w:p>
        </w:tc>
        <w:tc>
          <w:tcPr>
            <w:tcW w:w="1275" w:type="dxa"/>
            <w:shd w:val="clear" w:color="auto" w:fill="C6D9F1" w:themeFill="text2"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Выполняли работу</w:t>
            </w:r>
          </w:p>
        </w:tc>
        <w:tc>
          <w:tcPr>
            <w:tcW w:w="1276" w:type="dxa"/>
            <w:shd w:val="clear" w:color="auto" w:fill="C6D9F1" w:themeFill="text2"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w:t>
            </w:r>
          </w:p>
        </w:tc>
      </w:tr>
      <w:tr w:rsidR="005914CD" w:rsidRPr="005914CD" w:rsidTr="005914CD">
        <w:tc>
          <w:tcPr>
            <w:tcW w:w="567"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1</w:t>
            </w:r>
          </w:p>
        </w:tc>
        <w:tc>
          <w:tcPr>
            <w:tcW w:w="20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Русский язык</w:t>
            </w:r>
          </w:p>
        </w:tc>
        <w:tc>
          <w:tcPr>
            <w:tcW w:w="2551"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Все 4,5,6,7,8 классы</w:t>
            </w:r>
          </w:p>
        </w:tc>
        <w:tc>
          <w:tcPr>
            <w:tcW w:w="1134"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21</w:t>
            </w:r>
          </w:p>
        </w:tc>
        <w:tc>
          <w:tcPr>
            <w:tcW w:w="9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678</w:t>
            </w:r>
          </w:p>
        </w:tc>
        <w:tc>
          <w:tcPr>
            <w:tcW w:w="1275"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580</w:t>
            </w:r>
          </w:p>
        </w:tc>
        <w:tc>
          <w:tcPr>
            <w:tcW w:w="1276"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85,55</w:t>
            </w:r>
          </w:p>
        </w:tc>
      </w:tr>
      <w:tr w:rsidR="005914CD" w:rsidRPr="005914CD" w:rsidTr="005914CD">
        <w:tc>
          <w:tcPr>
            <w:tcW w:w="567"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2</w:t>
            </w:r>
          </w:p>
        </w:tc>
        <w:tc>
          <w:tcPr>
            <w:tcW w:w="20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Математика</w:t>
            </w:r>
          </w:p>
        </w:tc>
        <w:tc>
          <w:tcPr>
            <w:tcW w:w="2551"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Все 4,5,6,7,8 классы</w:t>
            </w:r>
          </w:p>
        </w:tc>
        <w:tc>
          <w:tcPr>
            <w:tcW w:w="1134"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21</w:t>
            </w:r>
          </w:p>
        </w:tc>
        <w:tc>
          <w:tcPr>
            <w:tcW w:w="9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649</w:t>
            </w:r>
          </w:p>
        </w:tc>
        <w:tc>
          <w:tcPr>
            <w:tcW w:w="1275"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573</w:t>
            </w:r>
          </w:p>
        </w:tc>
        <w:tc>
          <w:tcPr>
            <w:tcW w:w="1276"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87,32</w:t>
            </w:r>
          </w:p>
        </w:tc>
      </w:tr>
      <w:tr w:rsidR="005914CD" w:rsidRPr="005914CD" w:rsidTr="005914CD">
        <w:tc>
          <w:tcPr>
            <w:tcW w:w="567"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3</w:t>
            </w:r>
          </w:p>
        </w:tc>
        <w:tc>
          <w:tcPr>
            <w:tcW w:w="20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История</w:t>
            </w:r>
          </w:p>
        </w:tc>
        <w:tc>
          <w:tcPr>
            <w:tcW w:w="2551"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 xml:space="preserve">Все 5 </w:t>
            </w:r>
            <w:proofErr w:type="spellStart"/>
            <w:r w:rsidRPr="005914CD">
              <w:rPr>
                <w:rFonts w:ascii="Times New Roman" w:hAnsi="Times New Roman"/>
                <w:sz w:val="24"/>
                <w:szCs w:val="24"/>
              </w:rPr>
              <w:t>кл</w:t>
            </w:r>
            <w:proofErr w:type="spellEnd"/>
            <w:r w:rsidRPr="005914CD">
              <w:rPr>
                <w:rFonts w:ascii="Times New Roman" w:hAnsi="Times New Roman"/>
                <w:sz w:val="24"/>
                <w:szCs w:val="24"/>
              </w:rPr>
              <w:t>., 6б,6г,7б, 8г</w:t>
            </w:r>
          </w:p>
        </w:tc>
        <w:tc>
          <w:tcPr>
            <w:tcW w:w="1134"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8</w:t>
            </w:r>
          </w:p>
        </w:tc>
        <w:tc>
          <w:tcPr>
            <w:tcW w:w="9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257</w:t>
            </w:r>
          </w:p>
        </w:tc>
        <w:tc>
          <w:tcPr>
            <w:tcW w:w="1275"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235</w:t>
            </w:r>
          </w:p>
        </w:tc>
        <w:tc>
          <w:tcPr>
            <w:tcW w:w="1276"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91,44</w:t>
            </w:r>
          </w:p>
        </w:tc>
      </w:tr>
      <w:tr w:rsidR="005914CD" w:rsidRPr="005914CD" w:rsidTr="005914CD">
        <w:tc>
          <w:tcPr>
            <w:tcW w:w="567"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4</w:t>
            </w:r>
          </w:p>
        </w:tc>
        <w:tc>
          <w:tcPr>
            <w:tcW w:w="20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Обществознание</w:t>
            </w:r>
          </w:p>
        </w:tc>
        <w:tc>
          <w:tcPr>
            <w:tcW w:w="2551"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6а,6в,6д,7в,7г,8а,8в</w:t>
            </w:r>
          </w:p>
        </w:tc>
        <w:tc>
          <w:tcPr>
            <w:tcW w:w="1134"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7</w:t>
            </w:r>
          </w:p>
        </w:tc>
        <w:tc>
          <w:tcPr>
            <w:tcW w:w="9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215</w:t>
            </w:r>
          </w:p>
        </w:tc>
        <w:tc>
          <w:tcPr>
            <w:tcW w:w="1275"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182</w:t>
            </w:r>
          </w:p>
        </w:tc>
        <w:tc>
          <w:tcPr>
            <w:tcW w:w="1276"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84,66</w:t>
            </w:r>
          </w:p>
        </w:tc>
      </w:tr>
      <w:tr w:rsidR="005914CD" w:rsidRPr="005914CD" w:rsidTr="005914CD">
        <w:tc>
          <w:tcPr>
            <w:tcW w:w="567"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5</w:t>
            </w:r>
          </w:p>
        </w:tc>
        <w:tc>
          <w:tcPr>
            <w:tcW w:w="20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География</w:t>
            </w:r>
          </w:p>
        </w:tc>
        <w:tc>
          <w:tcPr>
            <w:tcW w:w="2551"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6а,6б,6г,7а,8б</w:t>
            </w:r>
          </w:p>
        </w:tc>
        <w:tc>
          <w:tcPr>
            <w:tcW w:w="1134"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5</w:t>
            </w:r>
          </w:p>
        </w:tc>
        <w:tc>
          <w:tcPr>
            <w:tcW w:w="9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150</w:t>
            </w:r>
          </w:p>
        </w:tc>
        <w:tc>
          <w:tcPr>
            <w:tcW w:w="1275"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133</w:t>
            </w:r>
          </w:p>
        </w:tc>
        <w:tc>
          <w:tcPr>
            <w:tcW w:w="1276"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88,67</w:t>
            </w:r>
          </w:p>
        </w:tc>
      </w:tr>
      <w:tr w:rsidR="005914CD" w:rsidRPr="005914CD" w:rsidTr="005914CD">
        <w:tc>
          <w:tcPr>
            <w:tcW w:w="567"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6</w:t>
            </w:r>
          </w:p>
        </w:tc>
        <w:tc>
          <w:tcPr>
            <w:tcW w:w="20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Биология</w:t>
            </w:r>
          </w:p>
        </w:tc>
        <w:tc>
          <w:tcPr>
            <w:tcW w:w="2551"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Все 5кл.,6в,6д,7а,7б,8б</w:t>
            </w:r>
          </w:p>
        </w:tc>
        <w:tc>
          <w:tcPr>
            <w:tcW w:w="1134"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9</w:t>
            </w:r>
          </w:p>
        </w:tc>
        <w:tc>
          <w:tcPr>
            <w:tcW w:w="9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289</w:t>
            </w:r>
          </w:p>
        </w:tc>
        <w:tc>
          <w:tcPr>
            <w:tcW w:w="1275"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257</w:t>
            </w:r>
          </w:p>
        </w:tc>
        <w:tc>
          <w:tcPr>
            <w:tcW w:w="1276"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89</w:t>
            </w:r>
          </w:p>
        </w:tc>
      </w:tr>
      <w:tr w:rsidR="005914CD" w:rsidRPr="005914CD" w:rsidTr="005914CD">
        <w:tc>
          <w:tcPr>
            <w:tcW w:w="567"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7</w:t>
            </w:r>
          </w:p>
        </w:tc>
        <w:tc>
          <w:tcPr>
            <w:tcW w:w="20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Окружающий мир</w:t>
            </w:r>
          </w:p>
        </w:tc>
        <w:tc>
          <w:tcPr>
            <w:tcW w:w="2551"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4а,4б,4в,4г</w:t>
            </w:r>
          </w:p>
        </w:tc>
        <w:tc>
          <w:tcPr>
            <w:tcW w:w="1134"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4</w:t>
            </w:r>
          </w:p>
        </w:tc>
        <w:tc>
          <w:tcPr>
            <w:tcW w:w="9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144</w:t>
            </w:r>
          </w:p>
        </w:tc>
        <w:tc>
          <w:tcPr>
            <w:tcW w:w="1275"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130</w:t>
            </w:r>
          </w:p>
        </w:tc>
        <w:tc>
          <w:tcPr>
            <w:tcW w:w="1276"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90,28</w:t>
            </w:r>
          </w:p>
        </w:tc>
      </w:tr>
      <w:tr w:rsidR="005914CD" w:rsidRPr="005914CD" w:rsidTr="005914CD">
        <w:trPr>
          <w:trHeight w:val="295"/>
        </w:trPr>
        <w:tc>
          <w:tcPr>
            <w:tcW w:w="567"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8</w:t>
            </w:r>
          </w:p>
        </w:tc>
        <w:tc>
          <w:tcPr>
            <w:tcW w:w="20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Физика</w:t>
            </w:r>
          </w:p>
        </w:tc>
        <w:tc>
          <w:tcPr>
            <w:tcW w:w="2551"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7в,7г, 8г.</w:t>
            </w:r>
          </w:p>
        </w:tc>
        <w:tc>
          <w:tcPr>
            <w:tcW w:w="1134"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3</w:t>
            </w:r>
          </w:p>
        </w:tc>
        <w:tc>
          <w:tcPr>
            <w:tcW w:w="9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95</w:t>
            </w:r>
          </w:p>
        </w:tc>
        <w:tc>
          <w:tcPr>
            <w:tcW w:w="1275"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70</w:t>
            </w:r>
          </w:p>
        </w:tc>
        <w:tc>
          <w:tcPr>
            <w:tcW w:w="1276"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73,69</w:t>
            </w:r>
          </w:p>
        </w:tc>
      </w:tr>
      <w:tr w:rsidR="005914CD" w:rsidRPr="005914CD" w:rsidTr="005914CD">
        <w:tc>
          <w:tcPr>
            <w:tcW w:w="567"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9</w:t>
            </w:r>
          </w:p>
        </w:tc>
        <w:tc>
          <w:tcPr>
            <w:tcW w:w="20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Химия</w:t>
            </w:r>
          </w:p>
        </w:tc>
        <w:tc>
          <w:tcPr>
            <w:tcW w:w="2551"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8а,8в</w:t>
            </w:r>
          </w:p>
        </w:tc>
        <w:tc>
          <w:tcPr>
            <w:tcW w:w="1134"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2</w:t>
            </w:r>
          </w:p>
        </w:tc>
        <w:tc>
          <w:tcPr>
            <w:tcW w:w="993"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60</w:t>
            </w:r>
          </w:p>
        </w:tc>
        <w:tc>
          <w:tcPr>
            <w:tcW w:w="1275"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47</w:t>
            </w:r>
          </w:p>
        </w:tc>
        <w:tc>
          <w:tcPr>
            <w:tcW w:w="1276" w:type="dxa"/>
            <w:shd w:val="clear" w:color="auto" w:fill="DAEEF3" w:themeFill="accent5" w:themeFillTint="33"/>
          </w:tcPr>
          <w:p w:rsidR="005914CD" w:rsidRPr="005914CD" w:rsidRDefault="005914CD" w:rsidP="007C2127">
            <w:pPr>
              <w:pStyle w:val="a7"/>
              <w:rPr>
                <w:rFonts w:ascii="Times New Roman" w:hAnsi="Times New Roman"/>
                <w:sz w:val="24"/>
                <w:szCs w:val="24"/>
              </w:rPr>
            </w:pPr>
            <w:r w:rsidRPr="005914CD">
              <w:rPr>
                <w:rFonts w:ascii="Times New Roman" w:hAnsi="Times New Roman"/>
                <w:sz w:val="24"/>
                <w:szCs w:val="24"/>
              </w:rPr>
              <w:t>78,34</w:t>
            </w:r>
          </w:p>
        </w:tc>
      </w:tr>
    </w:tbl>
    <w:p w:rsidR="005914CD" w:rsidRPr="005914CD" w:rsidRDefault="005914CD" w:rsidP="005914CD">
      <w:pPr>
        <w:spacing w:line="240" w:lineRule="exact"/>
        <w:jc w:val="both"/>
        <w:rPr>
          <w:rFonts w:eastAsiaTheme="minorHAnsi"/>
          <w:b/>
        </w:rPr>
      </w:pPr>
    </w:p>
    <w:p w:rsidR="005914CD" w:rsidRPr="0071677D" w:rsidRDefault="005914CD" w:rsidP="005914CD"/>
    <w:p w:rsidR="005914CD" w:rsidRDefault="005914CD" w:rsidP="005914CD">
      <w:pPr>
        <w:ind w:firstLine="708"/>
      </w:pPr>
      <w:r w:rsidRPr="0071677D">
        <w:t>Самый большой процент присутствующих на ВПР – 4 классы – окружающий мир – 90,28% от общего количества детей и история 91,44%. Самая низкая явка на ВПР – физика 73,69% и химия 78,34%. На русский язык, математику, обществознание, биологию и географию пришли в среднем 85% обучающихся.</w:t>
      </w:r>
    </w:p>
    <w:p w:rsidR="00D5420B" w:rsidRPr="0071677D" w:rsidRDefault="00D5420B" w:rsidP="005914CD">
      <w:pPr>
        <w:ind w:firstLine="708"/>
      </w:pPr>
    </w:p>
    <w:p w:rsidR="005914CD" w:rsidRPr="0071677D" w:rsidRDefault="00D5420B" w:rsidP="005914CD">
      <w:pPr>
        <w:spacing w:line="240" w:lineRule="exact"/>
        <w:jc w:val="center"/>
        <w:rPr>
          <w:rFonts w:eastAsiaTheme="minorHAnsi"/>
          <w:b/>
        </w:rPr>
      </w:pPr>
      <w:r>
        <w:rPr>
          <w:rFonts w:eastAsiaTheme="minorHAnsi"/>
          <w:b/>
        </w:rPr>
        <w:t xml:space="preserve">Таблица № </w:t>
      </w:r>
      <w:r w:rsidR="00990FE5">
        <w:rPr>
          <w:rFonts w:eastAsiaTheme="minorHAnsi"/>
          <w:b/>
        </w:rPr>
        <w:t xml:space="preserve">37. </w:t>
      </w:r>
      <w:r w:rsidR="005914CD" w:rsidRPr="0071677D">
        <w:rPr>
          <w:rFonts w:eastAsiaTheme="minorHAnsi"/>
          <w:b/>
        </w:rPr>
        <w:t>Информация об участниках ВПР – 202</w:t>
      </w:r>
      <w:r>
        <w:rPr>
          <w:rFonts w:eastAsiaTheme="minorHAnsi"/>
          <w:b/>
        </w:rPr>
        <w:t>4</w:t>
      </w:r>
      <w:r w:rsidR="005914CD" w:rsidRPr="0071677D">
        <w:rPr>
          <w:rFonts w:eastAsiaTheme="minorHAnsi"/>
          <w:b/>
        </w:rPr>
        <w:t xml:space="preserve"> в МБОУ СОШ №72</w:t>
      </w:r>
    </w:p>
    <w:p w:rsidR="005914CD" w:rsidRPr="0071677D" w:rsidRDefault="005914CD" w:rsidP="005914CD">
      <w:pPr>
        <w:spacing w:line="240" w:lineRule="exact"/>
        <w:jc w:val="center"/>
        <w:rPr>
          <w:rFonts w:eastAsiaTheme="minorHAnsi"/>
          <w:b/>
        </w:rPr>
      </w:pPr>
    </w:p>
    <w:p w:rsidR="005914CD" w:rsidRPr="0071677D" w:rsidRDefault="005914CD" w:rsidP="005914CD">
      <w:pPr>
        <w:jc w:val="both"/>
        <w:rPr>
          <w:rFonts w:eastAsiaTheme="minorHAnsi"/>
          <w:i/>
        </w:rPr>
      </w:pPr>
    </w:p>
    <w:tbl>
      <w:tblPr>
        <w:tblStyle w:val="24"/>
        <w:tblW w:w="0" w:type="auto"/>
        <w:tblInd w:w="525" w:type="dxa"/>
        <w:tblLook w:val="04A0" w:firstRow="1" w:lastRow="0" w:firstColumn="1" w:lastColumn="0" w:noHBand="0" w:noVBand="1"/>
      </w:tblPr>
      <w:tblGrid>
        <w:gridCol w:w="2229"/>
        <w:gridCol w:w="1223"/>
        <w:gridCol w:w="1224"/>
        <w:gridCol w:w="1224"/>
        <w:gridCol w:w="1295"/>
        <w:gridCol w:w="1418"/>
      </w:tblGrid>
      <w:tr w:rsidR="005914CD" w:rsidRPr="0071677D" w:rsidTr="005914CD">
        <w:tc>
          <w:tcPr>
            <w:tcW w:w="222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5914CD" w:rsidRPr="0071677D" w:rsidRDefault="005914CD" w:rsidP="007C2127">
            <w:pPr>
              <w:jc w:val="both"/>
              <w:rPr>
                <w:b/>
                <w:sz w:val="24"/>
                <w:szCs w:val="24"/>
              </w:rPr>
            </w:pPr>
            <w:r w:rsidRPr="0071677D">
              <w:rPr>
                <w:b/>
                <w:sz w:val="24"/>
                <w:szCs w:val="24"/>
              </w:rPr>
              <w:t>Предмет</w:t>
            </w:r>
          </w:p>
        </w:tc>
        <w:tc>
          <w:tcPr>
            <w:tcW w:w="122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5914CD" w:rsidRPr="0071677D" w:rsidRDefault="005914CD" w:rsidP="007C2127">
            <w:pPr>
              <w:rPr>
                <w:b/>
                <w:sz w:val="24"/>
                <w:szCs w:val="24"/>
              </w:rPr>
            </w:pPr>
            <w:r w:rsidRPr="0071677D">
              <w:rPr>
                <w:b/>
                <w:sz w:val="24"/>
                <w:szCs w:val="24"/>
              </w:rPr>
              <w:t>4 класс</w:t>
            </w:r>
          </w:p>
          <w:p w:rsidR="005914CD" w:rsidRPr="0071677D" w:rsidRDefault="005914CD" w:rsidP="007C2127">
            <w:pPr>
              <w:rPr>
                <w:b/>
                <w:sz w:val="24"/>
                <w:szCs w:val="24"/>
              </w:rPr>
            </w:pPr>
            <w:r w:rsidRPr="0071677D">
              <w:rPr>
                <w:b/>
                <w:sz w:val="24"/>
                <w:szCs w:val="24"/>
              </w:rPr>
              <w:t>144 учен.</w:t>
            </w:r>
          </w:p>
        </w:tc>
        <w:tc>
          <w:tcPr>
            <w:tcW w:w="122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5914CD" w:rsidRPr="0071677D" w:rsidRDefault="005914CD" w:rsidP="007C2127">
            <w:pPr>
              <w:rPr>
                <w:b/>
                <w:sz w:val="24"/>
                <w:szCs w:val="24"/>
              </w:rPr>
            </w:pPr>
            <w:r w:rsidRPr="0071677D">
              <w:rPr>
                <w:b/>
                <w:sz w:val="24"/>
                <w:szCs w:val="24"/>
              </w:rPr>
              <w:t>5 класс</w:t>
            </w:r>
          </w:p>
          <w:p w:rsidR="005914CD" w:rsidRPr="0071677D" w:rsidRDefault="005914CD" w:rsidP="007C2127">
            <w:pPr>
              <w:rPr>
                <w:b/>
                <w:sz w:val="24"/>
                <w:szCs w:val="24"/>
              </w:rPr>
            </w:pPr>
            <w:r w:rsidRPr="0071677D">
              <w:rPr>
                <w:b/>
                <w:sz w:val="24"/>
                <w:szCs w:val="24"/>
              </w:rPr>
              <w:t>133 учен</w:t>
            </w:r>
          </w:p>
        </w:tc>
        <w:tc>
          <w:tcPr>
            <w:tcW w:w="1224"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5914CD" w:rsidRPr="0071677D" w:rsidRDefault="005914CD" w:rsidP="007C2127">
            <w:pPr>
              <w:rPr>
                <w:b/>
                <w:sz w:val="24"/>
                <w:szCs w:val="24"/>
              </w:rPr>
            </w:pPr>
            <w:r w:rsidRPr="0071677D">
              <w:rPr>
                <w:b/>
                <w:sz w:val="24"/>
                <w:szCs w:val="24"/>
              </w:rPr>
              <w:t>6 класс</w:t>
            </w:r>
          </w:p>
          <w:p w:rsidR="005914CD" w:rsidRPr="0071677D" w:rsidRDefault="005914CD" w:rsidP="007C2127">
            <w:pPr>
              <w:rPr>
                <w:b/>
                <w:sz w:val="24"/>
                <w:szCs w:val="24"/>
              </w:rPr>
            </w:pPr>
            <w:r w:rsidRPr="0071677D">
              <w:rPr>
                <w:b/>
                <w:sz w:val="24"/>
                <w:szCs w:val="24"/>
              </w:rPr>
              <w:t>155 учен.</w:t>
            </w:r>
          </w:p>
        </w:tc>
        <w:tc>
          <w:tcPr>
            <w:tcW w:w="1295"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5914CD" w:rsidRPr="0071677D" w:rsidRDefault="005914CD" w:rsidP="007C2127">
            <w:pPr>
              <w:rPr>
                <w:b/>
                <w:sz w:val="24"/>
                <w:szCs w:val="24"/>
              </w:rPr>
            </w:pPr>
            <w:r w:rsidRPr="0071677D">
              <w:rPr>
                <w:b/>
                <w:sz w:val="24"/>
                <w:szCs w:val="24"/>
              </w:rPr>
              <w:t>7 класс</w:t>
            </w:r>
          </w:p>
          <w:p w:rsidR="005914CD" w:rsidRPr="0071677D" w:rsidRDefault="005914CD" w:rsidP="007C2127">
            <w:pPr>
              <w:rPr>
                <w:b/>
                <w:sz w:val="24"/>
                <w:szCs w:val="24"/>
              </w:rPr>
            </w:pPr>
            <w:r w:rsidRPr="0071677D">
              <w:rPr>
                <w:b/>
                <w:sz w:val="24"/>
                <w:szCs w:val="24"/>
              </w:rPr>
              <w:t>128 учен.</w:t>
            </w:r>
          </w:p>
        </w:tc>
        <w:tc>
          <w:tcPr>
            <w:tcW w:w="1418"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5914CD" w:rsidRPr="0071677D" w:rsidRDefault="005914CD" w:rsidP="007C2127">
            <w:pPr>
              <w:rPr>
                <w:b/>
                <w:sz w:val="24"/>
                <w:szCs w:val="24"/>
              </w:rPr>
            </w:pPr>
            <w:r w:rsidRPr="0071677D">
              <w:rPr>
                <w:b/>
                <w:sz w:val="24"/>
                <w:szCs w:val="24"/>
              </w:rPr>
              <w:t>8 класс</w:t>
            </w:r>
          </w:p>
          <w:p w:rsidR="005914CD" w:rsidRPr="0071677D" w:rsidRDefault="005914CD" w:rsidP="007C2127">
            <w:pPr>
              <w:rPr>
                <w:b/>
                <w:sz w:val="24"/>
                <w:szCs w:val="24"/>
              </w:rPr>
            </w:pPr>
            <w:r w:rsidRPr="0071677D">
              <w:rPr>
                <w:b/>
                <w:sz w:val="24"/>
                <w:szCs w:val="24"/>
              </w:rPr>
              <w:t>118 учен.</w:t>
            </w:r>
          </w:p>
        </w:tc>
      </w:tr>
      <w:tr w:rsidR="005914CD" w:rsidRPr="0071677D" w:rsidTr="005914CD">
        <w:tc>
          <w:tcPr>
            <w:tcW w:w="0" w:type="auto"/>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5914CD" w:rsidRPr="0071677D" w:rsidRDefault="005914CD" w:rsidP="007C2127">
            <w:pPr>
              <w:jc w:val="both"/>
              <w:rPr>
                <w:b/>
                <w:sz w:val="24"/>
                <w:szCs w:val="24"/>
              </w:rPr>
            </w:pPr>
          </w:p>
        </w:tc>
        <w:tc>
          <w:tcPr>
            <w:tcW w:w="6384"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5914CD" w:rsidRPr="0071677D" w:rsidRDefault="005914CD" w:rsidP="007C2127">
            <w:pPr>
              <w:jc w:val="both"/>
              <w:rPr>
                <w:sz w:val="24"/>
                <w:szCs w:val="24"/>
              </w:rPr>
            </w:pPr>
            <w:r w:rsidRPr="0071677D">
              <w:rPr>
                <w:sz w:val="24"/>
                <w:szCs w:val="24"/>
              </w:rPr>
              <w:t>чел./ % от общего числа учащихся</w:t>
            </w:r>
          </w:p>
        </w:tc>
      </w:tr>
      <w:tr w:rsidR="005914CD" w:rsidRPr="0071677D" w:rsidTr="005914CD">
        <w:tc>
          <w:tcPr>
            <w:tcW w:w="222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14CD" w:rsidRPr="0071677D" w:rsidRDefault="005914CD" w:rsidP="007C2127">
            <w:pPr>
              <w:jc w:val="both"/>
              <w:rPr>
                <w:sz w:val="24"/>
                <w:szCs w:val="24"/>
              </w:rPr>
            </w:pPr>
            <w:r w:rsidRPr="0071677D">
              <w:rPr>
                <w:sz w:val="24"/>
                <w:szCs w:val="24"/>
              </w:rPr>
              <w:t>Русский язык</w:t>
            </w:r>
          </w:p>
        </w:tc>
        <w:tc>
          <w:tcPr>
            <w:tcW w:w="122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132/91,67</w:t>
            </w: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120/90,23</w:t>
            </w: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133/85,81</w:t>
            </w:r>
          </w:p>
        </w:tc>
        <w:tc>
          <w:tcPr>
            <w:tcW w:w="12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94/73,44</w:t>
            </w:r>
          </w:p>
        </w:tc>
        <w:tc>
          <w:tcPr>
            <w:tcW w:w="14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101/85,6</w:t>
            </w:r>
          </w:p>
        </w:tc>
      </w:tr>
      <w:tr w:rsidR="005914CD" w:rsidRPr="0071677D" w:rsidTr="005914CD">
        <w:tc>
          <w:tcPr>
            <w:tcW w:w="222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14CD" w:rsidRPr="0071677D" w:rsidRDefault="005914CD" w:rsidP="007C2127">
            <w:pPr>
              <w:jc w:val="both"/>
              <w:rPr>
                <w:sz w:val="24"/>
                <w:szCs w:val="24"/>
              </w:rPr>
            </w:pPr>
            <w:r w:rsidRPr="0071677D">
              <w:rPr>
                <w:sz w:val="24"/>
                <w:szCs w:val="24"/>
              </w:rPr>
              <w:t>Математика</w:t>
            </w:r>
          </w:p>
        </w:tc>
        <w:tc>
          <w:tcPr>
            <w:tcW w:w="122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114/93,06</w:t>
            </w: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121/90,98</w:t>
            </w: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131/84,52</w:t>
            </w:r>
          </w:p>
        </w:tc>
        <w:tc>
          <w:tcPr>
            <w:tcW w:w="12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104/81,25</w:t>
            </w:r>
          </w:p>
        </w:tc>
        <w:tc>
          <w:tcPr>
            <w:tcW w:w="14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102/86,44</w:t>
            </w:r>
          </w:p>
        </w:tc>
      </w:tr>
      <w:tr w:rsidR="005914CD" w:rsidRPr="0071677D" w:rsidTr="005914CD">
        <w:tc>
          <w:tcPr>
            <w:tcW w:w="222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14CD" w:rsidRPr="0071677D" w:rsidRDefault="005914CD" w:rsidP="007C2127">
            <w:pPr>
              <w:jc w:val="both"/>
              <w:rPr>
                <w:sz w:val="24"/>
                <w:szCs w:val="24"/>
              </w:rPr>
            </w:pPr>
            <w:r w:rsidRPr="0071677D">
              <w:rPr>
                <w:sz w:val="24"/>
                <w:szCs w:val="24"/>
              </w:rPr>
              <w:t>Биология</w:t>
            </w:r>
          </w:p>
        </w:tc>
        <w:tc>
          <w:tcPr>
            <w:tcW w:w="122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115/86,47</w:t>
            </w: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64/89,07</w:t>
            </w:r>
          </w:p>
        </w:tc>
        <w:tc>
          <w:tcPr>
            <w:tcW w:w="12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55/88,71</w:t>
            </w:r>
          </w:p>
        </w:tc>
        <w:tc>
          <w:tcPr>
            <w:tcW w:w="14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30/100</w:t>
            </w:r>
          </w:p>
        </w:tc>
      </w:tr>
      <w:tr w:rsidR="005914CD" w:rsidRPr="0071677D" w:rsidTr="005914CD">
        <w:tc>
          <w:tcPr>
            <w:tcW w:w="222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14CD" w:rsidRPr="0071677D" w:rsidRDefault="005914CD" w:rsidP="007C2127">
            <w:pPr>
              <w:jc w:val="both"/>
              <w:rPr>
                <w:sz w:val="24"/>
                <w:szCs w:val="24"/>
              </w:rPr>
            </w:pPr>
            <w:r w:rsidRPr="0071677D">
              <w:rPr>
                <w:sz w:val="24"/>
                <w:szCs w:val="24"/>
              </w:rPr>
              <w:t>География</w:t>
            </w:r>
          </w:p>
        </w:tc>
        <w:tc>
          <w:tcPr>
            <w:tcW w:w="122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91/87,92</w:t>
            </w:r>
          </w:p>
        </w:tc>
        <w:tc>
          <w:tcPr>
            <w:tcW w:w="12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28/96,56</w:t>
            </w:r>
          </w:p>
        </w:tc>
        <w:tc>
          <w:tcPr>
            <w:tcW w:w="14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25/83,34</w:t>
            </w:r>
          </w:p>
        </w:tc>
      </w:tr>
      <w:tr w:rsidR="005914CD" w:rsidRPr="0071677D" w:rsidTr="005914CD">
        <w:tc>
          <w:tcPr>
            <w:tcW w:w="222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14CD" w:rsidRPr="0071677D" w:rsidRDefault="005914CD" w:rsidP="007C2127">
            <w:pPr>
              <w:jc w:val="both"/>
              <w:rPr>
                <w:sz w:val="24"/>
                <w:szCs w:val="24"/>
              </w:rPr>
            </w:pPr>
            <w:r w:rsidRPr="0071677D">
              <w:rPr>
                <w:sz w:val="24"/>
                <w:szCs w:val="24"/>
              </w:rPr>
              <w:t>История</w:t>
            </w:r>
          </w:p>
        </w:tc>
        <w:tc>
          <w:tcPr>
            <w:tcW w:w="122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127/95,49</w:t>
            </w: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54/87,1</w:t>
            </w:r>
          </w:p>
        </w:tc>
        <w:tc>
          <w:tcPr>
            <w:tcW w:w="12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29/87,88</w:t>
            </w:r>
          </w:p>
        </w:tc>
        <w:tc>
          <w:tcPr>
            <w:tcW w:w="14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25/86,21</w:t>
            </w:r>
          </w:p>
        </w:tc>
      </w:tr>
      <w:tr w:rsidR="005914CD" w:rsidRPr="0071677D" w:rsidTr="005914CD">
        <w:tc>
          <w:tcPr>
            <w:tcW w:w="222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14CD" w:rsidRPr="0071677D" w:rsidRDefault="005914CD" w:rsidP="007C2127">
            <w:pPr>
              <w:jc w:val="both"/>
              <w:rPr>
                <w:sz w:val="24"/>
                <w:szCs w:val="24"/>
              </w:rPr>
            </w:pPr>
            <w:r w:rsidRPr="0071677D">
              <w:rPr>
                <w:sz w:val="24"/>
                <w:szCs w:val="24"/>
              </w:rPr>
              <w:t>Обществознание</w:t>
            </w:r>
          </w:p>
        </w:tc>
        <w:tc>
          <w:tcPr>
            <w:tcW w:w="122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84/93,34</w:t>
            </w:r>
          </w:p>
        </w:tc>
        <w:tc>
          <w:tcPr>
            <w:tcW w:w="12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48/72,73</w:t>
            </w:r>
          </w:p>
        </w:tc>
        <w:tc>
          <w:tcPr>
            <w:tcW w:w="14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50/84,75</w:t>
            </w:r>
          </w:p>
        </w:tc>
      </w:tr>
      <w:tr w:rsidR="005914CD" w:rsidRPr="0071677D" w:rsidTr="005914CD">
        <w:tc>
          <w:tcPr>
            <w:tcW w:w="222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14CD" w:rsidRPr="0071677D" w:rsidRDefault="005914CD" w:rsidP="007C2127">
            <w:pPr>
              <w:jc w:val="both"/>
              <w:rPr>
                <w:sz w:val="24"/>
                <w:szCs w:val="24"/>
              </w:rPr>
            </w:pPr>
            <w:r w:rsidRPr="0071677D">
              <w:rPr>
                <w:sz w:val="24"/>
                <w:szCs w:val="24"/>
              </w:rPr>
              <w:t>Окружающий мир</w:t>
            </w:r>
          </w:p>
        </w:tc>
        <w:tc>
          <w:tcPr>
            <w:tcW w:w="122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130/90,28</w:t>
            </w: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r>
      <w:tr w:rsidR="005914CD" w:rsidRPr="0071677D" w:rsidTr="005914CD">
        <w:tc>
          <w:tcPr>
            <w:tcW w:w="222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14CD" w:rsidRPr="0071677D" w:rsidRDefault="005914CD" w:rsidP="007C2127">
            <w:pPr>
              <w:jc w:val="both"/>
              <w:rPr>
                <w:sz w:val="24"/>
                <w:szCs w:val="24"/>
              </w:rPr>
            </w:pPr>
            <w:r w:rsidRPr="0071677D">
              <w:rPr>
                <w:sz w:val="24"/>
                <w:szCs w:val="24"/>
              </w:rPr>
              <w:t>Физика</w:t>
            </w:r>
          </w:p>
        </w:tc>
        <w:tc>
          <w:tcPr>
            <w:tcW w:w="122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46/69,7</w:t>
            </w:r>
          </w:p>
        </w:tc>
        <w:tc>
          <w:tcPr>
            <w:tcW w:w="14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24/82,76</w:t>
            </w:r>
          </w:p>
        </w:tc>
      </w:tr>
      <w:tr w:rsidR="005914CD" w:rsidRPr="0071677D" w:rsidTr="005914CD">
        <w:tc>
          <w:tcPr>
            <w:tcW w:w="222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5914CD" w:rsidRPr="0071677D" w:rsidRDefault="005914CD" w:rsidP="007C2127">
            <w:pPr>
              <w:jc w:val="both"/>
              <w:rPr>
                <w:sz w:val="24"/>
                <w:szCs w:val="24"/>
              </w:rPr>
            </w:pPr>
            <w:r w:rsidRPr="0071677D">
              <w:rPr>
                <w:sz w:val="24"/>
                <w:szCs w:val="24"/>
              </w:rPr>
              <w:t>Химия</w:t>
            </w:r>
          </w:p>
        </w:tc>
        <w:tc>
          <w:tcPr>
            <w:tcW w:w="122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29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p>
        </w:tc>
        <w:tc>
          <w:tcPr>
            <w:tcW w:w="141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5914CD" w:rsidRPr="0071677D" w:rsidRDefault="005914CD" w:rsidP="007C2127">
            <w:pPr>
              <w:jc w:val="both"/>
              <w:rPr>
                <w:sz w:val="24"/>
                <w:szCs w:val="24"/>
              </w:rPr>
            </w:pPr>
            <w:r w:rsidRPr="0071677D">
              <w:rPr>
                <w:sz w:val="24"/>
                <w:szCs w:val="24"/>
              </w:rPr>
              <w:t>47/78,34</w:t>
            </w:r>
          </w:p>
        </w:tc>
      </w:tr>
    </w:tbl>
    <w:p w:rsidR="005914CD" w:rsidRPr="0071677D" w:rsidRDefault="005914CD" w:rsidP="005914CD">
      <w:pPr>
        <w:ind w:firstLine="708"/>
        <w:jc w:val="both"/>
        <w:rPr>
          <w:rFonts w:eastAsiaTheme="minorHAnsi"/>
        </w:rPr>
      </w:pPr>
    </w:p>
    <w:p w:rsidR="005914CD" w:rsidRPr="0071677D" w:rsidRDefault="005914CD" w:rsidP="005914CD">
      <w:pPr>
        <w:ind w:firstLine="708"/>
      </w:pPr>
      <w:r w:rsidRPr="0071677D">
        <w:lastRenderedPageBreak/>
        <w:t xml:space="preserve">По информации об участниках ВПР можно сделать вывод, сколько учеников выполняли работу по классам. 4 классы все 3 предмета от 90% до 93%. Русский язык от 91,6 % в 4 классах до 85,6% в 8 классах. По сравнению с прошлым годом участников прибавилось на 2%.  Математика от 93 в 4 классах до 81% в 7 классах. На 1% меньше участников, чем в прошлом году. Биология от 100% в 8б классе,  до 86% в 5 классах. По сравнению с прошлым годом + 10%. Обществознание – от 72% в 7в и 7г классах до 93% в 6 классах (+3%).  Физика 7в,7г и 8г </w:t>
      </w:r>
      <w:proofErr w:type="gramStart"/>
      <w:r w:rsidRPr="0071677D">
        <w:t>классы ,</w:t>
      </w:r>
      <w:proofErr w:type="gramEnd"/>
      <w:r w:rsidRPr="0071677D">
        <w:t xml:space="preserve"> от 69 в седьмых классах до  82 в 8г классе. Химию писали 8а и 8б класс, посещаемость 78%, меньше чем в прошлом году на 11,3%.Если по процедуре ВПР нарушений не было, то с посещаемостью учеников в школе в отдельных классах стоит острая проблема так же, как и в прошлом году. Практически 2/3 обучающихся присутствовало на ВПР по русскому языку, физике и обществознанию в 7 классах. Классным руководителям 7х классов необходимо усилить контроль за посещаемостью учебных занятий обучающимися.</w:t>
      </w:r>
    </w:p>
    <w:p w:rsidR="005914CD" w:rsidRDefault="005914CD" w:rsidP="00D80720">
      <w:pPr>
        <w:ind w:firstLine="708"/>
      </w:pPr>
      <w:r w:rsidRPr="0071677D">
        <w:t>Анализ по отметкам позволяет определить, насколько сильно отличаются отметки учащихся данной ОО от результатов в целом по муниципалитету, краю, стране. Для проведения анализа используются данные отчета «Статистика по отметкам», представленного в личном кабинете ОО на сайте ФИС ОКО.</w:t>
      </w:r>
    </w:p>
    <w:p w:rsidR="00D80720" w:rsidRDefault="00D80720" w:rsidP="00D80720">
      <w:pPr>
        <w:ind w:firstLine="708"/>
        <w:rPr>
          <w:b/>
        </w:rPr>
      </w:pPr>
    </w:p>
    <w:p w:rsidR="00D80720" w:rsidRDefault="00D80720" w:rsidP="00D80720">
      <w:pPr>
        <w:ind w:firstLine="708"/>
        <w:rPr>
          <w:b/>
        </w:rPr>
      </w:pPr>
      <w:r w:rsidRPr="00D80720">
        <w:rPr>
          <w:b/>
        </w:rPr>
        <w:t xml:space="preserve">Таблица № </w:t>
      </w:r>
      <w:r w:rsidR="00990FE5">
        <w:rPr>
          <w:b/>
        </w:rPr>
        <w:t xml:space="preserve">38. </w:t>
      </w:r>
      <w:r>
        <w:rPr>
          <w:b/>
        </w:rPr>
        <w:t>Сравнительная с</w:t>
      </w:r>
      <w:r w:rsidRPr="00D80720">
        <w:rPr>
          <w:b/>
        </w:rPr>
        <w:t>татистика по отметкам</w:t>
      </w:r>
    </w:p>
    <w:p w:rsidR="00D80720" w:rsidRPr="00D80720" w:rsidRDefault="00D80720" w:rsidP="00D80720">
      <w:pPr>
        <w:ind w:firstLine="708"/>
        <w:rPr>
          <w:b/>
        </w:rPr>
      </w:pPr>
    </w:p>
    <w:tbl>
      <w:tblPr>
        <w:tblStyle w:val="ac"/>
        <w:tblW w:w="0" w:type="auto"/>
        <w:jc w:val="center"/>
        <w:tblLook w:val="04A0" w:firstRow="1" w:lastRow="0" w:firstColumn="1" w:lastColumn="0" w:noHBand="0" w:noVBand="1"/>
      </w:tblPr>
      <w:tblGrid>
        <w:gridCol w:w="1976"/>
        <w:gridCol w:w="992"/>
        <w:gridCol w:w="1863"/>
        <w:gridCol w:w="832"/>
        <w:gridCol w:w="964"/>
        <w:gridCol w:w="1863"/>
        <w:gridCol w:w="831"/>
      </w:tblGrid>
      <w:tr w:rsidR="005914CD" w:rsidRPr="0071677D" w:rsidTr="005914CD">
        <w:trPr>
          <w:trHeight w:val="958"/>
          <w:jc w:val="center"/>
        </w:trPr>
        <w:tc>
          <w:tcPr>
            <w:tcW w:w="2092" w:type="dxa"/>
            <w:vMerge w:val="restart"/>
            <w:shd w:val="clear" w:color="auto" w:fill="C6D9F1" w:themeFill="text2" w:themeFillTint="33"/>
          </w:tcPr>
          <w:p w:rsidR="005914CD" w:rsidRPr="0071677D" w:rsidRDefault="005914CD" w:rsidP="007C2127">
            <w:pPr>
              <w:jc w:val="center"/>
            </w:pPr>
            <w:r w:rsidRPr="0071677D">
              <w:t>Предмет, класс</w:t>
            </w:r>
          </w:p>
        </w:tc>
        <w:tc>
          <w:tcPr>
            <w:tcW w:w="4174" w:type="dxa"/>
            <w:gridSpan w:val="3"/>
            <w:shd w:val="clear" w:color="auto" w:fill="C6D9F1" w:themeFill="text2" w:themeFillTint="33"/>
          </w:tcPr>
          <w:p w:rsidR="005914CD" w:rsidRPr="0071677D" w:rsidRDefault="005914CD" w:rsidP="007C2127">
            <w:pPr>
              <w:jc w:val="center"/>
            </w:pPr>
            <w:r w:rsidRPr="0071677D">
              <w:rPr>
                <w:bCs/>
                <w:color w:val="000000"/>
              </w:rPr>
              <w:t xml:space="preserve">Доля участников, </w:t>
            </w:r>
            <w:r w:rsidRPr="0071677D">
              <w:rPr>
                <w:bCs/>
                <w:color w:val="000000"/>
              </w:rPr>
              <w:br/>
              <w:t>справившихся с работой</w:t>
            </w:r>
          </w:p>
        </w:tc>
        <w:tc>
          <w:tcPr>
            <w:tcW w:w="4046" w:type="dxa"/>
            <w:gridSpan w:val="3"/>
            <w:shd w:val="clear" w:color="auto" w:fill="C6D9F1" w:themeFill="text2" w:themeFillTint="33"/>
          </w:tcPr>
          <w:p w:rsidR="005914CD" w:rsidRPr="0071677D" w:rsidRDefault="005914CD" w:rsidP="007C2127">
            <w:pPr>
              <w:jc w:val="center"/>
            </w:pPr>
            <w:r w:rsidRPr="0071677D">
              <w:rPr>
                <w:bCs/>
                <w:color w:val="000000"/>
              </w:rPr>
              <w:t xml:space="preserve">Доля учащихся, показавших перспективный уровень </w:t>
            </w:r>
            <w:r w:rsidRPr="0071677D">
              <w:rPr>
                <w:bCs/>
                <w:color w:val="000000"/>
              </w:rPr>
              <w:br/>
              <w:t>(повышенный и высокий уровень)</w:t>
            </w:r>
          </w:p>
        </w:tc>
      </w:tr>
      <w:tr w:rsidR="005914CD" w:rsidRPr="0071677D" w:rsidTr="005914CD">
        <w:trPr>
          <w:jc w:val="center"/>
        </w:trPr>
        <w:tc>
          <w:tcPr>
            <w:tcW w:w="2092" w:type="dxa"/>
            <w:vMerge/>
            <w:shd w:val="clear" w:color="auto" w:fill="C6D9F1" w:themeFill="text2" w:themeFillTint="33"/>
          </w:tcPr>
          <w:p w:rsidR="005914CD" w:rsidRPr="0071677D" w:rsidRDefault="005914CD" w:rsidP="007C2127">
            <w:pPr>
              <w:jc w:val="center"/>
            </w:pPr>
          </w:p>
        </w:tc>
        <w:tc>
          <w:tcPr>
            <w:tcW w:w="1228" w:type="dxa"/>
            <w:shd w:val="clear" w:color="auto" w:fill="C6D9F1" w:themeFill="text2" w:themeFillTint="33"/>
          </w:tcPr>
          <w:p w:rsidR="005914CD" w:rsidRPr="0071677D" w:rsidRDefault="005914CD" w:rsidP="007C2127">
            <w:pPr>
              <w:jc w:val="center"/>
            </w:pPr>
            <w:r w:rsidRPr="0071677D">
              <w:t>Школа</w:t>
            </w:r>
          </w:p>
        </w:tc>
        <w:tc>
          <w:tcPr>
            <w:tcW w:w="1863" w:type="dxa"/>
            <w:shd w:val="clear" w:color="auto" w:fill="C6D9F1" w:themeFill="text2" w:themeFillTint="33"/>
          </w:tcPr>
          <w:p w:rsidR="005914CD" w:rsidRPr="0071677D" w:rsidRDefault="005914CD" w:rsidP="007C2127">
            <w:pPr>
              <w:jc w:val="center"/>
            </w:pPr>
            <w:r w:rsidRPr="0071677D">
              <w:t>Муниципалитет</w:t>
            </w:r>
          </w:p>
        </w:tc>
        <w:tc>
          <w:tcPr>
            <w:tcW w:w="1083" w:type="dxa"/>
            <w:shd w:val="clear" w:color="auto" w:fill="C6D9F1" w:themeFill="text2" w:themeFillTint="33"/>
          </w:tcPr>
          <w:p w:rsidR="005914CD" w:rsidRPr="0071677D" w:rsidRDefault="005914CD" w:rsidP="007C2127">
            <w:pPr>
              <w:jc w:val="center"/>
            </w:pPr>
            <w:r w:rsidRPr="0071677D">
              <w:t>Край</w:t>
            </w:r>
          </w:p>
        </w:tc>
        <w:tc>
          <w:tcPr>
            <w:tcW w:w="1105" w:type="dxa"/>
            <w:shd w:val="clear" w:color="auto" w:fill="C6D9F1" w:themeFill="text2" w:themeFillTint="33"/>
          </w:tcPr>
          <w:p w:rsidR="005914CD" w:rsidRPr="0071677D" w:rsidRDefault="005914CD" w:rsidP="007C2127">
            <w:pPr>
              <w:jc w:val="center"/>
            </w:pPr>
            <w:r w:rsidRPr="0071677D">
              <w:t>Школа</w:t>
            </w:r>
          </w:p>
        </w:tc>
        <w:tc>
          <w:tcPr>
            <w:tcW w:w="1863" w:type="dxa"/>
            <w:shd w:val="clear" w:color="auto" w:fill="C6D9F1" w:themeFill="text2" w:themeFillTint="33"/>
          </w:tcPr>
          <w:p w:rsidR="005914CD" w:rsidRPr="0071677D" w:rsidRDefault="005914CD" w:rsidP="007C2127">
            <w:pPr>
              <w:jc w:val="center"/>
            </w:pPr>
            <w:r w:rsidRPr="0071677D">
              <w:t>Муниципалитет</w:t>
            </w:r>
          </w:p>
        </w:tc>
        <w:tc>
          <w:tcPr>
            <w:tcW w:w="1078" w:type="dxa"/>
            <w:shd w:val="clear" w:color="auto" w:fill="C6D9F1" w:themeFill="text2" w:themeFillTint="33"/>
          </w:tcPr>
          <w:p w:rsidR="005914CD" w:rsidRPr="0071677D" w:rsidRDefault="005914CD" w:rsidP="007C2127">
            <w:pPr>
              <w:jc w:val="center"/>
            </w:pPr>
            <w:r w:rsidRPr="0071677D">
              <w:t>Край</w:t>
            </w:r>
          </w:p>
        </w:tc>
      </w:tr>
      <w:tr w:rsidR="005914CD" w:rsidRPr="0071677D" w:rsidTr="005914CD">
        <w:trPr>
          <w:trHeight w:val="272"/>
          <w:jc w:val="center"/>
        </w:trPr>
        <w:tc>
          <w:tcPr>
            <w:tcW w:w="10312" w:type="dxa"/>
            <w:gridSpan w:val="7"/>
            <w:shd w:val="clear" w:color="auto" w:fill="DAEEF3" w:themeFill="accent5" w:themeFillTint="33"/>
          </w:tcPr>
          <w:p w:rsidR="005914CD" w:rsidRPr="0071677D" w:rsidRDefault="005914CD" w:rsidP="007C2127">
            <w:pPr>
              <w:jc w:val="center"/>
            </w:pPr>
            <w:r w:rsidRPr="0071677D">
              <w:t>ВПР-5</w:t>
            </w:r>
          </w:p>
        </w:tc>
      </w:tr>
      <w:tr w:rsidR="005914CD" w:rsidRPr="0071677D" w:rsidTr="005914CD">
        <w:trPr>
          <w:trHeight w:val="308"/>
          <w:jc w:val="center"/>
        </w:trPr>
        <w:tc>
          <w:tcPr>
            <w:tcW w:w="2092" w:type="dxa"/>
            <w:shd w:val="clear" w:color="auto" w:fill="DAEEF3" w:themeFill="accent5" w:themeFillTint="33"/>
          </w:tcPr>
          <w:p w:rsidR="005914CD" w:rsidRPr="0071677D" w:rsidRDefault="005914CD" w:rsidP="007C2127">
            <w:r w:rsidRPr="0071677D">
              <w:t>Математика</w:t>
            </w:r>
          </w:p>
        </w:tc>
        <w:tc>
          <w:tcPr>
            <w:tcW w:w="1228" w:type="dxa"/>
            <w:shd w:val="clear" w:color="auto" w:fill="DAEEF3" w:themeFill="accent5" w:themeFillTint="33"/>
          </w:tcPr>
          <w:p w:rsidR="005914CD" w:rsidRPr="0071677D" w:rsidRDefault="005914CD" w:rsidP="007C2127">
            <w:pPr>
              <w:jc w:val="center"/>
            </w:pPr>
            <w:r w:rsidRPr="0071677D">
              <w:t>90,91</w:t>
            </w:r>
          </w:p>
        </w:tc>
        <w:tc>
          <w:tcPr>
            <w:tcW w:w="1863" w:type="dxa"/>
            <w:shd w:val="clear" w:color="auto" w:fill="DAEEF3" w:themeFill="accent5" w:themeFillTint="33"/>
          </w:tcPr>
          <w:p w:rsidR="005914CD" w:rsidRPr="0071677D" w:rsidRDefault="005914CD" w:rsidP="007C2127">
            <w:pPr>
              <w:jc w:val="center"/>
            </w:pPr>
            <w:r w:rsidRPr="0071677D">
              <w:t>88,51</w:t>
            </w:r>
          </w:p>
        </w:tc>
        <w:tc>
          <w:tcPr>
            <w:tcW w:w="1083" w:type="dxa"/>
            <w:shd w:val="clear" w:color="auto" w:fill="DAEEF3" w:themeFill="accent5" w:themeFillTint="33"/>
          </w:tcPr>
          <w:p w:rsidR="005914CD" w:rsidRPr="0071677D" w:rsidRDefault="005914CD" w:rsidP="007C2127">
            <w:pPr>
              <w:jc w:val="center"/>
            </w:pPr>
            <w:r w:rsidRPr="0071677D">
              <w:t>88,98</w:t>
            </w:r>
          </w:p>
        </w:tc>
        <w:tc>
          <w:tcPr>
            <w:tcW w:w="1105" w:type="dxa"/>
            <w:shd w:val="clear" w:color="auto" w:fill="DAEEF3" w:themeFill="accent5" w:themeFillTint="33"/>
          </w:tcPr>
          <w:p w:rsidR="005914CD" w:rsidRPr="0071677D" w:rsidRDefault="005914CD" w:rsidP="007C2127">
            <w:pPr>
              <w:jc w:val="center"/>
            </w:pPr>
            <w:r w:rsidRPr="0071677D">
              <w:t>46,28</w:t>
            </w:r>
          </w:p>
        </w:tc>
        <w:tc>
          <w:tcPr>
            <w:tcW w:w="1863" w:type="dxa"/>
            <w:shd w:val="clear" w:color="auto" w:fill="DAEEF3" w:themeFill="accent5" w:themeFillTint="33"/>
          </w:tcPr>
          <w:p w:rsidR="005914CD" w:rsidRPr="0071677D" w:rsidRDefault="005914CD" w:rsidP="007C2127">
            <w:pPr>
              <w:jc w:val="center"/>
            </w:pPr>
            <w:r w:rsidRPr="0071677D">
              <w:t>51,49</w:t>
            </w:r>
          </w:p>
        </w:tc>
        <w:tc>
          <w:tcPr>
            <w:tcW w:w="1078" w:type="dxa"/>
            <w:shd w:val="clear" w:color="auto" w:fill="DAEEF3" w:themeFill="accent5" w:themeFillTint="33"/>
          </w:tcPr>
          <w:p w:rsidR="005914CD" w:rsidRPr="0071677D" w:rsidRDefault="005914CD" w:rsidP="007C2127">
            <w:pPr>
              <w:jc w:val="center"/>
            </w:pPr>
            <w:r w:rsidRPr="0071677D">
              <w:t>48,75</w:t>
            </w:r>
          </w:p>
        </w:tc>
      </w:tr>
      <w:tr w:rsidR="005914CD" w:rsidRPr="0071677D" w:rsidTr="005914CD">
        <w:trPr>
          <w:trHeight w:val="203"/>
          <w:jc w:val="center"/>
        </w:trPr>
        <w:tc>
          <w:tcPr>
            <w:tcW w:w="2092" w:type="dxa"/>
            <w:shd w:val="clear" w:color="auto" w:fill="DAEEF3" w:themeFill="accent5" w:themeFillTint="33"/>
          </w:tcPr>
          <w:p w:rsidR="005914CD" w:rsidRPr="0071677D" w:rsidRDefault="005914CD" w:rsidP="007C2127">
            <w:r w:rsidRPr="0071677D">
              <w:t>Русский язык</w:t>
            </w:r>
          </w:p>
        </w:tc>
        <w:tc>
          <w:tcPr>
            <w:tcW w:w="1228" w:type="dxa"/>
            <w:shd w:val="clear" w:color="auto" w:fill="DAEEF3" w:themeFill="accent5" w:themeFillTint="33"/>
          </w:tcPr>
          <w:p w:rsidR="005914CD" w:rsidRPr="0071677D" w:rsidRDefault="005914CD" w:rsidP="007C2127">
            <w:pPr>
              <w:jc w:val="center"/>
            </w:pPr>
            <w:r w:rsidRPr="0071677D">
              <w:t>95</w:t>
            </w:r>
          </w:p>
        </w:tc>
        <w:tc>
          <w:tcPr>
            <w:tcW w:w="1863" w:type="dxa"/>
            <w:shd w:val="clear" w:color="auto" w:fill="DAEEF3" w:themeFill="accent5" w:themeFillTint="33"/>
          </w:tcPr>
          <w:p w:rsidR="005914CD" w:rsidRPr="0071677D" w:rsidRDefault="005914CD" w:rsidP="007C2127">
            <w:pPr>
              <w:jc w:val="center"/>
            </w:pPr>
            <w:r w:rsidRPr="0071677D">
              <w:t>83,04</w:t>
            </w:r>
          </w:p>
        </w:tc>
        <w:tc>
          <w:tcPr>
            <w:tcW w:w="1083" w:type="dxa"/>
            <w:shd w:val="clear" w:color="auto" w:fill="DAEEF3" w:themeFill="accent5" w:themeFillTint="33"/>
          </w:tcPr>
          <w:p w:rsidR="005914CD" w:rsidRPr="0071677D" w:rsidRDefault="005914CD" w:rsidP="007C2127">
            <w:pPr>
              <w:jc w:val="center"/>
            </w:pPr>
            <w:r w:rsidRPr="0071677D">
              <w:t>84,31</w:t>
            </w:r>
          </w:p>
        </w:tc>
        <w:tc>
          <w:tcPr>
            <w:tcW w:w="1105" w:type="dxa"/>
            <w:shd w:val="clear" w:color="auto" w:fill="DAEEF3" w:themeFill="accent5" w:themeFillTint="33"/>
          </w:tcPr>
          <w:p w:rsidR="005914CD" w:rsidRPr="0071677D" w:rsidRDefault="005914CD" w:rsidP="007C2127">
            <w:pPr>
              <w:jc w:val="center"/>
            </w:pPr>
            <w:r w:rsidRPr="0071677D">
              <w:t>57,5</w:t>
            </w:r>
          </w:p>
        </w:tc>
        <w:tc>
          <w:tcPr>
            <w:tcW w:w="1863" w:type="dxa"/>
            <w:shd w:val="clear" w:color="auto" w:fill="DAEEF3" w:themeFill="accent5" w:themeFillTint="33"/>
          </w:tcPr>
          <w:p w:rsidR="005914CD" w:rsidRPr="0071677D" w:rsidRDefault="005914CD" w:rsidP="007C2127">
            <w:pPr>
              <w:jc w:val="center"/>
            </w:pPr>
            <w:r w:rsidRPr="0071677D">
              <w:t>41,96</w:t>
            </w:r>
          </w:p>
        </w:tc>
        <w:tc>
          <w:tcPr>
            <w:tcW w:w="1078" w:type="dxa"/>
            <w:shd w:val="clear" w:color="auto" w:fill="DAEEF3" w:themeFill="accent5" w:themeFillTint="33"/>
          </w:tcPr>
          <w:p w:rsidR="005914CD" w:rsidRPr="0071677D" w:rsidRDefault="005914CD" w:rsidP="007C2127">
            <w:pPr>
              <w:jc w:val="center"/>
            </w:pPr>
            <w:r w:rsidRPr="0071677D">
              <w:t>41,9</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Биология</w:t>
            </w:r>
          </w:p>
        </w:tc>
        <w:tc>
          <w:tcPr>
            <w:tcW w:w="1228" w:type="dxa"/>
            <w:shd w:val="clear" w:color="auto" w:fill="DAEEF3" w:themeFill="accent5" w:themeFillTint="33"/>
          </w:tcPr>
          <w:p w:rsidR="005914CD" w:rsidRPr="0071677D" w:rsidRDefault="005914CD" w:rsidP="007C2127">
            <w:pPr>
              <w:jc w:val="center"/>
            </w:pPr>
            <w:r w:rsidRPr="0071677D">
              <w:t>95,65</w:t>
            </w:r>
          </w:p>
        </w:tc>
        <w:tc>
          <w:tcPr>
            <w:tcW w:w="1863" w:type="dxa"/>
            <w:shd w:val="clear" w:color="auto" w:fill="DAEEF3" w:themeFill="accent5" w:themeFillTint="33"/>
          </w:tcPr>
          <w:p w:rsidR="005914CD" w:rsidRPr="0071677D" w:rsidRDefault="005914CD" w:rsidP="007C2127">
            <w:pPr>
              <w:jc w:val="center"/>
            </w:pPr>
            <w:r w:rsidRPr="0071677D">
              <w:t>87,11</w:t>
            </w:r>
          </w:p>
        </w:tc>
        <w:tc>
          <w:tcPr>
            <w:tcW w:w="1083" w:type="dxa"/>
            <w:shd w:val="clear" w:color="auto" w:fill="DAEEF3" w:themeFill="accent5" w:themeFillTint="33"/>
          </w:tcPr>
          <w:p w:rsidR="005914CD" w:rsidRPr="0071677D" w:rsidRDefault="005914CD" w:rsidP="007C2127">
            <w:pPr>
              <w:jc w:val="center"/>
            </w:pPr>
            <w:r w:rsidRPr="0071677D">
              <w:t>88,31</w:t>
            </w:r>
          </w:p>
        </w:tc>
        <w:tc>
          <w:tcPr>
            <w:tcW w:w="1105" w:type="dxa"/>
            <w:shd w:val="clear" w:color="auto" w:fill="DAEEF3" w:themeFill="accent5" w:themeFillTint="33"/>
          </w:tcPr>
          <w:p w:rsidR="005914CD" w:rsidRPr="0071677D" w:rsidRDefault="005914CD" w:rsidP="007C2127">
            <w:pPr>
              <w:jc w:val="center"/>
            </w:pPr>
            <w:r w:rsidRPr="0071677D">
              <w:t>33,91</w:t>
            </w:r>
          </w:p>
        </w:tc>
        <w:tc>
          <w:tcPr>
            <w:tcW w:w="1863" w:type="dxa"/>
            <w:shd w:val="clear" w:color="auto" w:fill="DAEEF3" w:themeFill="accent5" w:themeFillTint="33"/>
          </w:tcPr>
          <w:p w:rsidR="005914CD" w:rsidRPr="0071677D" w:rsidRDefault="005914CD" w:rsidP="007C2127">
            <w:pPr>
              <w:jc w:val="center"/>
            </w:pPr>
            <w:r w:rsidRPr="0071677D">
              <w:t>43,5</w:t>
            </w:r>
          </w:p>
        </w:tc>
        <w:tc>
          <w:tcPr>
            <w:tcW w:w="1078" w:type="dxa"/>
            <w:shd w:val="clear" w:color="auto" w:fill="DAEEF3" w:themeFill="accent5" w:themeFillTint="33"/>
          </w:tcPr>
          <w:p w:rsidR="005914CD" w:rsidRPr="0071677D" w:rsidRDefault="005914CD" w:rsidP="007C2127">
            <w:pPr>
              <w:jc w:val="center"/>
            </w:pPr>
            <w:r w:rsidRPr="0071677D">
              <w:t>44,84</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История</w:t>
            </w:r>
          </w:p>
        </w:tc>
        <w:tc>
          <w:tcPr>
            <w:tcW w:w="1228" w:type="dxa"/>
            <w:shd w:val="clear" w:color="auto" w:fill="DAEEF3" w:themeFill="accent5" w:themeFillTint="33"/>
          </w:tcPr>
          <w:p w:rsidR="005914CD" w:rsidRPr="0071677D" w:rsidRDefault="005914CD" w:rsidP="007C2127">
            <w:pPr>
              <w:jc w:val="center"/>
            </w:pPr>
            <w:r w:rsidRPr="0071677D">
              <w:t>99,22</w:t>
            </w:r>
          </w:p>
        </w:tc>
        <w:tc>
          <w:tcPr>
            <w:tcW w:w="1863" w:type="dxa"/>
            <w:shd w:val="clear" w:color="auto" w:fill="DAEEF3" w:themeFill="accent5" w:themeFillTint="33"/>
          </w:tcPr>
          <w:p w:rsidR="005914CD" w:rsidRPr="0071677D" w:rsidRDefault="005914CD" w:rsidP="007C2127">
            <w:pPr>
              <w:jc w:val="center"/>
            </w:pPr>
            <w:r w:rsidRPr="0071677D">
              <w:t>90,12</w:t>
            </w:r>
          </w:p>
        </w:tc>
        <w:tc>
          <w:tcPr>
            <w:tcW w:w="1083" w:type="dxa"/>
            <w:shd w:val="clear" w:color="auto" w:fill="DAEEF3" w:themeFill="accent5" w:themeFillTint="33"/>
          </w:tcPr>
          <w:p w:rsidR="005914CD" w:rsidRPr="0071677D" w:rsidRDefault="005914CD" w:rsidP="007C2127">
            <w:pPr>
              <w:jc w:val="center"/>
            </w:pPr>
            <w:r w:rsidRPr="0071677D">
              <w:t>90,02</w:t>
            </w:r>
          </w:p>
        </w:tc>
        <w:tc>
          <w:tcPr>
            <w:tcW w:w="1105" w:type="dxa"/>
            <w:shd w:val="clear" w:color="auto" w:fill="DAEEF3" w:themeFill="accent5" w:themeFillTint="33"/>
          </w:tcPr>
          <w:p w:rsidR="005914CD" w:rsidRPr="0071677D" w:rsidRDefault="005914CD" w:rsidP="007C2127">
            <w:pPr>
              <w:jc w:val="center"/>
            </w:pPr>
            <w:r w:rsidRPr="0071677D">
              <w:t>59,06</w:t>
            </w:r>
          </w:p>
        </w:tc>
        <w:tc>
          <w:tcPr>
            <w:tcW w:w="1863" w:type="dxa"/>
            <w:shd w:val="clear" w:color="auto" w:fill="DAEEF3" w:themeFill="accent5" w:themeFillTint="33"/>
          </w:tcPr>
          <w:p w:rsidR="005914CD" w:rsidRPr="0071677D" w:rsidRDefault="005914CD" w:rsidP="007C2127">
            <w:pPr>
              <w:jc w:val="center"/>
            </w:pPr>
            <w:r w:rsidRPr="0071677D">
              <w:t>51,63</w:t>
            </w:r>
          </w:p>
        </w:tc>
        <w:tc>
          <w:tcPr>
            <w:tcW w:w="1078" w:type="dxa"/>
            <w:shd w:val="clear" w:color="auto" w:fill="DAEEF3" w:themeFill="accent5" w:themeFillTint="33"/>
          </w:tcPr>
          <w:p w:rsidR="005914CD" w:rsidRPr="0071677D" w:rsidRDefault="005914CD" w:rsidP="007C2127">
            <w:pPr>
              <w:jc w:val="center"/>
            </w:pPr>
            <w:r w:rsidRPr="0071677D">
              <w:t>48,32</w:t>
            </w:r>
          </w:p>
        </w:tc>
      </w:tr>
      <w:tr w:rsidR="005914CD" w:rsidRPr="0071677D" w:rsidTr="005914CD">
        <w:trPr>
          <w:jc w:val="center"/>
        </w:trPr>
        <w:tc>
          <w:tcPr>
            <w:tcW w:w="10312" w:type="dxa"/>
            <w:gridSpan w:val="7"/>
            <w:shd w:val="clear" w:color="auto" w:fill="DAEEF3" w:themeFill="accent5" w:themeFillTint="33"/>
          </w:tcPr>
          <w:p w:rsidR="005914CD" w:rsidRPr="0071677D" w:rsidRDefault="005914CD" w:rsidP="007C2127">
            <w:pPr>
              <w:jc w:val="center"/>
            </w:pPr>
            <w:r w:rsidRPr="0071677D">
              <w:t>ВПР-6</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Математика</w:t>
            </w:r>
          </w:p>
        </w:tc>
        <w:tc>
          <w:tcPr>
            <w:tcW w:w="1228" w:type="dxa"/>
            <w:shd w:val="clear" w:color="auto" w:fill="DAEEF3" w:themeFill="accent5" w:themeFillTint="33"/>
          </w:tcPr>
          <w:p w:rsidR="005914CD" w:rsidRPr="0071677D" w:rsidRDefault="005914CD" w:rsidP="007C2127">
            <w:pPr>
              <w:jc w:val="center"/>
            </w:pPr>
            <w:r w:rsidRPr="0071677D">
              <w:t>92,37</w:t>
            </w:r>
          </w:p>
        </w:tc>
        <w:tc>
          <w:tcPr>
            <w:tcW w:w="1863" w:type="dxa"/>
            <w:shd w:val="clear" w:color="auto" w:fill="DAEEF3" w:themeFill="accent5" w:themeFillTint="33"/>
          </w:tcPr>
          <w:p w:rsidR="005914CD" w:rsidRPr="0071677D" w:rsidRDefault="005914CD" w:rsidP="007C2127">
            <w:pPr>
              <w:jc w:val="center"/>
            </w:pPr>
            <w:r w:rsidRPr="0071677D">
              <w:t>79.57</w:t>
            </w:r>
          </w:p>
        </w:tc>
        <w:tc>
          <w:tcPr>
            <w:tcW w:w="1083" w:type="dxa"/>
            <w:shd w:val="clear" w:color="auto" w:fill="DAEEF3" w:themeFill="accent5" w:themeFillTint="33"/>
          </w:tcPr>
          <w:p w:rsidR="005914CD" w:rsidRPr="0071677D" w:rsidRDefault="005914CD" w:rsidP="007C2127">
            <w:pPr>
              <w:jc w:val="center"/>
            </w:pPr>
            <w:r w:rsidRPr="0071677D">
              <w:t>84,06</w:t>
            </w:r>
          </w:p>
        </w:tc>
        <w:tc>
          <w:tcPr>
            <w:tcW w:w="1105" w:type="dxa"/>
            <w:shd w:val="clear" w:color="auto" w:fill="DAEEF3" w:themeFill="accent5" w:themeFillTint="33"/>
          </w:tcPr>
          <w:p w:rsidR="005914CD" w:rsidRPr="0071677D" w:rsidRDefault="005914CD" w:rsidP="007C2127">
            <w:pPr>
              <w:jc w:val="center"/>
            </w:pPr>
            <w:r w:rsidRPr="0071677D">
              <w:t>33,59</w:t>
            </w:r>
          </w:p>
        </w:tc>
        <w:tc>
          <w:tcPr>
            <w:tcW w:w="1863" w:type="dxa"/>
            <w:shd w:val="clear" w:color="auto" w:fill="DAEEF3" w:themeFill="accent5" w:themeFillTint="33"/>
          </w:tcPr>
          <w:p w:rsidR="005914CD" w:rsidRPr="0071677D" w:rsidRDefault="005914CD" w:rsidP="007C2127">
            <w:pPr>
              <w:jc w:val="center"/>
            </w:pPr>
            <w:r w:rsidRPr="0071677D">
              <w:t>31,71</w:t>
            </w:r>
          </w:p>
        </w:tc>
        <w:tc>
          <w:tcPr>
            <w:tcW w:w="1078" w:type="dxa"/>
            <w:shd w:val="clear" w:color="auto" w:fill="DAEEF3" w:themeFill="accent5" w:themeFillTint="33"/>
          </w:tcPr>
          <w:p w:rsidR="005914CD" w:rsidRPr="0071677D" w:rsidRDefault="005914CD" w:rsidP="007C2127">
            <w:pPr>
              <w:jc w:val="center"/>
            </w:pPr>
            <w:r w:rsidRPr="0071677D">
              <w:t>33,62</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Русский язык</w:t>
            </w:r>
          </w:p>
        </w:tc>
        <w:tc>
          <w:tcPr>
            <w:tcW w:w="1228" w:type="dxa"/>
            <w:shd w:val="clear" w:color="auto" w:fill="DAEEF3" w:themeFill="accent5" w:themeFillTint="33"/>
          </w:tcPr>
          <w:p w:rsidR="005914CD" w:rsidRPr="0071677D" w:rsidRDefault="005914CD" w:rsidP="007C2127">
            <w:pPr>
              <w:jc w:val="center"/>
            </w:pPr>
            <w:r w:rsidRPr="0071677D">
              <w:t>88,72</w:t>
            </w:r>
          </w:p>
        </w:tc>
        <w:tc>
          <w:tcPr>
            <w:tcW w:w="1863" w:type="dxa"/>
            <w:shd w:val="clear" w:color="auto" w:fill="DAEEF3" w:themeFill="accent5" w:themeFillTint="33"/>
          </w:tcPr>
          <w:p w:rsidR="005914CD" w:rsidRPr="0071677D" w:rsidRDefault="005914CD" w:rsidP="007C2127">
            <w:pPr>
              <w:jc w:val="center"/>
            </w:pPr>
            <w:r w:rsidRPr="0071677D">
              <w:t>78,79</w:t>
            </w:r>
          </w:p>
        </w:tc>
        <w:tc>
          <w:tcPr>
            <w:tcW w:w="1083" w:type="dxa"/>
            <w:shd w:val="clear" w:color="auto" w:fill="DAEEF3" w:themeFill="accent5" w:themeFillTint="33"/>
          </w:tcPr>
          <w:p w:rsidR="005914CD" w:rsidRPr="0071677D" w:rsidRDefault="005914CD" w:rsidP="007C2127">
            <w:pPr>
              <w:jc w:val="center"/>
            </w:pPr>
            <w:r w:rsidRPr="0071677D">
              <w:t>81,86</w:t>
            </w:r>
          </w:p>
        </w:tc>
        <w:tc>
          <w:tcPr>
            <w:tcW w:w="1105" w:type="dxa"/>
            <w:shd w:val="clear" w:color="auto" w:fill="DAEEF3" w:themeFill="accent5" w:themeFillTint="33"/>
          </w:tcPr>
          <w:p w:rsidR="005914CD" w:rsidRPr="0071677D" w:rsidRDefault="005914CD" w:rsidP="007C2127">
            <w:pPr>
              <w:jc w:val="center"/>
            </w:pPr>
            <w:r w:rsidRPr="0071677D">
              <w:t>49,63</w:t>
            </w:r>
          </w:p>
        </w:tc>
        <w:tc>
          <w:tcPr>
            <w:tcW w:w="1863" w:type="dxa"/>
            <w:shd w:val="clear" w:color="auto" w:fill="DAEEF3" w:themeFill="accent5" w:themeFillTint="33"/>
          </w:tcPr>
          <w:p w:rsidR="005914CD" w:rsidRPr="0071677D" w:rsidRDefault="005914CD" w:rsidP="007C2127">
            <w:pPr>
              <w:jc w:val="center"/>
            </w:pPr>
            <w:r w:rsidRPr="0071677D">
              <w:t>39,92</w:t>
            </w:r>
          </w:p>
        </w:tc>
        <w:tc>
          <w:tcPr>
            <w:tcW w:w="1078" w:type="dxa"/>
            <w:shd w:val="clear" w:color="auto" w:fill="DAEEF3" w:themeFill="accent5" w:themeFillTint="33"/>
          </w:tcPr>
          <w:p w:rsidR="005914CD" w:rsidRPr="0071677D" w:rsidRDefault="005914CD" w:rsidP="007C2127">
            <w:pPr>
              <w:jc w:val="center"/>
            </w:pPr>
            <w:r w:rsidRPr="0071677D">
              <w:t>40</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Биология</w:t>
            </w:r>
          </w:p>
        </w:tc>
        <w:tc>
          <w:tcPr>
            <w:tcW w:w="1228" w:type="dxa"/>
            <w:shd w:val="clear" w:color="auto" w:fill="DAEEF3" w:themeFill="accent5" w:themeFillTint="33"/>
          </w:tcPr>
          <w:p w:rsidR="005914CD" w:rsidRPr="0071677D" w:rsidRDefault="005914CD" w:rsidP="007C2127">
            <w:pPr>
              <w:jc w:val="center"/>
            </w:pPr>
            <w:r w:rsidRPr="0071677D">
              <w:t>91,23</w:t>
            </w:r>
          </w:p>
        </w:tc>
        <w:tc>
          <w:tcPr>
            <w:tcW w:w="1863" w:type="dxa"/>
            <w:shd w:val="clear" w:color="auto" w:fill="DAEEF3" w:themeFill="accent5" w:themeFillTint="33"/>
          </w:tcPr>
          <w:p w:rsidR="005914CD" w:rsidRPr="0071677D" w:rsidRDefault="005914CD" w:rsidP="007C2127">
            <w:pPr>
              <w:jc w:val="center"/>
            </w:pPr>
            <w:r w:rsidRPr="0071677D">
              <w:t>77,22</w:t>
            </w:r>
          </w:p>
        </w:tc>
        <w:tc>
          <w:tcPr>
            <w:tcW w:w="1083" w:type="dxa"/>
            <w:shd w:val="clear" w:color="auto" w:fill="DAEEF3" w:themeFill="accent5" w:themeFillTint="33"/>
          </w:tcPr>
          <w:p w:rsidR="005914CD" w:rsidRPr="0071677D" w:rsidRDefault="005914CD" w:rsidP="007C2127">
            <w:pPr>
              <w:jc w:val="center"/>
            </w:pPr>
            <w:r w:rsidRPr="0071677D">
              <w:t>81,46</w:t>
            </w:r>
          </w:p>
        </w:tc>
        <w:tc>
          <w:tcPr>
            <w:tcW w:w="1105" w:type="dxa"/>
            <w:shd w:val="clear" w:color="auto" w:fill="DAEEF3" w:themeFill="accent5" w:themeFillTint="33"/>
          </w:tcPr>
          <w:p w:rsidR="005914CD" w:rsidRPr="0071677D" w:rsidRDefault="005914CD" w:rsidP="007C2127">
            <w:pPr>
              <w:jc w:val="center"/>
            </w:pPr>
            <w:r w:rsidRPr="0071677D">
              <w:t>31,02</w:t>
            </w:r>
          </w:p>
        </w:tc>
        <w:tc>
          <w:tcPr>
            <w:tcW w:w="1863" w:type="dxa"/>
            <w:shd w:val="clear" w:color="auto" w:fill="DAEEF3" w:themeFill="accent5" w:themeFillTint="33"/>
          </w:tcPr>
          <w:p w:rsidR="005914CD" w:rsidRPr="0071677D" w:rsidRDefault="005914CD" w:rsidP="007C2127">
            <w:pPr>
              <w:jc w:val="center"/>
            </w:pPr>
            <w:r w:rsidRPr="0071677D">
              <w:t>32,38</w:t>
            </w:r>
          </w:p>
        </w:tc>
        <w:tc>
          <w:tcPr>
            <w:tcW w:w="1078" w:type="dxa"/>
            <w:shd w:val="clear" w:color="auto" w:fill="DAEEF3" w:themeFill="accent5" w:themeFillTint="33"/>
          </w:tcPr>
          <w:p w:rsidR="005914CD" w:rsidRPr="0071677D" w:rsidRDefault="005914CD" w:rsidP="007C2127">
            <w:pPr>
              <w:jc w:val="center"/>
            </w:pPr>
            <w:r w:rsidRPr="0071677D">
              <w:t>36,87</w:t>
            </w:r>
          </w:p>
        </w:tc>
      </w:tr>
      <w:tr w:rsidR="005914CD" w:rsidRPr="0071677D" w:rsidTr="005914CD">
        <w:trPr>
          <w:trHeight w:val="270"/>
          <w:jc w:val="center"/>
        </w:trPr>
        <w:tc>
          <w:tcPr>
            <w:tcW w:w="2092" w:type="dxa"/>
            <w:shd w:val="clear" w:color="auto" w:fill="DAEEF3" w:themeFill="accent5" w:themeFillTint="33"/>
          </w:tcPr>
          <w:p w:rsidR="005914CD" w:rsidRPr="0071677D" w:rsidRDefault="005914CD" w:rsidP="007C2127">
            <w:r w:rsidRPr="0071677D">
              <w:t>География</w:t>
            </w:r>
          </w:p>
        </w:tc>
        <w:tc>
          <w:tcPr>
            <w:tcW w:w="1228" w:type="dxa"/>
            <w:shd w:val="clear" w:color="auto" w:fill="DAEEF3" w:themeFill="accent5" w:themeFillTint="33"/>
          </w:tcPr>
          <w:p w:rsidR="005914CD" w:rsidRPr="0071677D" w:rsidRDefault="005914CD" w:rsidP="007C2127">
            <w:pPr>
              <w:jc w:val="center"/>
            </w:pPr>
            <w:r w:rsidRPr="0071677D">
              <w:t>96,25</w:t>
            </w:r>
          </w:p>
        </w:tc>
        <w:tc>
          <w:tcPr>
            <w:tcW w:w="1863" w:type="dxa"/>
            <w:shd w:val="clear" w:color="auto" w:fill="DAEEF3" w:themeFill="accent5" w:themeFillTint="33"/>
          </w:tcPr>
          <w:p w:rsidR="005914CD" w:rsidRPr="0071677D" w:rsidRDefault="005914CD" w:rsidP="007C2127">
            <w:pPr>
              <w:jc w:val="center"/>
            </w:pPr>
            <w:r w:rsidRPr="0071677D">
              <w:t>94,13</w:t>
            </w:r>
          </w:p>
        </w:tc>
        <w:tc>
          <w:tcPr>
            <w:tcW w:w="1083" w:type="dxa"/>
            <w:shd w:val="clear" w:color="auto" w:fill="DAEEF3" w:themeFill="accent5" w:themeFillTint="33"/>
          </w:tcPr>
          <w:p w:rsidR="005914CD" w:rsidRPr="0071677D" w:rsidRDefault="005914CD" w:rsidP="007C2127">
            <w:pPr>
              <w:jc w:val="center"/>
            </w:pPr>
            <w:r w:rsidRPr="0071677D">
              <w:t>94,53</w:t>
            </w:r>
          </w:p>
        </w:tc>
        <w:tc>
          <w:tcPr>
            <w:tcW w:w="1105" w:type="dxa"/>
            <w:shd w:val="clear" w:color="auto" w:fill="DAEEF3" w:themeFill="accent5" w:themeFillTint="33"/>
          </w:tcPr>
          <w:p w:rsidR="005914CD" w:rsidRPr="0071677D" w:rsidRDefault="005914CD" w:rsidP="007C2127">
            <w:pPr>
              <w:jc w:val="center"/>
            </w:pPr>
            <w:r w:rsidRPr="0071677D">
              <w:t>61,25</w:t>
            </w:r>
          </w:p>
        </w:tc>
        <w:tc>
          <w:tcPr>
            <w:tcW w:w="1863" w:type="dxa"/>
            <w:shd w:val="clear" w:color="auto" w:fill="DAEEF3" w:themeFill="accent5" w:themeFillTint="33"/>
          </w:tcPr>
          <w:p w:rsidR="005914CD" w:rsidRPr="0071677D" w:rsidRDefault="005914CD" w:rsidP="007C2127">
            <w:pPr>
              <w:jc w:val="center"/>
            </w:pPr>
            <w:r w:rsidRPr="0071677D">
              <w:t>51,61</w:t>
            </w:r>
          </w:p>
        </w:tc>
        <w:tc>
          <w:tcPr>
            <w:tcW w:w="1078" w:type="dxa"/>
            <w:shd w:val="clear" w:color="auto" w:fill="DAEEF3" w:themeFill="accent5" w:themeFillTint="33"/>
          </w:tcPr>
          <w:p w:rsidR="005914CD" w:rsidRPr="0071677D" w:rsidRDefault="005914CD" w:rsidP="007C2127">
            <w:pPr>
              <w:jc w:val="center"/>
            </w:pPr>
            <w:r w:rsidRPr="0071677D">
              <w:t>50,77</w:t>
            </w:r>
          </w:p>
        </w:tc>
      </w:tr>
      <w:tr w:rsidR="005914CD" w:rsidRPr="0071677D" w:rsidTr="005914CD">
        <w:trPr>
          <w:trHeight w:val="270"/>
          <w:jc w:val="center"/>
        </w:trPr>
        <w:tc>
          <w:tcPr>
            <w:tcW w:w="2092" w:type="dxa"/>
            <w:shd w:val="clear" w:color="auto" w:fill="DAEEF3" w:themeFill="accent5" w:themeFillTint="33"/>
          </w:tcPr>
          <w:p w:rsidR="005914CD" w:rsidRPr="0071677D" w:rsidRDefault="005914CD" w:rsidP="007C2127">
            <w:r w:rsidRPr="0071677D">
              <w:t>История</w:t>
            </w:r>
          </w:p>
        </w:tc>
        <w:tc>
          <w:tcPr>
            <w:tcW w:w="1228" w:type="dxa"/>
            <w:shd w:val="clear" w:color="auto" w:fill="DAEEF3" w:themeFill="accent5" w:themeFillTint="33"/>
          </w:tcPr>
          <w:p w:rsidR="005914CD" w:rsidRPr="0071677D" w:rsidRDefault="005914CD" w:rsidP="007C2127">
            <w:pPr>
              <w:jc w:val="center"/>
            </w:pPr>
            <w:r w:rsidRPr="0071677D">
              <w:t>98,15</w:t>
            </w:r>
          </w:p>
        </w:tc>
        <w:tc>
          <w:tcPr>
            <w:tcW w:w="1863" w:type="dxa"/>
            <w:shd w:val="clear" w:color="auto" w:fill="DAEEF3" w:themeFill="accent5" w:themeFillTint="33"/>
          </w:tcPr>
          <w:p w:rsidR="005914CD" w:rsidRPr="0071677D" w:rsidRDefault="005914CD" w:rsidP="007C2127">
            <w:pPr>
              <w:jc w:val="center"/>
            </w:pPr>
            <w:r w:rsidRPr="0071677D">
              <w:t>90,16</w:t>
            </w:r>
          </w:p>
        </w:tc>
        <w:tc>
          <w:tcPr>
            <w:tcW w:w="1083" w:type="dxa"/>
            <w:shd w:val="clear" w:color="auto" w:fill="DAEEF3" w:themeFill="accent5" w:themeFillTint="33"/>
          </w:tcPr>
          <w:p w:rsidR="005914CD" w:rsidRPr="0071677D" w:rsidRDefault="005914CD" w:rsidP="007C2127">
            <w:pPr>
              <w:jc w:val="center"/>
            </w:pPr>
            <w:r w:rsidRPr="0071677D">
              <w:t>91,02</w:t>
            </w:r>
          </w:p>
        </w:tc>
        <w:tc>
          <w:tcPr>
            <w:tcW w:w="1105" w:type="dxa"/>
            <w:shd w:val="clear" w:color="auto" w:fill="DAEEF3" w:themeFill="accent5" w:themeFillTint="33"/>
          </w:tcPr>
          <w:p w:rsidR="005914CD" w:rsidRPr="0071677D" w:rsidRDefault="005914CD" w:rsidP="007C2127">
            <w:pPr>
              <w:jc w:val="center"/>
            </w:pPr>
            <w:r w:rsidRPr="0071677D">
              <w:t>57,41</w:t>
            </w:r>
          </w:p>
        </w:tc>
        <w:tc>
          <w:tcPr>
            <w:tcW w:w="1863" w:type="dxa"/>
            <w:shd w:val="clear" w:color="auto" w:fill="DAEEF3" w:themeFill="accent5" w:themeFillTint="33"/>
          </w:tcPr>
          <w:p w:rsidR="005914CD" w:rsidRPr="0071677D" w:rsidRDefault="005914CD" w:rsidP="007C2127">
            <w:pPr>
              <w:jc w:val="center"/>
            </w:pPr>
            <w:r w:rsidRPr="0071677D">
              <w:t>39.11</w:t>
            </w:r>
          </w:p>
        </w:tc>
        <w:tc>
          <w:tcPr>
            <w:tcW w:w="1078" w:type="dxa"/>
            <w:shd w:val="clear" w:color="auto" w:fill="DAEEF3" w:themeFill="accent5" w:themeFillTint="33"/>
          </w:tcPr>
          <w:p w:rsidR="005914CD" w:rsidRPr="0071677D" w:rsidRDefault="005914CD" w:rsidP="007C2127">
            <w:pPr>
              <w:jc w:val="center"/>
            </w:pPr>
            <w:r w:rsidRPr="0071677D">
              <w:t>38,39</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Обществознание</w:t>
            </w:r>
          </w:p>
        </w:tc>
        <w:tc>
          <w:tcPr>
            <w:tcW w:w="1228" w:type="dxa"/>
            <w:shd w:val="clear" w:color="auto" w:fill="DAEEF3" w:themeFill="accent5" w:themeFillTint="33"/>
          </w:tcPr>
          <w:p w:rsidR="005914CD" w:rsidRPr="0071677D" w:rsidRDefault="005914CD" w:rsidP="007C2127">
            <w:pPr>
              <w:jc w:val="center"/>
            </w:pPr>
            <w:r w:rsidRPr="0071677D">
              <w:t>92,86</w:t>
            </w:r>
          </w:p>
        </w:tc>
        <w:tc>
          <w:tcPr>
            <w:tcW w:w="1863" w:type="dxa"/>
            <w:shd w:val="clear" w:color="auto" w:fill="DAEEF3" w:themeFill="accent5" w:themeFillTint="33"/>
          </w:tcPr>
          <w:p w:rsidR="005914CD" w:rsidRPr="0071677D" w:rsidRDefault="005914CD" w:rsidP="007C2127">
            <w:pPr>
              <w:jc w:val="center"/>
            </w:pPr>
            <w:r w:rsidRPr="0071677D">
              <w:t>88,37</w:t>
            </w:r>
          </w:p>
        </w:tc>
        <w:tc>
          <w:tcPr>
            <w:tcW w:w="1083" w:type="dxa"/>
            <w:shd w:val="clear" w:color="auto" w:fill="DAEEF3" w:themeFill="accent5" w:themeFillTint="33"/>
          </w:tcPr>
          <w:p w:rsidR="005914CD" w:rsidRPr="0071677D" w:rsidRDefault="005914CD" w:rsidP="007C2127">
            <w:pPr>
              <w:jc w:val="center"/>
            </w:pPr>
            <w:r w:rsidRPr="0071677D">
              <w:t>89,92</w:t>
            </w:r>
          </w:p>
        </w:tc>
        <w:tc>
          <w:tcPr>
            <w:tcW w:w="1105" w:type="dxa"/>
            <w:shd w:val="clear" w:color="auto" w:fill="DAEEF3" w:themeFill="accent5" w:themeFillTint="33"/>
          </w:tcPr>
          <w:p w:rsidR="005914CD" w:rsidRPr="0071677D" w:rsidRDefault="005914CD" w:rsidP="007C2127">
            <w:pPr>
              <w:jc w:val="center"/>
            </w:pPr>
            <w:r w:rsidRPr="0071677D">
              <w:t>63,1</w:t>
            </w:r>
          </w:p>
        </w:tc>
        <w:tc>
          <w:tcPr>
            <w:tcW w:w="1863" w:type="dxa"/>
            <w:shd w:val="clear" w:color="auto" w:fill="DAEEF3" w:themeFill="accent5" w:themeFillTint="33"/>
          </w:tcPr>
          <w:p w:rsidR="005914CD" w:rsidRPr="0071677D" w:rsidRDefault="005914CD" w:rsidP="007C2127">
            <w:pPr>
              <w:jc w:val="center"/>
            </w:pPr>
            <w:r w:rsidRPr="0071677D">
              <w:t>47,42</w:t>
            </w:r>
          </w:p>
        </w:tc>
        <w:tc>
          <w:tcPr>
            <w:tcW w:w="1078" w:type="dxa"/>
            <w:shd w:val="clear" w:color="auto" w:fill="DAEEF3" w:themeFill="accent5" w:themeFillTint="33"/>
          </w:tcPr>
          <w:p w:rsidR="005914CD" w:rsidRPr="0071677D" w:rsidRDefault="005914CD" w:rsidP="007C2127">
            <w:pPr>
              <w:jc w:val="center"/>
            </w:pPr>
            <w:r w:rsidRPr="0071677D">
              <w:t>47,56</w:t>
            </w:r>
          </w:p>
        </w:tc>
      </w:tr>
      <w:tr w:rsidR="005914CD" w:rsidRPr="0071677D" w:rsidTr="005914CD">
        <w:trPr>
          <w:jc w:val="center"/>
        </w:trPr>
        <w:tc>
          <w:tcPr>
            <w:tcW w:w="10312" w:type="dxa"/>
            <w:gridSpan w:val="7"/>
            <w:shd w:val="clear" w:color="auto" w:fill="DAEEF3" w:themeFill="accent5" w:themeFillTint="33"/>
          </w:tcPr>
          <w:p w:rsidR="005914CD" w:rsidRPr="0071677D" w:rsidRDefault="005914CD" w:rsidP="007C2127">
            <w:pPr>
              <w:jc w:val="center"/>
            </w:pPr>
            <w:r w:rsidRPr="0071677D">
              <w:t>ВПР-7</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Математика</w:t>
            </w:r>
          </w:p>
        </w:tc>
        <w:tc>
          <w:tcPr>
            <w:tcW w:w="1228" w:type="dxa"/>
            <w:shd w:val="clear" w:color="auto" w:fill="DAEEF3" w:themeFill="accent5" w:themeFillTint="33"/>
          </w:tcPr>
          <w:p w:rsidR="005914CD" w:rsidRPr="0071677D" w:rsidRDefault="005914CD" w:rsidP="007C2127">
            <w:pPr>
              <w:jc w:val="center"/>
            </w:pPr>
            <w:r w:rsidRPr="0071677D">
              <w:t>90,38</w:t>
            </w:r>
          </w:p>
        </w:tc>
        <w:tc>
          <w:tcPr>
            <w:tcW w:w="1863" w:type="dxa"/>
            <w:shd w:val="clear" w:color="auto" w:fill="DAEEF3" w:themeFill="accent5" w:themeFillTint="33"/>
          </w:tcPr>
          <w:p w:rsidR="005914CD" w:rsidRPr="0071677D" w:rsidRDefault="005914CD" w:rsidP="007C2127">
            <w:pPr>
              <w:jc w:val="center"/>
            </w:pPr>
            <w:r w:rsidRPr="0071677D">
              <w:t>84,1</w:t>
            </w:r>
          </w:p>
        </w:tc>
        <w:tc>
          <w:tcPr>
            <w:tcW w:w="1083" w:type="dxa"/>
            <w:shd w:val="clear" w:color="auto" w:fill="DAEEF3" w:themeFill="accent5" w:themeFillTint="33"/>
          </w:tcPr>
          <w:p w:rsidR="005914CD" w:rsidRPr="0071677D" w:rsidRDefault="005914CD" w:rsidP="007C2127">
            <w:pPr>
              <w:jc w:val="center"/>
            </w:pPr>
            <w:r w:rsidRPr="0071677D">
              <w:t>85,29</w:t>
            </w:r>
          </w:p>
        </w:tc>
        <w:tc>
          <w:tcPr>
            <w:tcW w:w="1105" w:type="dxa"/>
            <w:shd w:val="clear" w:color="auto" w:fill="DAEEF3" w:themeFill="accent5" w:themeFillTint="33"/>
          </w:tcPr>
          <w:p w:rsidR="005914CD" w:rsidRPr="0071677D" w:rsidRDefault="005914CD" w:rsidP="007C2127">
            <w:pPr>
              <w:jc w:val="center"/>
            </w:pPr>
            <w:r w:rsidRPr="0071677D">
              <w:t>30,77</w:t>
            </w:r>
          </w:p>
        </w:tc>
        <w:tc>
          <w:tcPr>
            <w:tcW w:w="1863" w:type="dxa"/>
            <w:shd w:val="clear" w:color="auto" w:fill="DAEEF3" w:themeFill="accent5" w:themeFillTint="33"/>
          </w:tcPr>
          <w:p w:rsidR="005914CD" w:rsidRPr="0071677D" w:rsidRDefault="005914CD" w:rsidP="007C2127">
            <w:pPr>
              <w:jc w:val="center"/>
            </w:pPr>
            <w:r w:rsidRPr="0071677D">
              <w:t>32,45</w:t>
            </w:r>
          </w:p>
        </w:tc>
        <w:tc>
          <w:tcPr>
            <w:tcW w:w="1078" w:type="dxa"/>
            <w:shd w:val="clear" w:color="auto" w:fill="DAEEF3" w:themeFill="accent5" w:themeFillTint="33"/>
          </w:tcPr>
          <w:p w:rsidR="005914CD" w:rsidRPr="0071677D" w:rsidRDefault="005914CD" w:rsidP="007C2127">
            <w:pPr>
              <w:jc w:val="center"/>
            </w:pPr>
            <w:r w:rsidRPr="0071677D">
              <w:t>32,67</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Русский язык</w:t>
            </w:r>
          </w:p>
        </w:tc>
        <w:tc>
          <w:tcPr>
            <w:tcW w:w="1228" w:type="dxa"/>
            <w:shd w:val="clear" w:color="auto" w:fill="DAEEF3" w:themeFill="accent5" w:themeFillTint="33"/>
          </w:tcPr>
          <w:p w:rsidR="005914CD" w:rsidRPr="0071677D" w:rsidRDefault="005914CD" w:rsidP="007C2127">
            <w:pPr>
              <w:jc w:val="center"/>
            </w:pPr>
            <w:r w:rsidRPr="0071677D">
              <w:t>89,36</w:t>
            </w:r>
          </w:p>
        </w:tc>
        <w:tc>
          <w:tcPr>
            <w:tcW w:w="1863" w:type="dxa"/>
            <w:shd w:val="clear" w:color="auto" w:fill="DAEEF3" w:themeFill="accent5" w:themeFillTint="33"/>
          </w:tcPr>
          <w:p w:rsidR="005914CD" w:rsidRPr="0071677D" w:rsidRDefault="005914CD" w:rsidP="007C2127">
            <w:pPr>
              <w:jc w:val="center"/>
            </w:pPr>
            <w:r w:rsidRPr="0071677D">
              <w:t>76,25</w:t>
            </w:r>
          </w:p>
        </w:tc>
        <w:tc>
          <w:tcPr>
            <w:tcW w:w="1083" w:type="dxa"/>
            <w:shd w:val="clear" w:color="auto" w:fill="DAEEF3" w:themeFill="accent5" w:themeFillTint="33"/>
          </w:tcPr>
          <w:p w:rsidR="005914CD" w:rsidRPr="0071677D" w:rsidRDefault="005914CD" w:rsidP="007C2127">
            <w:pPr>
              <w:jc w:val="center"/>
            </w:pPr>
            <w:r w:rsidRPr="0071677D">
              <w:t>79,12</w:t>
            </w:r>
          </w:p>
        </w:tc>
        <w:tc>
          <w:tcPr>
            <w:tcW w:w="1105" w:type="dxa"/>
            <w:shd w:val="clear" w:color="auto" w:fill="DAEEF3" w:themeFill="accent5" w:themeFillTint="33"/>
          </w:tcPr>
          <w:p w:rsidR="005914CD" w:rsidRPr="0071677D" w:rsidRDefault="005914CD" w:rsidP="007C2127">
            <w:pPr>
              <w:jc w:val="center"/>
            </w:pPr>
            <w:r w:rsidRPr="0071677D">
              <w:t>34,04</w:t>
            </w:r>
          </w:p>
        </w:tc>
        <w:tc>
          <w:tcPr>
            <w:tcW w:w="1863" w:type="dxa"/>
            <w:shd w:val="clear" w:color="auto" w:fill="DAEEF3" w:themeFill="accent5" w:themeFillTint="33"/>
          </w:tcPr>
          <w:p w:rsidR="005914CD" w:rsidRPr="0071677D" w:rsidRDefault="005914CD" w:rsidP="007C2127">
            <w:pPr>
              <w:jc w:val="center"/>
            </w:pPr>
            <w:r w:rsidRPr="0071677D">
              <w:t>33,95</w:t>
            </w:r>
          </w:p>
        </w:tc>
        <w:tc>
          <w:tcPr>
            <w:tcW w:w="1078" w:type="dxa"/>
            <w:shd w:val="clear" w:color="auto" w:fill="DAEEF3" w:themeFill="accent5" w:themeFillTint="33"/>
          </w:tcPr>
          <w:p w:rsidR="005914CD" w:rsidRPr="0071677D" w:rsidRDefault="005914CD" w:rsidP="007C2127">
            <w:pPr>
              <w:jc w:val="center"/>
            </w:pPr>
            <w:r w:rsidRPr="0071677D">
              <w:t>34,09</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Биология</w:t>
            </w:r>
          </w:p>
        </w:tc>
        <w:tc>
          <w:tcPr>
            <w:tcW w:w="1228" w:type="dxa"/>
            <w:shd w:val="clear" w:color="auto" w:fill="DAEEF3" w:themeFill="accent5" w:themeFillTint="33"/>
          </w:tcPr>
          <w:p w:rsidR="005914CD" w:rsidRPr="0071677D" w:rsidRDefault="005914CD" w:rsidP="007C2127">
            <w:pPr>
              <w:jc w:val="center"/>
            </w:pPr>
            <w:r w:rsidRPr="0071677D">
              <w:t>100</w:t>
            </w:r>
          </w:p>
        </w:tc>
        <w:tc>
          <w:tcPr>
            <w:tcW w:w="1863" w:type="dxa"/>
            <w:shd w:val="clear" w:color="auto" w:fill="DAEEF3" w:themeFill="accent5" w:themeFillTint="33"/>
          </w:tcPr>
          <w:p w:rsidR="005914CD" w:rsidRPr="0071677D" w:rsidRDefault="005914CD" w:rsidP="007C2127">
            <w:pPr>
              <w:jc w:val="center"/>
            </w:pPr>
            <w:r w:rsidRPr="0071677D">
              <w:t>80,27</w:t>
            </w:r>
          </w:p>
        </w:tc>
        <w:tc>
          <w:tcPr>
            <w:tcW w:w="1083" w:type="dxa"/>
            <w:shd w:val="clear" w:color="auto" w:fill="DAEEF3" w:themeFill="accent5" w:themeFillTint="33"/>
          </w:tcPr>
          <w:p w:rsidR="005914CD" w:rsidRPr="0071677D" w:rsidRDefault="005914CD" w:rsidP="007C2127">
            <w:pPr>
              <w:jc w:val="center"/>
            </w:pPr>
            <w:r w:rsidRPr="0071677D">
              <w:t>83,89</w:t>
            </w:r>
          </w:p>
        </w:tc>
        <w:tc>
          <w:tcPr>
            <w:tcW w:w="1105" w:type="dxa"/>
            <w:shd w:val="clear" w:color="auto" w:fill="DAEEF3" w:themeFill="accent5" w:themeFillTint="33"/>
          </w:tcPr>
          <w:p w:rsidR="005914CD" w:rsidRPr="0071677D" w:rsidRDefault="005914CD" w:rsidP="007C2127">
            <w:pPr>
              <w:jc w:val="center"/>
            </w:pPr>
            <w:r w:rsidRPr="0071677D">
              <w:t>27,27</w:t>
            </w:r>
          </w:p>
        </w:tc>
        <w:tc>
          <w:tcPr>
            <w:tcW w:w="1863" w:type="dxa"/>
            <w:shd w:val="clear" w:color="auto" w:fill="DAEEF3" w:themeFill="accent5" w:themeFillTint="33"/>
          </w:tcPr>
          <w:p w:rsidR="005914CD" w:rsidRPr="0071677D" w:rsidRDefault="005914CD" w:rsidP="007C2127">
            <w:pPr>
              <w:jc w:val="center"/>
            </w:pPr>
            <w:r w:rsidRPr="0071677D">
              <w:t>35,54</w:t>
            </w:r>
          </w:p>
        </w:tc>
        <w:tc>
          <w:tcPr>
            <w:tcW w:w="1078" w:type="dxa"/>
            <w:shd w:val="clear" w:color="auto" w:fill="DAEEF3" w:themeFill="accent5" w:themeFillTint="33"/>
          </w:tcPr>
          <w:p w:rsidR="005914CD" w:rsidRPr="0071677D" w:rsidRDefault="005914CD" w:rsidP="007C2127">
            <w:pPr>
              <w:jc w:val="center"/>
            </w:pPr>
            <w:r w:rsidRPr="0071677D">
              <w:t>35,84</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История</w:t>
            </w:r>
          </w:p>
        </w:tc>
        <w:tc>
          <w:tcPr>
            <w:tcW w:w="1228" w:type="dxa"/>
            <w:shd w:val="clear" w:color="auto" w:fill="DAEEF3" w:themeFill="accent5" w:themeFillTint="33"/>
          </w:tcPr>
          <w:p w:rsidR="005914CD" w:rsidRPr="0071677D" w:rsidRDefault="005914CD" w:rsidP="007C2127">
            <w:pPr>
              <w:jc w:val="center"/>
            </w:pPr>
            <w:r w:rsidRPr="0071677D">
              <w:t>96,55</w:t>
            </w:r>
          </w:p>
        </w:tc>
        <w:tc>
          <w:tcPr>
            <w:tcW w:w="1863" w:type="dxa"/>
            <w:shd w:val="clear" w:color="auto" w:fill="DAEEF3" w:themeFill="accent5" w:themeFillTint="33"/>
          </w:tcPr>
          <w:p w:rsidR="005914CD" w:rsidRPr="0071677D" w:rsidRDefault="005914CD" w:rsidP="007C2127">
            <w:pPr>
              <w:jc w:val="center"/>
            </w:pPr>
            <w:r w:rsidRPr="0071677D">
              <w:t>88,38</w:t>
            </w:r>
          </w:p>
        </w:tc>
        <w:tc>
          <w:tcPr>
            <w:tcW w:w="1083" w:type="dxa"/>
            <w:shd w:val="clear" w:color="auto" w:fill="DAEEF3" w:themeFill="accent5" w:themeFillTint="33"/>
          </w:tcPr>
          <w:p w:rsidR="005914CD" w:rsidRPr="0071677D" w:rsidRDefault="005914CD" w:rsidP="007C2127">
            <w:pPr>
              <w:jc w:val="center"/>
            </w:pPr>
            <w:r w:rsidRPr="0071677D">
              <w:t>89,38</w:t>
            </w:r>
          </w:p>
        </w:tc>
        <w:tc>
          <w:tcPr>
            <w:tcW w:w="1105" w:type="dxa"/>
            <w:shd w:val="clear" w:color="auto" w:fill="DAEEF3" w:themeFill="accent5" w:themeFillTint="33"/>
          </w:tcPr>
          <w:p w:rsidR="005914CD" w:rsidRPr="0071677D" w:rsidRDefault="005914CD" w:rsidP="007C2127">
            <w:pPr>
              <w:jc w:val="center"/>
            </w:pPr>
            <w:r w:rsidRPr="0071677D">
              <w:t>41,38</w:t>
            </w:r>
          </w:p>
        </w:tc>
        <w:tc>
          <w:tcPr>
            <w:tcW w:w="1863" w:type="dxa"/>
            <w:shd w:val="clear" w:color="auto" w:fill="DAEEF3" w:themeFill="accent5" w:themeFillTint="33"/>
          </w:tcPr>
          <w:p w:rsidR="005914CD" w:rsidRPr="0071677D" w:rsidRDefault="005914CD" w:rsidP="007C2127">
            <w:pPr>
              <w:jc w:val="center"/>
            </w:pPr>
            <w:r w:rsidRPr="0071677D">
              <w:t>46,86</w:t>
            </w:r>
          </w:p>
        </w:tc>
        <w:tc>
          <w:tcPr>
            <w:tcW w:w="1078" w:type="dxa"/>
            <w:shd w:val="clear" w:color="auto" w:fill="DAEEF3" w:themeFill="accent5" w:themeFillTint="33"/>
          </w:tcPr>
          <w:p w:rsidR="005914CD" w:rsidRPr="0071677D" w:rsidRDefault="005914CD" w:rsidP="007C2127">
            <w:pPr>
              <w:jc w:val="center"/>
            </w:pPr>
            <w:r w:rsidRPr="0071677D">
              <w:t>43,88</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География</w:t>
            </w:r>
          </w:p>
        </w:tc>
        <w:tc>
          <w:tcPr>
            <w:tcW w:w="1228" w:type="dxa"/>
            <w:shd w:val="clear" w:color="auto" w:fill="DAEEF3" w:themeFill="accent5" w:themeFillTint="33"/>
          </w:tcPr>
          <w:p w:rsidR="005914CD" w:rsidRPr="0071677D" w:rsidRDefault="005914CD" w:rsidP="007C2127">
            <w:pPr>
              <w:jc w:val="center"/>
            </w:pPr>
            <w:r w:rsidRPr="0071677D">
              <w:t>100</w:t>
            </w:r>
          </w:p>
        </w:tc>
        <w:tc>
          <w:tcPr>
            <w:tcW w:w="1863" w:type="dxa"/>
            <w:shd w:val="clear" w:color="auto" w:fill="DAEEF3" w:themeFill="accent5" w:themeFillTint="33"/>
          </w:tcPr>
          <w:p w:rsidR="005914CD" w:rsidRPr="0071677D" w:rsidRDefault="005914CD" w:rsidP="007C2127">
            <w:pPr>
              <w:jc w:val="center"/>
            </w:pPr>
            <w:r w:rsidRPr="0071677D">
              <w:t>78,17</w:t>
            </w:r>
          </w:p>
        </w:tc>
        <w:tc>
          <w:tcPr>
            <w:tcW w:w="1083" w:type="dxa"/>
            <w:shd w:val="clear" w:color="auto" w:fill="DAEEF3" w:themeFill="accent5" w:themeFillTint="33"/>
          </w:tcPr>
          <w:p w:rsidR="005914CD" w:rsidRPr="0071677D" w:rsidRDefault="005914CD" w:rsidP="007C2127">
            <w:pPr>
              <w:jc w:val="center"/>
            </w:pPr>
            <w:r w:rsidRPr="0071677D">
              <w:t>82,53</w:t>
            </w:r>
          </w:p>
        </w:tc>
        <w:tc>
          <w:tcPr>
            <w:tcW w:w="1105" w:type="dxa"/>
            <w:shd w:val="clear" w:color="auto" w:fill="DAEEF3" w:themeFill="accent5" w:themeFillTint="33"/>
          </w:tcPr>
          <w:p w:rsidR="005914CD" w:rsidRPr="0071677D" w:rsidRDefault="005914CD" w:rsidP="007C2127">
            <w:pPr>
              <w:jc w:val="center"/>
            </w:pPr>
            <w:r w:rsidRPr="0071677D">
              <w:t>71,74</w:t>
            </w:r>
          </w:p>
        </w:tc>
        <w:tc>
          <w:tcPr>
            <w:tcW w:w="1863" w:type="dxa"/>
            <w:shd w:val="clear" w:color="auto" w:fill="DAEEF3" w:themeFill="accent5" w:themeFillTint="33"/>
          </w:tcPr>
          <w:p w:rsidR="005914CD" w:rsidRPr="0071677D" w:rsidRDefault="005914CD" w:rsidP="007C2127">
            <w:pPr>
              <w:jc w:val="center"/>
            </w:pPr>
            <w:r w:rsidRPr="0071677D">
              <w:t>25,66</w:t>
            </w:r>
          </w:p>
        </w:tc>
        <w:tc>
          <w:tcPr>
            <w:tcW w:w="1078" w:type="dxa"/>
            <w:shd w:val="clear" w:color="auto" w:fill="DAEEF3" w:themeFill="accent5" w:themeFillTint="33"/>
          </w:tcPr>
          <w:p w:rsidR="005914CD" w:rsidRPr="0071677D" w:rsidRDefault="005914CD" w:rsidP="007C2127">
            <w:pPr>
              <w:jc w:val="center"/>
            </w:pPr>
            <w:r w:rsidRPr="0071677D">
              <w:t>28,84</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Физика</w:t>
            </w:r>
          </w:p>
        </w:tc>
        <w:tc>
          <w:tcPr>
            <w:tcW w:w="1228" w:type="dxa"/>
            <w:shd w:val="clear" w:color="auto" w:fill="DAEEF3" w:themeFill="accent5" w:themeFillTint="33"/>
          </w:tcPr>
          <w:p w:rsidR="005914CD" w:rsidRPr="0071677D" w:rsidRDefault="005914CD" w:rsidP="007C2127">
            <w:pPr>
              <w:jc w:val="center"/>
            </w:pPr>
            <w:r w:rsidRPr="0071677D">
              <w:t>100</w:t>
            </w:r>
          </w:p>
        </w:tc>
        <w:tc>
          <w:tcPr>
            <w:tcW w:w="1863" w:type="dxa"/>
            <w:shd w:val="clear" w:color="auto" w:fill="DAEEF3" w:themeFill="accent5" w:themeFillTint="33"/>
          </w:tcPr>
          <w:p w:rsidR="005914CD" w:rsidRPr="0071677D" w:rsidRDefault="005914CD" w:rsidP="007C2127">
            <w:pPr>
              <w:jc w:val="center"/>
            </w:pPr>
            <w:r w:rsidRPr="0071677D">
              <w:t>83,92</w:t>
            </w:r>
          </w:p>
        </w:tc>
        <w:tc>
          <w:tcPr>
            <w:tcW w:w="1083" w:type="dxa"/>
            <w:shd w:val="clear" w:color="auto" w:fill="DAEEF3" w:themeFill="accent5" w:themeFillTint="33"/>
          </w:tcPr>
          <w:p w:rsidR="005914CD" w:rsidRPr="0071677D" w:rsidRDefault="005914CD" w:rsidP="007C2127">
            <w:pPr>
              <w:jc w:val="center"/>
            </w:pPr>
            <w:r w:rsidRPr="0071677D">
              <w:t>84,29</w:t>
            </w:r>
          </w:p>
        </w:tc>
        <w:tc>
          <w:tcPr>
            <w:tcW w:w="1105" w:type="dxa"/>
            <w:shd w:val="clear" w:color="auto" w:fill="DAEEF3" w:themeFill="accent5" w:themeFillTint="33"/>
          </w:tcPr>
          <w:p w:rsidR="005914CD" w:rsidRPr="0071677D" w:rsidRDefault="005914CD" w:rsidP="007C2127">
            <w:pPr>
              <w:jc w:val="center"/>
            </w:pPr>
            <w:r w:rsidRPr="0071677D">
              <w:t>38,43</w:t>
            </w:r>
          </w:p>
        </w:tc>
        <w:tc>
          <w:tcPr>
            <w:tcW w:w="1863" w:type="dxa"/>
            <w:shd w:val="clear" w:color="auto" w:fill="DAEEF3" w:themeFill="accent5" w:themeFillTint="33"/>
          </w:tcPr>
          <w:p w:rsidR="005914CD" w:rsidRPr="0071677D" w:rsidRDefault="005914CD" w:rsidP="007C2127">
            <w:pPr>
              <w:jc w:val="center"/>
            </w:pPr>
            <w:r w:rsidRPr="0071677D">
              <w:t>34,32</w:t>
            </w:r>
          </w:p>
        </w:tc>
        <w:tc>
          <w:tcPr>
            <w:tcW w:w="1078" w:type="dxa"/>
            <w:shd w:val="clear" w:color="auto" w:fill="DAEEF3" w:themeFill="accent5" w:themeFillTint="33"/>
          </w:tcPr>
          <w:p w:rsidR="005914CD" w:rsidRPr="0071677D" w:rsidRDefault="005914CD" w:rsidP="007C2127">
            <w:pPr>
              <w:jc w:val="center"/>
            </w:pPr>
            <w:r w:rsidRPr="0071677D">
              <w:t>35,28</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Обществознание</w:t>
            </w:r>
          </w:p>
        </w:tc>
        <w:tc>
          <w:tcPr>
            <w:tcW w:w="1228" w:type="dxa"/>
            <w:shd w:val="clear" w:color="auto" w:fill="DAEEF3" w:themeFill="accent5" w:themeFillTint="33"/>
          </w:tcPr>
          <w:p w:rsidR="005914CD" w:rsidRPr="0071677D" w:rsidRDefault="005914CD" w:rsidP="007C2127">
            <w:pPr>
              <w:jc w:val="center"/>
            </w:pPr>
            <w:r w:rsidRPr="0071677D">
              <w:t>91,67</w:t>
            </w:r>
          </w:p>
        </w:tc>
        <w:tc>
          <w:tcPr>
            <w:tcW w:w="1863" w:type="dxa"/>
            <w:shd w:val="clear" w:color="auto" w:fill="DAEEF3" w:themeFill="accent5" w:themeFillTint="33"/>
          </w:tcPr>
          <w:p w:rsidR="005914CD" w:rsidRPr="0071677D" w:rsidRDefault="005914CD" w:rsidP="007C2127">
            <w:pPr>
              <w:jc w:val="center"/>
            </w:pPr>
            <w:r w:rsidRPr="0071677D">
              <w:t>83,98</w:t>
            </w:r>
          </w:p>
        </w:tc>
        <w:tc>
          <w:tcPr>
            <w:tcW w:w="1083" w:type="dxa"/>
            <w:shd w:val="clear" w:color="auto" w:fill="DAEEF3" w:themeFill="accent5" w:themeFillTint="33"/>
          </w:tcPr>
          <w:p w:rsidR="005914CD" w:rsidRPr="0071677D" w:rsidRDefault="005914CD" w:rsidP="007C2127">
            <w:pPr>
              <w:jc w:val="center"/>
            </w:pPr>
            <w:r w:rsidRPr="0071677D">
              <w:t>83,11</w:t>
            </w:r>
          </w:p>
        </w:tc>
        <w:tc>
          <w:tcPr>
            <w:tcW w:w="1105" w:type="dxa"/>
            <w:shd w:val="clear" w:color="auto" w:fill="DAEEF3" w:themeFill="accent5" w:themeFillTint="33"/>
          </w:tcPr>
          <w:p w:rsidR="005914CD" w:rsidRPr="0071677D" w:rsidRDefault="005914CD" w:rsidP="007C2127">
            <w:pPr>
              <w:jc w:val="center"/>
            </w:pPr>
            <w:r w:rsidRPr="0071677D">
              <w:t>58,33</w:t>
            </w:r>
          </w:p>
        </w:tc>
        <w:tc>
          <w:tcPr>
            <w:tcW w:w="1863" w:type="dxa"/>
            <w:shd w:val="clear" w:color="auto" w:fill="DAEEF3" w:themeFill="accent5" w:themeFillTint="33"/>
          </w:tcPr>
          <w:p w:rsidR="005914CD" w:rsidRPr="0071677D" w:rsidRDefault="005914CD" w:rsidP="007C2127">
            <w:pPr>
              <w:jc w:val="center"/>
            </w:pPr>
            <w:r w:rsidRPr="0071677D">
              <w:t>43,73</w:t>
            </w:r>
          </w:p>
        </w:tc>
        <w:tc>
          <w:tcPr>
            <w:tcW w:w="1078" w:type="dxa"/>
            <w:shd w:val="clear" w:color="auto" w:fill="DAEEF3" w:themeFill="accent5" w:themeFillTint="33"/>
          </w:tcPr>
          <w:p w:rsidR="005914CD" w:rsidRPr="0071677D" w:rsidRDefault="005914CD" w:rsidP="007C2127">
            <w:pPr>
              <w:jc w:val="center"/>
            </w:pPr>
            <w:r w:rsidRPr="0071677D">
              <w:t>40,95</w:t>
            </w:r>
          </w:p>
        </w:tc>
      </w:tr>
      <w:tr w:rsidR="005914CD" w:rsidRPr="0071677D" w:rsidTr="005914CD">
        <w:trPr>
          <w:trHeight w:val="332"/>
          <w:jc w:val="center"/>
        </w:trPr>
        <w:tc>
          <w:tcPr>
            <w:tcW w:w="10312" w:type="dxa"/>
            <w:gridSpan w:val="7"/>
            <w:shd w:val="clear" w:color="auto" w:fill="DAEEF3" w:themeFill="accent5" w:themeFillTint="33"/>
          </w:tcPr>
          <w:p w:rsidR="005914CD" w:rsidRPr="0071677D" w:rsidRDefault="005914CD" w:rsidP="007C2127">
            <w:pPr>
              <w:jc w:val="center"/>
            </w:pPr>
            <w:r w:rsidRPr="0071677D">
              <w:t>ВПР-8</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Математика</w:t>
            </w:r>
          </w:p>
        </w:tc>
        <w:tc>
          <w:tcPr>
            <w:tcW w:w="1228" w:type="dxa"/>
            <w:shd w:val="clear" w:color="auto" w:fill="DAEEF3" w:themeFill="accent5" w:themeFillTint="33"/>
          </w:tcPr>
          <w:p w:rsidR="005914CD" w:rsidRPr="0071677D" w:rsidRDefault="005914CD" w:rsidP="007C2127">
            <w:pPr>
              <w:jc w:val="center"/>
            </w:pPr>
            <w:r w:rsidRPr="0071677D">
              <w:t>92,16</w:t>
            </w:r>
          </w:p>
        </w:tc>
        <w:tc>
          <w:tcPr>
            <w:tcW w:w="1863" w:type="dxa"/>
            <w:shd w:val="clear" w:color="auto" w:fill="DAEEF3" w:themeFill="accent5" w:themeFillTint="33"/>
          </w:tcPr>
          <w:p w:rsidR="005914CD" w:rsidRPr="0071677D" w:rsidRDefault="005914CD" w:rsidP="007C2127">
            <w:pPr>
              <w:jc w:val="center"/>
            </w:pPr>
            <w:r w:rsidRPr="0071677D">
              <w:t>85,72</w:t>
            </w:r>
          </w:p>
        </w:tc>
        <w:tc>
          <w:tcPr>
            <w:tcW w:w="1083" w:type="dxa"/>
            <w:shd w:val="clear" w:color="auto" w:fill="DAEEF3" w:themeFill="accent5" w:themeFillTint="33"/>
          </w:tcPr>
          <w:p w:rsidR="005914CD" w:rsidRPr="0071677D" w:rsidRDefault="005914CD" w:rsidP="007C2127">
            <w:pPr>
              <w:jc w:val="center"/>
            </w:pPr>
            <w:r w:rsidRPr="0071677D">
              <w:t>86,65</w:t>
            </w:r>
          </w:p>
        </w:tc>
        <w:tc>
          <w:tcPr>
            <w:tcW w:w="1105" w:type="dxa"/>
            <w:shd w:val="clear" w:color="auto" w:fill="DAEEF3" w:themeFill="accent5" w:themeFillTint="33"/>
          </w:tcPr>
          <w:p w:rsidR="005914CD" w:rsidRPr="0071677D" w:rsidRDefault="005914CD" w:rsidP="007C2127">
            <w:pPr>
              <w:jc w:val="center"/>
            </w:pPr>
            <w:r w:rsidRPr="0071677D">
              <w:t>29,41</w:t>
            </w:r>
          </w:p>
        </w:tc>
        <w:tc>
          <w:tcPr>
            <w:tcW w:w="1863" w:type="dxa"/>
            <w:shd w:val="clear" w:color="auto" w:fill="DAEEF3" w:themeFill="accent5" w:themeFillTint="33"/>
          </w:tcPr>
          <w:p w:rsidR="005914CD" w:rsidRPr="0071677D" w:rsidRDefault="005914CD" w:rsidP="007C2127">
            <w:pPr>
              <w:jc w:val="center"/>
            </w:pPr>
            <w:r w:rsidRPr="0071677D">
              <w:t>23,92</w:t>
            </w:r>
          </w:p>
        </w:tc>
        <w:tc>
          <w:tcPr>
            <w:tcW w:w="1078" w:type="dxa"/>
            <w:shd w:val="clear" w:color="auto" w:fill="DAEEF3" w:themeFill="accent5" w:themeFillTint="33"/>
          </w:tcPr>
          <w:p w:rsidR="005914CD" w:rsidRPr="0071677D" w:rsidRDefault="005914CD" w:rsidP="007C2127">
            <w:pPr>
              <w:jc w:val="center"/>
            </w:pPr>
            <w:r w:rsidRPr="0071677D">
              <w:t>25,54</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Русский язык</w:t>
            </w:r>
          </w:p>
        </w:tc>
        <w:tc>
          <w:tcPr>
            <w:tcW w:w="1228" w:type="dxa"/>
            <w:shd w:val="clear" w:color="auto" w:fill="DAEEF3" w:themeFill="accent5" w:themeFillTint="33"/>
          </w:tcPr>
          <w:p w:rsidR="005914CD" w:rsidRPr="0071677D" w:rsidRDefault="005914CD" w:rsidP="007C2127">
            <w:pPr>
              <w:jc w:val="center"/>
            </w:pPr>
            <w:r w:rsidRPr="0071677D">
              <w:t>92,08</w:t>
            </w:r>
          </w:p>
        </w:tc>
        <w:tc>
          <w:tcPr>
            <w:tcW w:w="1863" w:type="dxa"/>
            <w:shd w:val="clear" w:color="auto" w:fill="DAEEF3" w:themeFill="accent5" w:themeFillTint="33"/>
          </w:tcPr>
          <w:p w:rsidR="005914CD" w:rsidRPr="0071677D" w:rsidRDefault="005914CD" w:rsidP="007C2127">
            <w:pPr>
              <w:jc w:val="center"/>
            </w:pPr>
            <w:r w:rsidRPr="0071677D">
              <w:t>70,51</w:t>
            </w:r>
          </w:p>
        </w:tc>
        <w:tc>
          <w:tcPr>
            <w:tcW w:w="1083" w:type="dxa"/>
            <w:shd w:val="clear" w:color="auto" w:fill="DAEEF3" w:themeFill="accent5" w:themeFillTint="33"/>
          </w:tcPr>
          <w:p w:rsidR="005914CD" w:rsidRPr="0071677D" w:rsidRDefault="005914CD" w:rsidP="007C2127">
            <w:pPr>
              <w:jc w:val="center"/>
            </w:pPr>
            <w:r w:rsidRPr="0071677D">
              <w:t>75,23</w:t>
            </w:r>
          </w:p>
        </w:tc>
        <w:tc>
          <w:tcPr>
            <w:tcW w:w="1105" w:type="dxa"/>
            <w:shd w:val="clear" w:color="auto" w:fill="DAEEF3" w:themeFill="accent5" w:themeFillTint="33"/>
          </w:tcPr>
          <w:p w:rsidR="005914CD" w:rsidRPr="0071677D" w:rsidRDefault="005914CD" w:rsidP="007C2127">
            <w:pPr>
              <w:jc w:val="center"/>
            </w:pPr>
            <w:r w:rsidRPr="0071677D">
              <w:t>47,52</w:t>
            </w:r>
          </w:p>
        </w:tc>
        <w:tc>
          <w:tcPr>
            <w:tcW w:w="1863" w:type="dxa"/>
            <w:shd w:val="clear" w:color="auto" w:fill="DAEEF3" w:themeFill="accent5" w:themeFillTint="33"/>
          </w:tcPr>
          <w:p w:rsidR="005914CD" w:rsidRPr="0071677D" w:rsidRDefault="005914CD" w:rsidP="007C2127">
            <w:pPr>
              <w:jc w:val="center"/>
            </w:pPr>
            <w:r w:rsidRPr="0071677D">
              <w:t>36,54</w:t>
            </w:r>
          </w:p>
        </w:tc>
        <w:tc>
          <w:tcPr>
            <w:tcW w:w="1078" w:type="dxa"/>
            <w:shd w:val="clear" w:color="auto" w:fill="DAEEF3" w:themeFill="accent5" w:themeFillTint="33"/>
          </w:tcPr>
          <w:p w:rsidR="005914CD" w:rsidRPr="0071677D" w:rsidRDefault="005914CD" w:rsidP="007C2127">
            <w:pPr>
              <w:jc w:val="center"/>
            </w:pPr>
            <w:r w:rsidRPr="0071677D">
              <w:t>38,65</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Биология</w:t>
            </w:r>
          </w:p>
        </w:tc>
        <w:tc>
          <w:tcPr>
            <w:tcW w:w="1228" w:type="dxa"/>
            <w:shd w:val="clear" w:color="auto" w:fill="DAEEF3" w:themeFill="accent5" w:themeFillTint="33"/>
          </w:tcPr>
          <w:p w:rsidR="005914CD" w:rsidRPr="0071677D" w:rsidRDefault="005914CD" w:rsidP="007C2127">
            <w:pPr>
              <w:jc w:val="center"/>
            </w:pPr>
            <w:r w:rsidRPr="0071677D">
              <w:t>96,67</w:t>
            </w:r>
          </w:p>
        </w:tc>
        <w:tc>
          <w:tcPr>
            <w:tcW w:w="1863" w:type="dxa"/>
            <w:shd w:val="clear" w:color="auto" w:fill="DAEEF3" w:themeFill="accent5" w:themeFillTint="33"/>
          </w:tcPr>
          <w:p w:rsidR="005914CD" w:rsidRPr="0071677D" w:rsidRDefault="005914CD" w:rsidP="007C2127">
            <w:pPr>
              <w:jc w:val="center"/>
            </w:pPr>
            <w:r w:rsidRPr="0071677D">
              <w:t>81,77</w:t>
            </w:r>
          </w:p>
        </w:tc>
        <w:tc>
          <w:tcPr>
            <w:tcW w:w="1083" w:type="dxa"/>
            <w:shd w:val="clear" w:color="auto" w:fill="DAEEF3" w:themeFill="accent5" w:themeFillTint="33"/>
          </w:tcPr>
          <w:p w:rsidR="005914CD" w:rsidRPr="0071677D" w:rsidRDefault="005914CD" w:rsidP="007C2127">
            <w:pPr>
              <w:jc w:val="center"/>
            </w:pPr>
            <w:r w:rsidRPr="0071677D">
              <w:t>88</w:t>
            </w:r>
          </w:p>
        </w:tc>
        <w:tc>
          <w:tcPr>
            <w:tcW w:w="1105" w:type="dxa"/>
            <w:shd w:val="clear" w:color="auto" w:fill="DAEEF3" w:themeFill="accent5" w:themeFillTint="33"/>
          </w:tcPr>
          <w:p w:rsidR="005914CD" w:rsidRPr="0071677D" w:rsidRDefault="005914CD" w:rsidP="007C2127">
            <w:pPr>
              <w:jc w:val="center"/>
            </w:pPr>
            <w:r w:rsidRPr="0071677D">
              <w:t>20</w:t>
            </w:r>
          </w:p>
        </w:tc>
        <w:tc>
          <w:tcPr>
            <w:tcW w:w="1863" w:type="dxa"/>
            <w:shd w:val="clear" w:color="auto" w:fill="DAEEF3" w:themeFill="accent5" w:themeFillTint="33"/>
          </w:tcPr>
          <w:p w:rsidR="005914CD" w:rsidRPr="0071677D" w:rsidRDefault="005914CD" w:rsidP="007C2127">
            <w:pPr>
              <w:jc w:val="center"/>
            </w:pPr>
            <w:r w:rsidRPr="0071677D">
              <w:t>41,02</w:t>
            </w:r>
          </w:p>
        </w:tc>
        <w:tc>
          <w:tcPr>
            <w:tcW w:w="1078" w:type="dxa"/>
            <w:shd w:val="clear" w:color="auto" w:fill="DAEEF3" w:themeFill="accent5" w:themeFillTint="33"/>
          </w:tcPr>
          <w:p w:rsidR="005914CD" w:rsidRPr="0071677D" w:rsidRDefault="005914CD" w:rsidP="007C2127">
            <w:pPr>
              <w:jc w:val="center"/>
            </w:pPr>
            <w:r w:rsidRPr="0071677D">
              <w:t>43,63</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История</w:t>
            </w:r>
          </w:p>
        </w:tc>
        <w:tc>
          <w:tcPr>
            <w:tcW w:w="1228" w:type="dxa"/>
            <w:shd w:val="clear" w:color="auto" w:fill="DAEEF3" w:themeFill="accent5" w:themeFillTint="33"/>
          </w:tcPr>
          <w:p w:rsidR="005914CD" w:rsidRPr="0071677D" w:rsidRDefault="005914CD" w:rsidP="007C2127">
            <w:pPr>
              <w:jc w:val="center"/>
            </w:pPr>
            <w:r w:rsidRPr="0071677D">
              <w:t>96</w:t>
            </w:r>
          </w:p>
        </w:tc>
        <w:tc>
          <w:tcPr>
            <w:tcW w:w="1863" w:type="dxa"/>
            <w:shd w:val="clear" w:color="auto" w:fill="DAEEF3" w:themeFill="accent5" w:themeFillTint="33"/>
          </w:tcPr>
          <w:p w:rsidR="005914CD" w:rsidRPr="0071677D" w:rsidRDefault="005914CD" w:rsidP="007C2127">
            <w:pPr>
              <w:jc w:val="center"/>
            </w:pPr>
            <w:r w:rsidRPr="0071677D">
              <w:t>88,57</w:t>
            </w:r>
          </w:p>
        </w:tc>
        <w:tc>
          <w:tcPr>
            <w:tcW w:w="1083" w:type="dxa"/>
            <w:shd w:val="clear" w:color="auto" w:fill="DAEEF3" w:themeFill="accent5" w:themeFillTint="33"/>
          </w:tcPr>
          <w:p w:rsidR="005914CD" w:rsidRPr="0071677D" w:rsidRDefault="005914CD" w:rsidP="007C2127">
            <w:pPr>
              <w:jc w:val="center"/>
            </w:pPr>
            <w:r w:rsidRPr="0071677D">
              <w:t>89,28</w:t>
            </w:r>
          </w:p>
        </w:tc>
        <w:tc>
          <w:tcPr>
            <w:tcW w:w="1105" w:type="dxa"/>
            <w:shd w:val="clear" w:color="auto" w:fill="DAEEF3" w:themeFill="accent5" w:themeFillTint="33"/>
          </w:tcPr>
          <w:p w:rsidR="005914CD" w:rsidRPr="0071677D" w:rsidRDefault="005914CD" w:rsidP="007C2127">
            <w:pPr>
              <w:jc w:val="center"/>
            </w:pPr>
            <w:r w:rsidRPr="0071677D">
              <w:t>28</w:t>
            </w:r>
          </w:p>
        </w:tc>
        <w:tc>
          <w:tcPr>
            <w:tcW w:w="1863" w:type="dxa"/>
            <w:shd w:val="clear" w:color="auto" w:fill="DAEEF3" w:themeFill="accent5" w:themeFillTint="33"/>
          </w:tcPr>
          <w:p w:rsidR="005914CD" w:rsidRPr="0071677D" w:rsidRDefault="005914CD" w:rsidP="007C2127">
            <w:pPr>
              <w:jc w:val="center"/>
            </w:pPr>
            <w:r w:rsidRPr="0071677D">
              <w:t>46,05</w:t>
            </w:r>
          </w:p>
        </w:tc>
        <w:tc>
          <w:tcPr>
            <w:tcW w:w="1078" w:type="dxa"/>
            <w:shd w:val="clear" w:color="auto" w:fill="DAEEF3" w:themeFill="accent5" w:themeFillTint="33"/>
          </w:tcPr>
          <w:p w:rsidR="005914CD" w:rsidRPr="0071677D" w:rsidRDefault="005914CD" w:rsidP="007C2127">
            <w:pPr>
              <w:jc w:val="center"/>
            </w:pPr>
            <w:r w:rsidRPr="0071677D">
              <w:t>43,63</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География</w:t>
            </w:r>
          </w:p>
        </w:tc>
        <w:tc>
          <w:tcPr>
            <w:tcW w:w="1228" w:type="dxa"/>
            <w:shd w:val="clear" w:color="auto" w:fill="DAEEF3" w:themeFill="accent5" w:themeFillTint="33"/>
          </w:tcPr>
          <w:p w:rsidR="005914CD" w:rsidRPr="0071677D" w:rsidRDefault="005914CD" w:rsidP="007C2127">
            <w:pPr>
              <w:jc w:val="center"/>
            </w:pPr>
            <w:r w:rsidRPr="0071677D">
              <w:t>100</w:t>
            </w:r>
          </w:p>
        </w:tc>
        <w:tc>
          <w:tcPr>
            <w:tcW w:w="1863" w:type="dxa"/>
            <w:shd w:val="clear" w:color="auto" w:fill="DAEEF3" w:themeFill="accent5" w:themeFillTint="33"/>
          </w:tcPr>
          <w:p w:rsidR="005914CD" w:rsidRPr="0071677D" w:rsidRDefault="005914CD" w:rsidP="007C2127">
            <w:pPr>
              <w:jc w:val="center"/>
            </w:pPr>
            <w:r w:rsidRPr="0071677D">
              <w:t>81,13</w:t>
            </w:r>
          </w:p>
        </w:tc>
        <w:tc>
          <w:tcPr>
            <w:tcW w:w="1083" w:type="dxa"/>
            <w:shd w:val="clear" w:color="auto" w:fill="DAEEF3" w:themeFill="accent5" w:themeFillTint="33"/>
          </w:tcPr>
          <w:p w:rsidR="005914CD" w:rsidRPr="0071677D" w:rsidRDefault="005914CD" w:rsidP="007C2127">
            <w:pPr>
              <w:jc w:val="center"/>
            </w:pPr>
            <w:r w:rsidRPr="0071677D">
              <w:t>83,99</w:t>
            </w:r>
          </w:p>
        </w:tc>
        <w:tc>
          <w:tcPr>
            <w:tcW w:w="1105" w:type="dxa"/>
            <w:shd w:val="clear" w:color="auto" w:fill="DAEEF3" w:themeFill="accent5" w:themeFillTint="33"/>
          </w:tcPr>
          <w:p w:rsidR="005914CD" w:rsidRPr="0071677D" w:rsidRDefault="005914CD" w:rsidP="007C2127">
            <w:pPr>
              <w:jc w:val="center"/>
            </w:pPr>
            <w:r w:rsidRPr="0071677D">
              <w:t>44</w:t>
            </w:r>
          </w:p>
        </w:tc>
        <w:tc>
          <w:tcPr>
            <w:tcW w:w="1863" w:type="dxa"/>
            <w:shd w:val="clear" w:color="auto" w:fill="DAEEF3" w:themeFill="accent5" w:themeFillTint="33"/>
          </w:tcPr>
          <w:p w:rsidR="005914CD" w:rsidRPr="0071677D" w:rsidRDefault="005914CD" w:rsidP="007C2127">
            <w:pPr>
              <w:jc w:val="center"/>
            </w:pPr>
            <w:r w:rsidRPr="0071677D">
              <w:t>26,44</w:t>
            </w:r>
          </w:p>
        </w:tc>
        <w:tc>
          <w:tcPr>
            <w:tcW w:w="1078" w:type="dxa"/>
            <w:shd w:val="clear" w:color="auto" w:fill="DAEEF3" w:themeFill="accent5" w:themeFillTint="33"/>
          </w:tcPr>
          <w:p w:rsidR="005914CD" w:rsidRPr="0071677D" w:rsidRDefault="005914CD" w:rsidP="007C2127">
            <w:pPr>
              <w:jc w:val="center"/>
            </w:pPr>
            <w:r w:rsidRPr="0071677D">
              <w:t>33,56</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lastRenderedPageBreak/>
              <w:t>Обществознание</w:t>
            </w:r>
          </w:p>
        </w:tc>
        <w:tc>
          <w:tcPr>
            <w:tcW w:w="1228" w:type="dxa"/>
            <w:shd w:val="clear" w:color="auto" w:fill="DAEEF3" w:themeFill="accent5" w:themeFillTint="33"/>
          </w:tcPr>
          <w:p w:rsidR="005914CD" w:rsidRPr="0071677D" w:rsidRDefault="005914CD" w:rsidP="007C2127">
            <w:pPr>
              <w:jc w:val="center"/>
            </w:pPr>
            <w:r w:rsidRPr="0071677D">
              <w:t>96</w:t>
            </w:r>
          </w:p>
        </w:tc>
        <w:tc>
          <w:tcPr>
            <w:tcW w:w="1863" w:type="dxa"/>
            <w:shd w:val="clear" w:color="auto" w:fill="DAEEF3" w:themeFill="accent5" w:themeFillTint="33"/>
          </w:tcPr>
          <w:p w:rsidR="005914CD" w:rsidRPr="0071677D" w:rsidRDefault="005914CD" w:rsidP="007C2127">
            <w:pPr>
              <w:jc w:val="center"/>
            </w:pPr>
            <w:r w:rsidRPr="0071677D">
              <w:t>86,54</w:t>
            </w:r>
          </w:p>
        </w:tc>
        <w:tc>
          <w:tcPr>
            <w:tcW w:w="1083" w:type="dxa"/>
            <w:shd w:val="clear" w:color="auto" w:fill="DAEEF3" w:themeFill="accent5" w:themeFillTint="33"/>
          </w:tcPr>
          <w:p w:rsidR="005914CD" w:rsidRPr="0071677D" w:rsidRDefault="005914CD" w:rsidP="007C2127">
            <w:pPr>
              <w:jc w:val="center"/>
            </w:pPr>
            <w:r w:rsidRPr="0071677D">
              <w:t>87,36</w:t>
            </w:r>
          </w:p>
        </w:tc>
        <w:tc>
          <w:tcPr>
            <w:tcW w:w="1105" w:type="dxa"/>
            <w:shd w:val="clear" w:color="auto" w:fill="DAEEF3" w:themeFill="accent5" w:themeFillTint="33"/>
          </w:tcPr>
          <w:p w:rsidR="005914CD" w:rsidRPr="0071677D" w:rsidRDefault="005914CD" w:rsidP="007C2127">
            <w:pPr>
              <w:jc w:val="center"/>
            </w:pPr>
            <w:r w:rsidRPr="0071677D">
              <w:t>46</w:t>
            </w:r>
          </w:p>
        </w:tc>
        <w:tc>
          <w:tcPr>
            <w:tcW w:w="1863" w:type="dxa"/>
            <w:shd w:val="clear" w:color="auto" w:fill="DAEEF3" w:themeFill="accent5" w:themeFillTint="33"/>
          </w:tcPr>
          <w:p w:rsidR="005914CD" w:rsidRPr="0071677D" w:rsidRDefault="005914CD" w:rsidP="007C2127">
            <w:pPr>
              <w:jc w:val="center"/>
            </w:pPr>
            <w:r w:rsidRPr="0071677D">
              <w:t>35,65</w:t>
            </w:r>
          </w:p>
        </w:tc>
        <w:tc>
          <w:tcPr>
            <w:tcW w:w="1078" w:type="dxa"/>
            <w:shd w:val="clear" w:color="auto" w:fill="DAEEF3" w:themeFill="accent5" w:themeFillTint="33"/>
          </w:tcPr>
          <w:p w:rsidR="005914CD" w:rsidRPr="0071677D" w:rsidRDefault="005914CD" w:rsidP="007C2127">
            <w:pPr>
              <w:jc w:val="center"/>
            </w:pPr>
            <w:r w:rsidRPr="0071677D">
              <w:t>36,04</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Физика</w:t>
            </w:r>
          </w:p>
        </w:tc>
        <w:tc>
          <w:tcPr>
            <w:tcW w:w="1228" w:type="dxa"/>
            <w:shd w:val="clear" w:color="auto" w:fill="DAEEF3" w:themeFill="accent5" w:themeFillTint="33"/>
          </w:tcPr>
          <w:p w:rsidR="005914CD" w:rsidRPr="0071677D" w:rsidRDefault="005914CD" w:rsidP="007C2127">
            <w:pPr>
              <w:jc w:val="center"/>
            </w:pPr>
            <w:r w:rsidRPr="0071677D">
              <w:t>100</w:t>
            </w:r>
          </w:p>
        </w:tc>
        <w:tc>
          <w:tcPr>
            <w:tcW w:w="1863" w:type="dxa"/>
            <w:shd w:val="clear" w:color="auto" w:fill="DAEEF3" w:themeFill="accent5" w:themeFillTint="33"/>
          </w:tcPr>
          <w:p w:rsidR="005914CD" w:rsidRPr="0071677D" w:rsidRDefault="005914CD" w:rsidP="007C2127">
            <w:pPr>
              <w:jc w:val="center"/>
            </w:pPr>
            <w:r w:rsidRPr="0071677D">
              <w:t>82,75</w:t>
            </w:r>
          </w:p>
        </w:tc>
        <w:tc>
          <w:tcPr>
            <w:tcW w:w="1083" w:type="dxa"/>
            <w:shd w:val="clear" w:color="auto" w:fill="DAEEF3" w:themeFill="accent5" w:themeFillTint="33"/>
          </w:tcPr>
          <w:p w:rsidR="005914CD" w:rsidRPr="0071677D" w:rsidRDefault="005914CD" w:rsidP="007C2127">
            <w:pPr>
              <w:jc w:val="center"/>
            </w:pPr>
            <w:r w:rsidRPr="0071677D">
              <w:t>84,43</w:t>
            </w:r>
          </w:p>
        </w:tc>
        <w:tc>
          <w:tcPr>
            <w:tcW w:w="1105" w:type="dxa"/>
            <w:shd w:val="clear" w:color="auto" w:fill="DAEEF3" w:themeFill="accent5" w:themeFillTint="33"/>
          </w:tcPr>
          <w:p w:rsidR="005914CD" w:rsidRPr="0071677D" w:rsidRDefault="005914CD" w:rsidP="007C2127">
            <w:pPr>
              <w:jc w:val="center"/>
            </w:pPr>
            <w:r w:rsidRPr="0071677D">
              <w:t>16,64</w:t>
            </w:r>
          </w:p>
        </w:tc>
        <w:tc>
          <w:tcPr>
            <w:tcW w:w="1863" w:type="dxa"/>
            <w:shd w:val="clear" w:color="auto" w:fill="DAEEF3" w:themeFill="accent5" w:themeFillTint="33"/>
          </w:tcPr>
          <w:p w:rsidR="005914CD" w:rsidRPr="0071677D" w:rsidRDefault="005914CD" w:rsidP="007C2127">
            <w:pPr>
              <w:jc w:val="center"/>
            </w:pPr>
            <w:r w:rsidRPr="0071677D">
              <w:t>31,45</w:t>
            </w:r>
          </w:p>
        </w:tc>
        <w:tc>
          <w:tcPr>
            <w:tcW w:w="1078" w:type="dxa"/>
            <w:shd w:val="clear" w:color="auto" w:fill="DAEEF3" w:themeFill="accent5" w:themeFillTint="33"/>
          </w:tcPr>
          <w:p w:rsidR="005914CD" w:rsidRPr="0071677D" w:rsidRDefault="005914CD" w:rsidP="007C2127">
            <w:pPr>
              <w:jc w:val="center"/>
            </w:pPr>
            <w:r w:rsidRPr="0071677D">
              <w:t>44,88</w:t>
            </w:r>
          </w:p>
        </w:tc>
      </w:tr>
      <w:tr w:rsidR="005914CD" w:rsidRPr="0071677D" w:rsidTr="005914CD">
        <w:trPr>
          <w:jc w:val="center"/>
        </w:trPr>
        <w:tc>
          <w:tcPr>
            <w:tcW w:w="2092" w:type="dxa"/>
            <w:shd w:val="clear" w:color="auto" w:fill="DAEEF3" w:themeFill="accent5" w:themeFillTint="33"/>
          </w:tcPr>
          <w:p w:rsidR="005914CD" w:rsidRPr="0071677D" w:rsidRDefault="005914CD" w:rsidP="007C2127">
            <w:r w:rsidRPr="0071677D">
              <w:t>Химия</w:t>
            </w:r>
          </w:p>
        </w:tc>
        <w:tc>
          <w:tcPr>
            <w:tcW w:w="1228" w:type="dxa"/>
            <w:shd w:val="clear" w:color="auto" w:fill="DAEEF3" w:themeFill="accent5" w:themeFillTint="33"/>
          </w:tcPr>
          <w:p w:rsidR="005914CD" w:rsidRPr="0071677D" w:rsidRDefault="005914CD" w:rsidP="007C2127">
            <w:pPr>
              <w:jc w:val="center"/>
            </w:pPr>
            <w:r w:rsidRPr="0071677D">
              <w:t>95,74</w:t>
            </w:r>
          </w:p>
        </w:tc>
        <w:tc>
          <w:tcPr>
            <w:tcW w:w="1863" w:type="dxa"/>
            <w:shd w:val="clear" w:color="auto" w:fill="DAEEF3" w:themeFill="accent5" w:themeFillTint="33"/>
          </w:tcPr>
          <w:p w:rsidR="005914CD" w:rsidRPr="0071677D" w:rsidRDefault="005914CD" w:rsidP="007C2127">
            <w:pPr>
              <w:jc w:val="center"/>
            </w:pPr>
            <w:r w:rsidRPr="0071677D">
              <w:t>92,74</w:t>
            </w:r>
          </w:p>
        </w:tc>
        <w:tc>
          <w:tcPr>
            <w:tcW w:w="1083" w:type="dxa"/>
            <w:shd w:val="clear" w:color="auto" w:fill="DAEEF3" w:themeFill="accent5" w:themeFillTint="33"/>
          </w:tcPr>
          <w:p w:rsidR="005914CD" w:rsidRPr="0071677D" w:rsidRDefault="005914CD" w:rsidP="007C2127">
            <w:pPr>
              <w:jc w:val="center"/>
            </w:pPr>
            <w:r w:rsidRPr="0071677D">
              <w:t>93,25</w:t>
            </w:r>
          </w:p>
        </w:tc>
        <w:tc>
          <w:tcPr>
            <w:tcW w:w="1105" w:type="dxa"/>
            <w:shd w:val="clear" w:color="auto" w:fill="DAEEF3" w:themeFill="accent5" w:themeFillTint="33"/>
          </w:tcPr>
          <w:p w:rsidR="005914CD" w:rsidRPr="0071677D" w:rsidRDefault="005914CD" w:rsidP="007C2127">
            <w:pPr>
              <w:jc w:val="center"/>
            </w:pPr>
            <w:r w:rsidRPr="0071677D">
              <w:t>59,58</w:t>
            </w:r>
          </w:p>
        </w:tc>
        <w:tc>
          <w:tcPr>
            <w:tcW w:w="1863" w:type="dxa"/>
            <w:shd w:val="clear" w:color="auto" w:fill="DAEEF3" w:themeFill="accent5" w:themeFillTint="33"/>
          </w:tcPr>
          <w:p w:rsidR="005914CD" w:rsidRPr="0071677D" w:rsidRDefault="005914CD" w:rsidP="007C2127">
            <w:pPr>
              <w:jc w:val="center"/>
            </w:pPr>
            <w:r w:rsidRPr="0071677D">
              <w:t>57,19</w:t>
            </w:r>
          </w:p>
        </w:tc>
        <w:tc>
          <w:tcPr>
            <w:tcW w:w="1078" w:type="dxa"/>
            <w:shd w:val="clear" w:color="auto" w:fill="DAEEF3" w:themeFill="accent5" w:themeFillTint="33"/>
          </w:tcPr>
          <w:p w:rsidR="005914CD" w:rsidRPr="0071677D" w:rsidRDefault="005914CD" w:rsidP="007C2127">
            <w:pPr>
              <w:jc w:val="center"/>
            </w:pPr>
            <w:r w:rsidRPr="0071677D">
              <w:t>58,44</w:t>
            </w:r>
          </w:p>
        </w:tc>
      </w:tr>
    </w:tbl>
    <w:p w:rsidR="005914CD" w:rsidRPr="0071677D" w:rsidRDefault="005914CD" w:rsidP="005914CD">
      <w:pPr>
        <w:ind w:firstLine="708"/>
        <w:jc w:val="both"/>
        <w:rPr>
          <w:rFonts w:eastAsiaTheme="minorHAnsi"/>
        </w:rPr>
      </w:pPr>
    </w:p>
    <w:p w:rsidR="005914CD" w:rsidRPr="0071677D" w:rsidRDefault="005914CD" w:rsidP="005914CD">
      <w:pPr>
        <w:ind w:firstLine="709"/>
        <w:jc w:val="both"/>
        <w:rPr>
          <w:rFonts w:eastAsiaTheme="minorHAnsi"/>
          <w:b/>
          <w:u w:val="single"/>
        </w:rPr>
      </w:pPr>
    </w:p>
    <w:p w:rsidR="005914CD" w:rsidRPr="0071677D" w:rsidRDefault="005914CD" w:rsidP="005914CD">
      <w:pPr>
        <w:ind w:firstLine="708"/>
      </w:pPr>
      <w:r w:rsidRPr="0071677D">
        <w:t xml:space="preserve">Доля справившихся с ВПР в школе выше, чем по городу и краю от 3 до 20%, в среднем на 10%.  Но учеников показавших повышенный и высокий уровень в нашей школе по отдельным предметам намного ниже, чем в городе и крае. Математика от 2 до 5%, биология от 1 до 20%. История 5 и 6 классы написали </w:t>
      </w:r>
      <w:proofErr w:type="gramStart"/>
      <w:r w:rsidRPr="0071677D">
        <w:t>лучше</w:t>
      </w:r>
      <w:proofErr w:type="gramEnd"/>
      <w:r w:rsidRPr="0071677D">
        <w:t xml:space="preserve"> чем город и край, а в 7 классах на 5,5% ниже, в 8 на 18% хуже, чем город. Физику в 8 классах на 15% ниже, чем город и на 28,2% ниже края.</w:t>
      </w:r>
    </w:p>
    <w:p w:rsidR="005914CD" w:rsidRPr="0071677D" w:rsidRDefault="005914CD" w:rsidP="005914CD">
      <w:pPr>
        <w:ind w:firstLine="708"/>
        <w:rPr>
          <w:noProof/>
        </w:rPr>
      </w:pPr>
      <w:r w:rsidRPr="0071677D">
        <w:rPr>
          <w:u w:val="single"/>
        </w:rPr>
        <w:t>Русский язык</w:t>
      </w:r>
      <w:r w:rsidRPr="0071677D">
        <w:t xml:space="preserve"> в обязательном порядке писали все ученики с 4 по 8 классы. По графику, русский язык писали в апреле. Справились с работой в целом лучше, чем в прошлом году (+2%).  Если в 2023 году  каждый третий ученик в 6-7 классах написал а «2», то в этом самый большой процент не освоивших стандарт -  12,2% - четвертый класс. 5 классы -5%, 6 -11,28%. 7 классы- 10,64% и 8 классы двойки получили 7,92% обучающихся. Подтвердили оценки: 4 класс- 59%, 5- 91%, 6 -79, 7 – 89 и 8 классы -86%. </w:t>
      </w:r>
    </w:p>
    <w:p w:rsidR="005914CD" w:rsidRPr="0071677D" w:rsidRDefault="005914CD" w:rsidP="005914CD">
      <w:pPr>
        <w:ind w:firstLine="708"/>
      </w:pPr>
      <w:r w:rsidRPr="0071677D">
        <w:rPr>
          <w:u w:val="single"/>
        </w:rPr>
        <w:t>Математику</w:t>
      </w:r>
      <w:r w:rsidRPr="0071677D">
        <w:t xml:space="preserve"> писали также в апреле.  По сравнению с прошлым годом на 1% снизилось количество обучающихся освоивших стандарт.  В 4 классах 2,99% учеников написали на двойку, в 5 классах – 9,09%, в 6 классах – 7,63%, в 7 классах  - 9,62%, в 8 – 7,84% не справились с базовым уровнем. Низкое качество в 7 и 8 классах, в среднем 30%.</w:t>
      </w:r>
    </w:p>
    <w:p w:rsidR="005914CD" w:rsidRPr="0071677D" w:rsidRDefault="005914CD" w:rsidP="005914CD">
      <w:pPr>
        <w:ind w:firstLine="708"/>
        <w:rPr>
          <w:noProof/>
        </w:rPr>
      </w:pPr>
      <w:r w:rsidRPr="0071677D">
        <w:rPr>
          <w:u w:val="single"/>
        </w:rPr>
        <w:t>Биологию</w:t>
      </w:r>
      <w:r w:rsidRPr="0071677D">
        <w:t xml:space="preserve"> писали в апреле. Все 5кл.,6в,6д,7а,7б,8б</w:t>
      </w:r>
      <w:r w:rsidRPr="0071677D">
        <w:rPr>
          <w:noProof/>
        </w:rPr>
        <w:t xml:space="preserve">  - девять классов. Самое большое количество двоек в 6 классах – 8,77%, в прошлом году они учились в 5 классах, и в 5 классах было больше всего двоек. но у нас меньше, чем погороду и краю, но больше,, чем по стране. Троек у нас во всех классах больше, чем по городу, краю и стране, соответственно «четверок « и «пятерок» меньше, в 6,7  классах пятерок нет.</w:t>
      </w:r>
    </w:p>
    <w:p w:rsidR="005914CD" w:rsidRPr="0071677D" w:rsidRDefault="005914CD" w:rsidP="005914CD">
      <w:r w:rsidRPr="0071677D">
        <w:t xml:space="preserve">У нас во всех классах качество низкое, самое низкое  в 8 классах – 20%. Это меньше, че по городу, краю и стране. Но успеваемость  у нас выше,  чем в  городе, крае. И процент обучающихся, подтвердивших </w:t>
      </w:r>
      <w:proofErr w:type="gramStart"/>
      <w:r w:rsidRPr="0071677D">
        <w:t>оценки,  у</w:t>
      </w:r>
      <w:proofErr w:type="gramEnd"/>
      <w:r w:rsidRPr="0071677D">
        <w:t xml:space="preserve"> нас выше городского и краевого уровня. Подтвердили оценки в 6 классах только 63% обучающихся, низкий результат, но в городе всего 35.74%, в крае 45.24%. </w:t>
      </w:r>
    </w:p>
    <w:p w:rsidR="005914CD" w:rsidRPr="0071677D" w:rsidRDefault="005914CD" w:rsidP="005914CD">
      <w:pPr>
        <w:ind w:firstLine="708"/>
      </w:pPr>
      <w:r w:rsidRPr="0071677D">
        <w:rPr>
          <w:u w:val="single"/>
        </w:rPr>
        <w:t>Историю</w:t>
      </w:r>
      <w:r w:rsidRPr="0071677D">
        <w:t xml:space="preserve">  писали в марте. Пятые классы писали все ученики, плюс  6б, 6г,7б, 8г классы. Всего 8 классов. </w:t>
      </w:r>
      <w:r w:rsidRPr="0071677D">
        <w:rPr>
          <w:noProof/>
        </w:rPr>
        <w:t xml:space="preserve">Во всех классах  есть ученики не усвоившие срандарт. В 5х – 0,79%, в 6 классах  -1,85%, в 7 – 3,45%. В 8 -  4%. Качество в 5 и 6классах выше городского и краевого уровня, в 7 и 8 ниже, причем в 8 ниже на 18% по сравнению с городом.  </w:t>
      </w:r>
      <w:r w:rsidRPr="0071677D">
        <w:t>Наименьшие отклонения в расхождениях между отметками по журналу учащихся и результатами ВПР у обучающихся 6,</w:t>
      </w:r>
      <w:proofErr w:type="gramStart"/>
      <w:r w:rsidRPr="0071677D">
        <w:t>7  и</w:t>
      </w:r>
      <w:proofErr w:type="gramEnd"/>
      <w:r w:rsidRPr="0071677D">
        <w:t xml:space="preserve"> 8 классах. В 5 классах только 77% учеников подтвердили результат, но это на 22% выше городского и краевого уровня.</w:t>
      </w:r>
    </w:p>
    <w:p w:rsidR="005914CD" w:rsidRPr="0071677D" w:rsidRDefault="005914CD" w:rsidP="005914CD">
      <w:pPr>
        <w:ind w:firstLine="708"/>
      </w:pPr>
      <w:r w:rsidRPr="0071677D">
        <w:rPr>
          <w:u w:val="single"/>
        </w:rPr>
        <w:t xml:space="preserve">Обществознание </w:t>
      </w:r>
      <w:r w:rsidRPr="0071677D">
        <w:t xml:space="preserve">  писали в апреле. Шестые, седьмые и восьмые классы по случайному выбору. Итого писали 7 классов - 6а,6в,6д,7в,7г,8а,8в. Справились с работой в 6 классах -92,86% обучающихся, в 7 -91,67%, в 8 классах  -96% . В среднем выше города и края на 10%. Качество по обществознанию также выше городского и краевого уровня: в 6 классах на 16%, в 7 на 15%, в 8 на 2,5 %.</w:t>
      </w:r>
    </w:p>
    <w:p w:rsidR="005914CD" w:rsidRPr="0071677D" w:rsidRDefault="005914CD" w:rsidP="005914CD">
      <w:r w:rsidRPr="0071677D">
        <w:rPr>
          <w:noProof/>
        </w:rPr>
        <w:t xml:space="preserve"> Подтвердили оценки в 6 классах -70,24% обучающихся. В городе 45%. В 7 класах -96%, в городе 48,8. В 8 классах -90% в городе 54.</w:t>
      </w:r>
    </w:p>
    <w:p w:rsidR="005914CD" w:rsidRPr="0071677D" w:rsidRDefault="005914CD" w:rsidP="005914CD">
      <w:pPr>
        <w:ind w:firstLine="708"/>
      </w:pPr>
      <w:r w:rsidRPr="0071677D">
        <w:rPr>
          <w:u w:val="single"/>
        </w:rPr>
        <w:t xml:space="preserve">Химию   </w:t>
      </w:r>
      <w:r w:rsidRPr="0071677D">
        <w:t>писали 8а и 8в классы. Из 60 по списку – 47 учеников присутствовали на ВПР - 78,34% .</w:t>
      </w:r>
    </w:p>
    <w:p w:rsidR="005914CD" w:rsidRPr="0071677D" w:rsidRDefault="005914CD" w:rsidP="005914CD">
      <w:pPr>
        <w:rPr>
          <w:noProof/>
        </w:rPr>
      </w:pPr>
      <w:r w:rsidRPr="0071677D">
        <w:rPr>
          <w:noProof/>
        </w:rPr>
        <w:t>В нашей школе не справились с работой 4,26%  учеников, это меньше, чем в городе на 3%,  чем в крае на 2,5%,  по стране на 0,4%. Качество у нас – 59,58%, чуть выше городского на 2,39% и краевого на 1,14%.Подтвердили оценки у нас 74,47% в городе 59% в крае 64%. Химию в этом году написали лучше, чем в прошлом.</w:t>
      </w:r>
    </w:p>
    <w:p w:rsidR="005914CD" w:rsidRPr="0071677D" w:rsidRDefault="005914CD" w:rsidP="005914CD">
      <w:pPr>
        <w:ind w:firstLine="708"/>
      </w:pPr>
      <w:r w:rsidRPr="0071677D">
        <w:rPr>
          <w:u w:val="single"/>
        </w:rPr>
        <w:lastRenderedPageBreak/>
        <w:t xml:space="preserve">Географию </w:t>
      </w:r>
      <w:r w:rsidRPr="0071677D">
        <w:t>писали в мае и апреле.  6,7, 8 классы путем случайного выбора: 6а,6б,6г,7а,8б, всего 5 классов.</w:t>
      </w:r>
      <w:r w:rsidRPr="0071677D">
        <w:rPr>
          <w:noProof/>
        </w:rPr>
        <w:t xml:space="preserve">  Двойки есть только в шестых классах. В 7 и 8 классах все обучающиеся справились с ВПР. Качество в 6 классах выше города на 9%, в 7 на 45,77%, в 8 на 17%. Подтвердили оценки в 6 классах – 93,75%, в 7 и 8 классах -100%.</w:t>
      </w:r>
      <w:r w:rsidRPr="0071677D">
        <w:tab/>
      </w:r>
    </w:p>
    <w:p w:rsidR="005914CD" w:rsidRPr="0071677D" w:rsidRDefault="005914CD" w:rsidP="005914CD">
      <w:pPr>
        <w:ind w:firstLine="708"/>
      </w:pPr>
      <w:r w:rsidRPr="0071677D">
        <w:rPr>
          <w:u w:val="single"/>
        </w:rPr>
        <w:t xml:space="preserve">Физику  </w:t>
      </w:r>
      <w:r w:rsidRPr="0071677D">
        <w:t>писали в апреле. Путем случайного выбора - 7в,7г, 8г, соответственно 3 класса.  Из 66 обучающихся в 7 классах присутствовали 46 учеников, в 8г из 29 – 24 ученика. Все обучающиеся справились с работой, неуспевающих нет. Качество в 7 классах – 38%, на 4% выше города и на 3% выше края. Подтвердили оценки в 7 классах - 93% учеников, в 8г – 100%.</w:t>
      </w:r>
    </w:p>
    <w:p w:rsidR="005914CD" w:rsidRPr="0071677D" w:rsidRDefault="005914CD" w:rsidP="005914CD">
      <w:pPr>
        <w:rPr>
          <w:b/>
        </w:rPr>
      </w:pPr>
      <w:r w:rsidRPr="0071677D">
        <w:rPr>
          <w:b/>
        </w:rPr>
        <w:t>Предложения:</w:t>
      </w:r>
    </w:p>
    <w:p w:rsidR="005914CD" w:rsidRPr="0071677D" w:rsidRDefault="005914CD" w:rsidP="005914CD">
      <w:r w:rsidRPr="0071677D">
        <w:t xml:space="preserve">1.На заседаниях М.О. провести содержательный анализ выполнения работ ВПР, выявить общие проблемы и наметить пути устранения. </w:t>
      </w:r>
    </w:p>
    <w:p w:rsidR="005914CD" w:rsidRPr="0071677D" w:rsidRDefault="005914CD" w:rsidP="005914CD">
      <w:r w:rsidRPr="0071677D">
        <w:t>2.На уроках запланировать работу с блоками НОО и ООП, вызвавших у учеников наибольшие затруднения.</w:t>
      </w:r>
    </w:p>
    <w:p w:rsidR="005914CD" w:rsidRPr="0071677D" w:rsidRDefault="005914CD" w:rsidP="005914CD">
      <w:r w:rsidRPr="0071677D">
        <w:t>3.Не все задания проверочной работы были выполнены более 50% учащихся всех классов ОО, это означает, что необходимо провести анализ причин снижения решаемости этих заданий, предусмотреть часы на повторение «западающих» у участников тем;</w:t>
      </w:r>
    </w:p>
    <w:p w:rsidR="005914CD" w:rsidRPr="0071677D" w:rsidRDefault="005914CD" w:rsidP="005914CD">
      <w:r w:rsidRPr="0071677D">
        <w:t>4.В качестве результата проведенного анализа на основании представленных выводов Руководителям М.О. составить комплекс мер («дорожную карту») на следующий учебный год по повышению объективности проведения и проверки работ учащихся и по ликвидации допущенных обучающимися типичных ошибок при выполнении заданий ВПР.</w:t>
      </w:r>
    </w:p>
    <w:p w:rsidR="005914CD" w:rsidRPr="00272EC2" w:rsidRDefault="005914CD" w:rsidP="00272EC2">
      <w:r w:rsidRPr="0071677D">
        <w:t>5. Классным руководителям 7 и 8 классов усилить работу по предупреждению пропусков уроков учен</w:t>
      </w:r>
      <w:r w:rsidR="00272EC2">
        <w:t>иками без уважительной причины.</w:t>
      </w:r>
    </w:p>
    <w:p w:rsidR="003D592D" w:rsidRPr="00082C2D" w:rsidRDefault="003D592D" w:rsidP="005D4811">
      <w:pPr>
        <w:tabs>
          <w:tab w:val="left" w:pos="1534"/>
        </w:tabs>
        <w:spacing w:line="276" w:lineRule="auto"/>
        <w:ind w:right="260"/>
        <w:jc w:val="both"/>
        <w:rPr>
          <w:rFonts w:eastAsia="Calibri"/>
          <w:b/>
          <w:i/>
          <w:lang w:eastAsia="en-US"/>
        </w:rPr>
      </w:pPr>
    </w:p>
    <w:p w:rsidR="008B4C01" w:rsidRDefault="00D5420B" w:rsidP="00D5420B">
      <w:pPr>
        <w:tabs>
          <w:tab w:val="left" w:pos="1534"/>
        </w:tabs>
        <w:spacing w:line="276" w:lineRule="auto"/>
        <w:ind w:right="260"/>
        <w:jc w:val="center"/>
        <w:rPr>
          <w:b/>
          <w:i/>
        </w:rPr>
      </w:pPr>
      <w:r>
        <w:rPr>
          <w:b/>
          <w:i/>
        </w:rPr>
        <w:t>УЧАСТИЕ ОБУЧАЮЩИХСЯ В КОНКУРСАХ, КОНФЕРЕНЦИЯХ, ОЛМПИАДАХ И СОРЕВНОВАНИЯХ.</w:t>
      </w:r>
    </w:p>
    <w:p w:rsidR="0048421A" w:rsidRPr="00272EC2" w:rsidRDefault="0048421A" w:rsidP="0048421A">
      <w:pPr>
        <w:spacing w:line="276" w:lineRule="auto"/>
        <w:ind w:firstLine="720"/>
        <w:jc w:val="both"/>
        <w:rPr>
          <w:spacing w:val="-20"/>
        </w:rPr>
      </w:pPr>
      <w:r w:rsidRPr="00272EC2">
        <w:t xml:space="preserve">В целях </w:t>
      </w:r>
      <w:proofErr w:type="gramStart"/>
      <w:r w:rsidRPr="00272EC2">
        <w:t>выявления  и</w:t>
      </w:r>
      <w:proofErr w:type="gramEnd"/>
      <w:r w:rsidRPr="00272EC2">
        <w:t xml:space="preserve"> развития у обучающихся творческих способностей и интереса к научной (научно-исследовательской) деятельности, пропаганды научных знаний, поддержки способных и одаренных детей, их дальнейшего  интеллектуального развития, обеспечения равенства предоставляемых учащимся возможностей, активизации работы с одаренными детьми, в соответствии с планом работы школы в</w:t>
      </w:r>
      <w:r w:rsidR="00272EC2" w:rsidRPr="00272EC2">
        <w:t xml:space="preserve">2023-2024 учебном году с </w:t>
      </w:r>
      <w:r w:rsidRPr="00272EC2">
        <w:t xml:space="preserve"> 2</w:t>
      </w:r>
      <w:r w:rsidR="00272EC2" w:rsidRPr="00272EC2">
        <w:t>5</w:t>
      </w:r>
      <w:r w:rsidRPr="00272EC2">
        <w:t>.09 по 28.10.2</w:t>
      </w:r>
      <w:r w:rsidR="00272EC2" w:rsidRPr="00272EC2">
        <w:t>3</w:t>
      </w:r>
      <w:r w:rsidRPr="00272EC2">
        <w:t xml:space="preserve"> был проведен школьный этап Всероссийской олимпиады школьников. Согласно Порядку проведения Всероссийской олимпиады  школьников, утвержденного приказом Министерства образования и науки Российской Федерации от 27.11.2020 № 678, для учащихся 5-11 классов по следующим предметам: английский язык, астрономия, биология, география, история, информатика и ИКТ, китайский язык, литература, математика, немецкий язык, обществознание, основы безопасности жизнедеятельности, право, русский язык, технология, физика, французский язык, физическая культура, химия, экология, экономика, мировая художественная культура и учащихся 4-х классов по математике и русскому языку.</w:t>
      </w:r>
    </w:p>
    <w:p w:rsidR="0048421A" w:rsidRPr="00272EC2" w:rsidRDefault="0048421A" w:rsidP="0048421A">
      <w:pPr>
        <w:rPr>
          <w:szCs w:val="26"/>
        </w:rPr>
      </w:pPr>
      <w:r w:rsidRPr="00272EC2">
        <w:rPr>
          <w:szCs w:val="26"/>
        </w:rPr>
        <w:tab/>
        <w:t>Общее количество: участников олимпиады/количество учеников: 1-11 классы  12</w:t>
      </w:r>
      <w:r w:rsidR="00272EC2">
        <w:rPr>
          <w:szCs w:val="26"/>
        </w:rPr>
        <w:t>96</w:t>
      </w:r>
      <w:r w:rsidRPr="00272EC2">
        <w:rPr>
          <w:szCs w:val="26"/>
        </w:rPr>
        <w:t xml:space="preserve">;  4-11 классы- </w:t>
      </w:r>
      <w:r w:rsidR="00272EC2">
        <w:rPr>
          <w:szCs w:val="26"/>
        </w:rPr>
        <w:t>837</w:t>
      </w:r>
      <w:r w:rsidRPr="00272EC2">
        <w:rPr>
          <w:szCs w:val="26"/>
        </w:rPr>
        <w:t xml:space="preserve"> . Процент от общего количества учащихся 4-11 </w:t>
      </w:r>
      <w:proofErr w:type="spellStart"/>
      <w:r w:rsidRPr="00272EC2">
        <w:rPr>
          <w:szCs w:val="26"/>
        </w:rPr>
        <w:t>кл</w:t>
      </w:r>
      <w:proofErr w:type="spellEnd"/>
      <w:r w:rsidRPr="00272EC2">
        <w:rPr>
          <w:szCs w:val="26"/>
        </w:rPr>
        <w:t xml:space="preserve">. </w:t>
      </w:r>
      <w:r w:rsidR="00272EC2">
        <w:rPr>
          <w:szCs w:val="26"/>
        </w:rPr>
        <w:t>43,8</w:t>
      </w:r>
      <w:r w:rsidRPr="00272EC2">
        <w:rPr>
          <w:szCs w:val="26"/>
        </w:rPr>
        <w:t>%. 5-11 классы: 4</w:t>
      </w:r>
      <w:r w:rsidR="00272EC2">
        <w:rPr>
          <w:szCs w:val="26"/>
        </w:rPr>
        <w:t>8,7</w:t>
      </w:r>
      <w:r w:rsidRPr="00272EC2">
        <w:rPr>
          <w:szCs w:val="26"/>
        </w:rPr>
        <w:t>%</w:t>
      </w:r>
    </w:p>
    <w:p w:rsidR="00272EC2" w:rsidRDefault="00272EC2" w:rsidP="00272EC2">
      <w:pPr>
        <w:rPr>
          <w:b/>
          <w:i/>
          <w:sz w:val="26"/>
          <w:szCs w:val="26"/>
        </w:rPr>
      </w:pPr>
    </w:p>
    <w:p w:rsidR="00272EC2" w:rsidRPr="00082C2D" w:rsidRDefault="00272EC2" w:rsidP="00272EC2">
      <w:pPr>
        <w:rPr>
          <w:b/>
          <w:i/>
        </w:rPr>
      </w:pPr>
      <w:r w:rsidRPr="00082C2D">
        <w:rPr>
          <w:b/>
          <w:i/>
          <w:sz w:val="26"/>
          <w:szCs w:val="26"/>
        </w:rPr>
        <w:t xml:space="preserve">Таблица 39. </w:t>
      </w:r>
      <w:r w:rsidRPr="00082C2D">
        <w:rPr>
          <w:b/>
          <w:i/>
        </w:rPr>
        <w:t>Данные о количестве участников олимпиады</w:t>
      </w:r>
    </w:p>
    <w:p w:rsidR="0048421A" w:rsidRPr="00AE18C5" w:rsidRDefault="0048421A" w:rsidP="0048421A">
      <w:pPr>
        <w:rPr>
          <w:i/>
          <w:sz w:val="26"/>
          <w:szCs w:val="26"/>
        </w:rPr>
      </w:pPr>
    </w:p>
    <w:tbl>
      <w:tblPr>
        <w:tblW w:w="0" w:type="auto"/>
        <w:tblInd w:w="-4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6"/>
        <w:gridCol w:w="809"/>
        <w:gridCol w:w="809"/>
        <w:gridCol w:w="809"/>
        <w:gridCol w:w="939"/>
        <w:gridCol w:w="809"/>
        <w:gridCol w:w="809"/>
        <w:gridCol w:w="809"/>
        <w:gridCol w:w="809"/>
        <w:gridCol w:w="836"/>
      </w:tblGrid>
      <w:tr w:rsidR="00272EC2" w:rsidRPr="00AE18C5" w:rsidTr="00272EC2">
        <w:trPr>
          <w:trHeight w:val="445"/>
        </w:trPr>
        <w:tc>
          <w:tcPr>
            <w:tcW w:w="2316" w:type="dxa"/>
            <w:shd w:val="clear" w:color="auto" w:fill="C6D9F1" w:themeFill="text2" w:themeFillTint="33"/>
          </w:tcPr>
          <w:p w:rsidR="0048421A" w:rsidRPr="00AE18C5" w:rsidRDefault="0048421A" w:rsidP="00AE620B">
            <w:pPr>
              <w:rPr>
                <w:sz w:val="26"/>
                <w:szCs w:val="26"/>
              </w:rPr>
            </w:pPr>
            <w:r w:rsidRPr="00AE18C5">
              <w:rPr>
                <w:sz w:val="26"/>
                <w:szCs w:val="26"/>
              </w:rPr>
              <w:t>Класс</w:t>
            </w:r>
          </w:p>
        </w:tc>
        <w:tc>
          <w:tcPr>
            <w:tcW w:w="809" w:type="dxa"/>
            <w:shd w:val="clear" w:color="auto" w:fill="C6D9F1" w:themeFill="text2" w:themeFillTint="33"/>
          </w:tcPr>
          <w:p w:rsidR="0048421A" w:rsidRPr="00AE18C5" w:rsidRDefault="0048421A" w:rsidP="00AE620B">
            <w:pPr>
              <w:jc w:val="center"/>
              <w:rPr>
                <w:sz w:val="26"/>
                <w:szCs w:val="26"/>
              </w:rPr>
            </w:pPr>
            <w:r>
              <w:rPr>
                <w:sz w:val="26"/>
                <w:szCs w:val="26"/>
              </w:rPr>
              <w:t>4</w:t>
            </w:r>
          </w:p>
        </w:tc>
        <w:tc>
          <w:tcPr>
            <w:tcW w:w="809" w:type="dxa"/>
            <w:shd w:val="clear" w:color="auto" w:fill="C6D9F1" w:themeFill="text2" w:themeFillTint="33"/>
          </w:tcPr>
          <w:p w:rsidR="0048421A" w:rsidRPr="00AE18C5" w:rsidRDefault="0048421A" w:rsidP="00AE620B">
            <w:pPr>
              <w:jc w:val="center"/>
              <w:rPr>
                <w:sz w:val="26"/>
                <w:szCs w:val="26"/>
              </w:rPr>
            </w:pPr>
            <w:r>
              <w:rPr>
                <w:sz w:val="26"/>
                <w:szCs w:val="26"/>
              </w:rPr>
              <w:t>5</w:t>
            </w:r>
          </w:p>
        </w:tc>
        <w:tc>
          <w:tcPr>
            <w:tcW w:w="809" w:type="dxa"/>
            <w:shd w:val="clear" w:color="auto" w:fill="C6D9F1" w:themeFill="text2" w:themeFillTint="33"/>
          </w:tcPr>
          <w:p w:rsidR="0048421A" w:rsidRPr="00AE18C5" w:rsidRDefault="0048421A" w:rsidP="00AE620B">
            <w:pPr>
              <w:jc w:val="center"/>
              <w:rPr>
                <w:sz w:val="26"/>
                <w:szCs w:val="26"/>
              </w:rPr>
            </w:pPr>
            <w:r>
              <w:rPr>
                <w:sz w:val="26"/>
                <w:szCs w:val="26"/>
              </w:rPr>
              <w:t>6</w:t>
            </w:r>
          </w:p>
        </w:tc>
        <w:tc>
          <w:tcPr>
            <w:tcW w:w="939" w:type="dxa"/>
            <w:shd w:val="clear" w:color="auto" w:fill="C6D9F1" w:themeFill="text2" w:themeFillTint="33"/>
          </w:tcPr>
          <w:p w:rsidR="0048421A" w:rsidRPr="00AE18C5" w:rsidRDefault="0048421A" w:rsidP="00AE620B">
            <w:pPr>
              <w:jc w:val="center"/>
              <w:rPr>
                <w:sz w:val="26"/>
                <w:szCs w:val="26"/>
              </w:rPr>
            </w:pPr>
            <w:r w:rsidRPr="00AE18C5">
              <w:rPr>
                <w:sz w:val="26"/>
                <w:szCs w:val="26"/>
              </w:rPr>
              <w:t>7</w:t>
            </w:r>
          </w:p>
        </w:tc>
        <w:tc>
          <w:tcPr>
            <w:tcW w:w="809" w:type="dxa"/>
            <w:shd w:val="clear" w:color="auto" w:fill="C6D9F1" w:themeFill="text2" w:themeFillTint="33"/>
          </w:tcPr>
          <w:p w:rsidR="0048421A" w:rsidRPr="00AE18C5" w:rsidRDefault="0048421A" w:rsidP="00AE620B">
            <w:pPr>
              <w:jc w:val="center"/>
              <w:rPr>
                <w:sz w:val="26"/>
                <w:szCs w:val="26"/>
              </w:rPr>
            </w:pPr>
            <w:r w:rsidRPr="00AE18C5">
              <w:rPr>
                <w:sz w:val="26"/>
                <w:szCs w:val="26"/>
              </w:rPr>
              <w:t>8</w:t>
            </w:r>
          </w:p>
        </w:tc>
        <w:tc>
          <w:tcPr>
            <w:tcW w:w="809" w:type="dxa"/>
            <w:shd w:val="clear" w:color="auto" w:fill="C6D9F1" w:themeFill="text2" w:themeFillTint="33"/>
          </w:tcPr>
          <w:p w:rsidR="0048421A" w:rsidRPr="00AE18C5" w:rsidRDefault="0048421A" w:rsidP="00AE620B">
            <w:pPr>
              <w:jc w:val="center"/>
              <w:rPr>
                <w:sz w:val="26"/>
                <w:szCs w:val="26"/>
              </w:rPr>
            </w:pPr>
            <w:r w:rsidRPr="00AE18C5">
              <w:rPr>
                <w:sz w:val="26"/>
                <w:szCs w:val="26"/>
              </w:rPr>
              <w:t>9</w:t>
            </w:r>
          </w:p>
        </w:tc>
        <w:tc>
          <w:tcPr>
            <w:tcW w:w="809" w:type="dxa"/>
            <w:shd w:val="clear" w:color="auto" w:fill="C6D9F1" w:themeFill="text2" w:themeFillTint="33"/>
          </w:tcPr>
          <w:p w:rsidR="0048421A" w:rsidRPr="00AE18C5" w:rsidRDefault="0048421A" w:rsidP="00AE620B">
            <w:pPr>
              <w:jc w:val="center"/>
              <w:rPr>
                <w:sz w:val="26"/>
                <w:szCs w:val="26"/>
              </w:rPr>
            </w:pPr>
            <w:r w:rsidRPr="00AE18C5">
              <w:rPr>
                <w:sz w:val="26"/>
                <w:szCs w:val="26"/>
              </w:rPr>
              <w:t>10</w:t>
            </w:r>
          </w:p>
        </w:tc>
        <w:tc>
          <w:tcPr>
            <w:tcW w:w="809" w:type="dxa"/>
            <w:shd w:val="clear" w:color="auto" w:fill="C6D9F1" w:themeFill="text2" w:themeFillTint="33"/>
          </w:tcPr>
          <w:p w:rsidR="0048421A" w:rsidRPr="00AE18C5" w:rsidRDefault="0048421A" w:rsidP="00AE620B">
            <w:pPr>
              <w:jc w:val="center"/>
              <w:rPr>
                <w:sz w:val="26"/>
                <w:szCs w:val="26"/>
              </w:rPr>
            </w:pPr>
            <w:r w:rsidRPr="00AE18C5">
              <w:rPr>
                <w:sz w:val="26"/>
                <w:szCs w:val="26"/>
              </w:rPr>
              <w:t>11</w:t>
            </w:r>
          </w:p>
        </w:tc>
        <w:tc>
          <w:tcPr>
            <w:tcW w:w="836" w:type="dxa"/>
            <w:shd w:val="clear" w:color="auto" w:fill="C6D9F1" w:themeFill="text2" w:themeFillTint="33"/>
          </w:tcPr>
          <w:p w:rsidR="0048421A" w:rsidRPr="00AE18C5" w:rsidRDefault="0048421A" w:rsidP="00AE620B">
            <w:pPr>
              <w:jc w:val="center"/>
              <w:rPr>
                <w:sz w:val="26"/>
                <w:szCs w:val="26"/>
              </w:rPr>
            </w:pPr>
            <w:r>
              <w:rPr>
                <w:sz w:val="26"/>
                <w:szCs w:val="26"/>
              </w:rPr>
              <w:t>итого</w:t>
            </w:r>
          </w:p>
        </w:tc>
      </w:tr>
      <w:tr w:rsidR="00272EC2" w:rsidRPr="00AE18C5" w:rsidTr="00272EC2">
        <w:tc>
          <w:tcPr>
            <w:tcW w:w="2316" w:type="dxa"/>
            <w:shd w:val="clear" w:color="auto" w:fill="DAEEF3" w:themeFill="accent5" w:themeFillTint="33"/>
          </w:tcPr>
          <w:p w:rsidR="0048421A" w:rsidRPr="00AE18C5" w:rsidRDefault="0048421A" w:rsidP="00AE620B">
            <w:pPr>
              <w:rPr>
                <w:sz w:val="26"/>
                <w:szCs w:val="26"/>
              </w:rPr>
            </w:pPr>
            <w:r w:rsidRPr="00AE18C5">
              <w:rPr>
                <w:sz w:val="26"/>
                <w:szCs w:val="26"/>
              </w:rPr>
              <w:t xml:space="preserve">Количество </w:t>
            </w:r>
            <w:r w:rsidRPr="00AE18C5">
              <w:rPr>
                <w:sz w:val="26"/>
                <w:szCs w:val="26"/>
              </w:rPr>
              <w:lastRenderedPageBreak/>
              <w:t>участников</w:t>
            </w:r>
          </w:p>
        </w:tc>
        <w:tc>
          <w:tcPr>
            <w:tcW w:w="809" w:type="dxa"/>
            <w:shd w:val="clear" w:color="auto" w:fill="DAEEF3" w:themeFill="accent5" w:themeFillTint="33"/>
          </w:tcPr>
          <w:p w:rsidR="0048421A" w:rsidRPr="00AE18C5" w:rsidRDefault="0048421A" w:rsidP="00AE620B">
            <w:pPr>
              <w:rPr>
                <w:sz w:val="26"/>
                <w:szCs w:val="26"/>
              </w:rPr>
            </w:pPr>
            <w:r>
              <w:rPr>
                <w:sz w:val="26"/>
                <w:szCs w:val="26"/>
              </w:rPr>
              <w:lastRenderedPageBreak/>
              <w:t>30</w:t>
            </w:r>
          </w:p>
        </w:tc>
        <w:tc>
          <w:tcPr>
            <w:tcW w:w="809" w:type="dxa"/>
            <w:shd w:val="clear" w:color="auto" w:fill="DAEEF3" w:themeFill="accent5" w:themeFillTint="33"/>
          </w:tcPr>
          <w:p w:rsidR="0048421A" w:rsidRPr="00AE18C5" w:rsidRDefault="0048421A" w:rsidP="00AE620B">
            <w:pPr>
              <w:rPr>
                <w:sz w:val="26"/>
                <w:szCs w:val="26"/>
              </w:rPr>
            </w:pPr>
            <w:r>
              <w:rPr>
                <w:sz w:val="26"/>
                <w:szCs w:val="26"/>
              </w:rPr>
              <w:t>144</w:t>
            </w:r>
          </w:p>
        </w:tc>
        <w:tc>
          <w:tcPr>
            <w:tcW w:w="809" w:type="dxa"/>
            <w:shd w:val="clear" w:color="auto" w:fill="DAEEF3" w:themeFill="accent5" w:themeFillTint="33"/>
          </w:tcPr>
          <w:p w:rsidR="0048421A" w:rsidRPr="00AE18C5" w:rsidRDefault="0048421A" w:rsidP="00AE620B">
            <w:pPr>
              <w:rPr>
                <w:sz w:val="26"/>
                <w:szCs w:val="26"/>
              </w:rPr>
            </w:pPr>
            <w:r>
              <w:rPr>
                <w:sz w:val="26"/>
                <w:szCs w:val="26"/>
              </w:rPr>
              <w:t>90</w:t>
            </w:r>
          </w:p>
        </w:tc>
        <w:tc>
          <w:tcPr>
            <w:tcW w:w="939" w:type="dxa"/>
            <w:shd w:val="clear" w:color="auto" w:fill="DAEEF3" w:themeFill="accent5" w:themeFillTint="33"/>
          </w:tcPr>
          <w:p w:rsidR="0048421A" w:rsidRPr="00AE18C5" w:rsidRDefault="0048421A" w:rsidP="00AE620B">
            <w:pPr>
              <w:rPr>
                <w:sz w:val="26"/>
                <w:szCs w:val="26"/>
              </w:rPr>
            </w:pPr>
            <w:r>
              <w:rPr>
                <w:sz w:val="26"/>
                <w:szCs w:val="26"/>
              </w:rPr>
              <w:t>226</w:t>
            </w:r>
          </w:p>
        </w:tc>
        <w:tc>
          <w:tcPr>
            <w:tcW w:w="809" w:type="dxa"/>
            <w:shd w:val="clear" w:color="auto" w:fill="DAEEF3" w:themeFill="accent5" w:themeFillTint="33"/>
          </w:tcPr>
          <w:p w:rsidR="0048421A" w:rsidRPr="00AE18C5" w:rsidRDefault="0048421A" w:rsidP="00AE620B">
            <w:pPr>
              <w:rPr>
                <w:sz w:val="26"/>
                <w:szCs w:val="26"/>
              </w:rPr>
            </w:pPr>
            <w:r>
              <w:rPr>
                <w:sz w:val="26"/>
                <w:szCs w:val="26"/>
              </w:rPr>
              <w:t>190</w:t>
            </w:r>
          </w:p>
        </w:tc>
        <w:tc>
          <w:tcPr>
            <w:tcW w:w="809" w:type="dxa"/>
            <w:shd w:val="clear" w:color="auto" w:fill="DAEEF3" w:themeFill="accent5" w:themeFillTint="33"/>
          </w:tcPr>
          <w:p w:rsidR="0048421A" w:rsidRPr="00AE18C5" w:rsidRDefault="0048421A" w:rsidP="00AE620B">
            <w:pPr>
              <w:rPr>
                <w:sz w:val="26"/>
                <w:szCs w:val="26"/>
              </w:rPr>
            </w:pPr>
            <w:r>
              <w:rPr>
                <w:sz w:val="26"/>
                <w:szCs w:val="26"/>
              </w:rPr>
              <w:t>187</w:t>
            </w:r>
          </w:p>
        </w:tc>
        <w:tc>
          <w:tcPr>
            <w:tcW w:w="809" w:type="dxa"/>
            <w:shd w:val="clear" w:color="auto" w:fill="DAEEF3" w:themeFill="accent5" w:themeFillTint="33"/>
          </w:tcPr>
          <w:p w:rsidR="0048421A" w:rsidRPr="00AE18C5" w:rsidRDefault="0048421A" w:rsidP="00AE620B">
            <w:pPr>
              <w:rPr>
                <w:sz w:val="26"/>
                <w:szCs w:val="26"/>
              </w:rPr>
            </w:pPr>
            <w:r>
              <w:rPr>
                <w:sz w:val="26"/>
                <w:szCs w:val="26"/>
              </w:rPr>
              <w:t>140</w:t>
            </w:r>
          </w:p>
        </w:tc>
        <w:tc>
          <w:tcPr>
            <w:tcW w:w="809" w:type="dxa"/>
            <w:shd w:val="clear" w:color="auto" w:fill="DAEEF3" w:themeFill="accent5" w:themeFillTint="33"/>
          </w:tcPr>
          <w:p w:rsidR="0048421A" w:rsidRPr="00AE18C5" w:rsidRDefault="0048421A" w:rsidP="00AE620B">
            <w:pPr>
              <w:rPr>
                <w:sz w:val="26"/>
                <w:szCs w:val="26"/>
              </w:rPr>
            </w:pPr>
            <w:r>
              <w:rPr>
                <w:sz w:val="26"/>
                <w:szCs w:val="26"/>
              </w:rPr>
              <w:t>79</w:t>
            </w:r>
          </w:p>
        </w:tc>
        <w:tc>
          <w:tcPr>
            <w:tcW w:w="836" w:type="dxa"/>
            <w:shd w:val="clear" w:color="auto" w:fill="DAEEF3" w:themeFill="accent5" w:themeFillTint="33"/>
          </w:tcPr>
          <w:p w:rsidR="0048421A" w:rsidRDefault="0048421A" w:rsidP="00AE620B">
            <w:pPr>
              <w:rPr>
                <w:sz w:val="26"/>
                <w:szCs w:val="26"/>
              </w:rPr>
            </w:pPr>
            <w:r>
              <w:rPr>
                <w:sz w:val="26"/>
                <w:szCs w:val="26"/>
              </w:rPr>
              <w:t>1086</w:t>
            </w:r>
          </w:p>
        </w:tc>
      </w:tr>
      <w:tr w:rsidR="00272EC2" w:rsidRPr="00AE18C5" w:rsidTr="00272EC2">
        <w:tc>
          <w:tcPr>
            <w:tcW w:w="2316" w:type="dxa"/>
            <w:shd w:val="clear" w:color="auto" w:fill="DAEEF3" w:themeFill="accent5" w:themeFillTint="33"/>
          </w:tcPr>
          <w:p w:rsidR="0048421A" w:rsidRPr="00AE18C5" w:rsidRDefault="0048421A" w:rsidP="00AE620B">
            <w:pPr>
              <w:rPr>
                <w:sz w:val="26"/>
                <w:szCs w:val="26"/>
              </w:rPr>
            </w:pPr>
            <w:r>
              <w:rPr>
                <w:sz w:val="26"/>
                <w:szCs w:val="26"/>
              </w:rPr>
              <w:t>Мальчики/девочки</w:t>
            </w:r>
          </w:p>
        </w:tc>
        <w:tc>
          <w:tcPr>
            <w:tcW w:w="809" w:type="dxa"/>
            <w:shd w:val="clear" w:color="auto" w:fill="DAEEF3" w:themeFill="accent5" w:themeFillTint="33"/>
          </w:tcPr>
          <w:p w:rsidR="0048421A" w:rsidRPr="00AE18C5" w:rsidRDefault="0048421A" w:rsidP="00AE620B">
            <w:pPr>
              <w:rPr>
                <w:sz w:val="26"/>
                <w:szCs w:val="26"/>
              </w:rPr>
            </w:pPr>
            <w:r>
              <w:rPr>
                <w:sz w:val="26"/>
                <w:szCs w:val="26"/>
              </w:rPr>
              <w:t>14/16</w:t>
            </w:r>
          </w:p>
        </w:tc>
        <w:tc>
          <w:tcPr>
            <w:tcW w:w="809" w:type="dxa"/>
            <w:shd w:val="clear" w:color="auto" w:fill="DAEEF3" w:themeFill="accent5" w:themeFillTint="33"/>
          </w:tcPr>
          <w:p w:rsidR="0048421A" w:rsidRPr="00AE18C5" w:rsidRDefault="0048421A" w:rsidP="00AE620B">
            <w:pPr>
              <w:rPr>
                <w:sz w:val="26"/>
                <w:szCs w:val="26"/>
              </w:rPr>
            </w:pPr>
            <w:r>
              <w:rPr>
                <w:sz w:val="26"/>
                <w:szCs w:val="26"/>
              </w:rPr>
              <w:t>72/72</w:t>
            </w:r>
          </w:p>
        </w:tc>
        <w:tc>
          <w:tcPr>
            <w:tcW w:w="809" w:type="dxa"/>
            <w:shd w:val="clear" w:color="auto" w:fill="DAEEF3" w:themeFill="accent5" w:themeFillTint="33"/>
          </w:tcPr>
          <w:p w:rsidR="0048421A" w:rsidRPr="00AE18C5" w:rsidRDefault="0048421A" w:rsidP="00AE620B">
            <w:pPr>
              <w:rPr>
                <w:sz w:val="26"/>
                <w:szCs w:val="26"/>
              </w:rPr>
            </w:pPr>
            <w:r>
              <w:rPr>
                <w:sz w:val="26"/>
                <w:szCs w:val="26"/>
              </w:rPr>
              <w:t>51/39</w:t>
            </w:r>
          </w:p>
        </w:tc>
        <w:tc>
          <w:tcPr>
            <w:tcW w:w="939" w:type="dxa"/>
            <w:shd w:val="clear" w:color="auto" w:fill="DAEEF3" w:themeFill="accent5" w:themeFillTint="33"/>
          </w:tcPr>
          <w:p w:rsidR="0048421A" w:rsidRPr="00AE18C5" w:rsidRDefault="0048421A" w:rsidP="00AE620B">
            <w:pPr>
              <w:rPr>
                <w:sz w:val="26"/>
                <w:szCs w:val="26"/>
              </w:rPr>
            </w:pPr>
            <w:r>
              <w:rPr>
                <w:sz w:val="26"/>
                <w:szCs w:val="26"/>
              </w:rPr>
              <w:t>78/114</w:t>
            </w:r>
          </w:p>
        </w:tc>
        <w:tc>
          <w:tcPr>
            <w:tcW w:w="809" w:type="dxa"/>
            <w:shd w:val="clear" w:color="auto" w:fill="DAEEF3" w:themeFill="accent5" w:themeFillTint="33"/>
          </w:tcPr>
          <w:p w:rsidR="0048421A" w:rsidRPr="00AE18C5" w:rsidRDefault="0048421A" w:rsidP="00AE620B">
            <w:pPr>
              <w:rPr>
                <w:sz w:val="26"/>
                <w:szCs w:val="26"/>
              </w:rPr>
            </w:pPr>
            <w:r>
              <w:rPr>
                <w:sz w:val="26"/>
                <w:szCs w:val="26"/>
              </w:rPr>
              <w:t>96/94</w:t>
            </w:r>
          </w:p>
        </w:tc>
        <w:tc>
          <w:tcPr>
            <w:tcW w:w="809" w:type="dxa"/>
            <w:shd w:val="clear" w:color="auto" w:fill="DAEEF3" w:themeFill="accent5" w:themeFillTint="33"/>
          </w:tcPr>
          <w:p w:rsidR="0048421A" w:rsidRPr="00AE18C5" w:rsidRDefault="0048421A" w:rsidP="00AE620B">
            <w:pPr>
              <w:rPr>
                <w:sz w:val="26"/>
                <w:szCs w:val="26"/>
              </w:rPr>
            </w:pPr>
            <w:r>
              <w:rPr>
                <w:sz w:val="26"/>
                <w:szCs w:val="26"/>
              </w:rPr>
              <w:t>68/79</w:t>
            </w:r>
          </w:p>
        </w:tc>
        <w:tc>
          <w:tcPr>
            <w:tcW w:w="809" w:type="dxa"/>
            <w:shd w:val="clear" w:color="auto" w:fill="DAEEF3" w:themeFill="accent5" w:themeFillTint="33"/>
          </w:tcPr>
          <w:p w:rsidR="0048421A" w:rsidRPr="00AE18C5" w:rsidRDefault="0048421A" w:rsidP="00AE620B">
            <w:pPr>
              <w:rPr>
                <w:sz w:val="26"/>
                <w:szCs w:val="26"/>
              </w:rPr>
            </w:pPr>
            <w:r>
              <w:rPr>
                <w:sz w:val="26"/>
                <w:szCs w:val="26"/>
              </w:rPr>
              <w:t>88/52</w:t>
            </w:r>
          </w:p>
        </w:tc>
        <w:tc>
          <w:tcPr>
            <w:tcW w:w="809" w:type="dxa"/>
            <w:shd w:val="clear" w:color="auto" w:fill="DAEEF3" w:themeFill="accent5" w:themeFillTint="33"/>
          </w:tcPr>
          <w:p w:rsidR="0048421A" w:rsidRPr="00AE18C5" w:rsidRDefault="0048421A" w:rsidP="00AE620B">
            <w:pPr>
              <w:rPr>
                <w:sz w:val="26"/>
                <w:szCs w:val="26"/>
              </w:rPr>
            </w:pPr>
            <w:r>
              <w:rPr>
                <w:sz w:val="26"/>
                <w:szCs w:val="26"/>
              </w:rPr>
              <w:t>33/46</w:t>
            </w:r>
          </w:p>
        </w:tc>
        <w:tc>
          <w:tcPr>
            <w:tcW w:w="836" w:type="dxa"/>
            <w:shd w:val="clear" w:color="auto" w:fill="DAEEF3" w:themeFill="accent5" w:themeFillTint="33"/>
          </w:tcPr>
          <w:p w:rsidR="0048421A" w:rsidRPr="00AE18C5" w:rsidRDefault="0048421A" w:rsidP="00AE620B">
            <w:pPr>
              <w:rPr>
                <w:sz w:val="26"/>
                <w:szCs w:val="26"/>
              </w:rPr>
            </w:pPr>
            <w:r>
              <w:rPr>
                <w:sz w:val="26"/>
                <w:szCs w:val="26"/>
              </w:rPr>
              <w:t>1086</w:t>
            </w:r>
          </w:p>
        </w:tc>
      </w:tr>
      <w:tr w:rsidR="00272EC2" w:rsidRPr="00AE18C5" w:rsidTr="00272EC2">
        <w:tc>
          <w:tcPr>
            <w:tcW w:w="2316" w:type="dxa"/>
            <w:shd w:val="clear" w:color="auto" w:fill="DAEEF3" w:themeFill="accent5" w:themeFillTint="33"/>
          </w:tcPr>
          <w:p w:rsidR="0048421A" w:rsidRPr="00AE18C5" w:rsidRDefault="0048421A" w:rsidP="00AE620B">
            <w:pPr>
              <w:rPr>
                <w:sz w:val="26"/>
                <w:szCs w:val="26"/>
              </w:rPr>
            </w:pPr>
            <w:r>
              <w:rPr>
                <w:sz w:val="26"/>
                <w:szCs w:val="26"/>
              </w:rPr>
              <w:t xml:space="preserve">Количество учеников </w:t>
            </w:r>
          </w:p>
        </w:tc>
        <w:tc>
          <w:tcPr>
            <w:tcW w:w="809" w:type="dxa"/>
            <w:shd w:val="clear" w:color="auto" w:fill="DAEEF3" w:themeFill="accent5" w:themeFillTint="33"/>
          </w:tcPr>
          <w:p w:rsidR="0048421A" w:rsidRPr="00AE18C5" w:rsidRDefault="0048421A" w:rsidP="00AE620B">
            <w:pPr>
              <w:rPr>
                <w:sz w:val="26"/>
                <w:szCs w:val="26"/>
              </w:rPr>
            </w:pPr>
            <w:r>
              <w:rPr>
                <w:sz w:val="26"/>
                <w:szCs w:val="26"/>
              </w:rPr>
              <w:t>30</w:t>
            </w:r>
          </w:p>
        </w:tc>
        <w:tc>
          <w:tcPr>
            <w:tcW w:w="809" w:type="dxa"/>
            <w:shd w:val="clear" w:color="auto" w:fill="DAEEF3" w:themeFill="accent5" w:themeFillTint="33"/>
          </w:tcPr>
          <w:p w:rsidR="0048421A" w:rsidRPr="00AE18C5" w:rsidRDefault="0048421A" w:rsidP="00AE620B">
            <w:pPr>
              <w:rPr>
                <w:sz w:val="26"/>
                <w:szCs w:val="26"/>
              </w:rPr>
            </w:pPr>
            <w:r>
              <w:rPr>
                <w:sz w:val="26"/>
                <w:szCs w:val="26"/>
              </w:rPr>
              <w:t>61</w:t>
            </w:r>
          </w:p>
        </w:tc>
        <w:tc>
          <w:tcPr>
            <w:tcW w:w="809" w:type="dxa"/>
            <w:shd w:val="clear" w:color="auto" w:fill="DAEEF3" w:themeFill="accent5" w:themeFillTint="33"/>
          </w:tcPr>
          <w:p w:rsidR="0048421A" w:rsidRPr="00AE18C5" w:rsidRDefault="0048421A" w:rsidP="00AE620B">
            <w:pPr>
              <w:rPr>
                <w:sz w:val="26"/>
                <w:szCs w:val="26"/>
              </w:rPr>
            </w:pPr>
            <w:r>
              <w:rPr>
                <w:sz w:val="26"/>
                <w:szCs w:val="26"/>
              </w:rPr>
              <w:t>39</w:t>
            </w:r>
          </w:p>
        </w:tc>
        <w:tc>
          <w:tcPr>
            <w:tcW w:w="939" w:type="dxa"/>
            <w:shd w:val="clear" w:color="auto" w:fill="DAEEF3" w:themeFill="accent5" w:themeFillTint="33"/>
          </w:tcPr>
          <w:p w:rsidR="0048421A" w:rsidRPr="00AE18C5" w:rsidRDefault="0048421A" w:rsidP="00AE620B">
            <w:pPr>
              <w:rPr>
                <w:sz w:val="26"/>
                <w:szCs w:val="26"/>
              </w:rPr>
            </w:pPr>
            <w:r>
              <w:rPr>
                <w:sz w:val="26"/>
                <w:szCs w:val="26"/>
              </w:rPr>
              <w:t>71</w:t>
            </w:r>
          </w:p>
        </w:tc>
        <w:tc>
          <w:tcPr>
            <w:tcW w:w="809" w:type="dxa"/>
            <w:shd w:val="clear" w:color="auto" w:fill="DAEEF3" w:themeFill="accent5" w:themeFillTint="33"/>
          </w:tcPr>
          <w:p w:rsidR="0048421A" w:rsidRPr="00AE18C5" w:rsidRDefault="0048421A" w:rsidP="00AE620B">
            <w:pPr>
              <w:rPr>
                <w:sz w:val="26"/>
                <w:szCs w:val="26"/>
              </w:rPr>
            </w:pPr>
            <w:r>
              <w:rPr>
                <w:sz w:val="26"/>
                <w:szCs w:val="26"/>
              </w:rPr>
              <w:t>68</w:t>
            </w:r>
          </w:p>
        </w:tc>
        <w:tc>
          <w:tcPr>
            <w:tcW w:w="809" w:type="dxa"/>
            <w:shd w:val="clear" w:color="auto" w:fill="DAEEF3" w:themeFill="accent5" w:themeFillTint="33"/>
          </w:tcPr>
          <w:p w:rsidR="0048421A" w:rsidRPr="00AE18C5" w:rsidRDefault="0048421A" w:rsidP="00AE620B">
            <w:pPr>
              <w:rPr>
                <w:sz w:val="26"/>
                <w:szCs w:val="26"/>
              </w:rPr>
            </w:pPr>
            <w:r>
              <w:rPr>
                <w:sz w:val="26"/>
                <w:szCs w:val="26"/>
              </w:rPr>
              <w:t>62</w:t>
            </w:r>
          </w:p>
        </w:tc>
        <w:tc>
          <w:tcPr>
            <w:tcW w:w="809" w:type="dxa"/>
            <w:shd w:val="clear" w:color="auto" w:fill="DAEEF3" w:themeFill="accent5" w:themeFillTint="33"/>
          </w:tcPr>
          <w:p w:rsidR="0048421A" w:rsidRPr="00AE18C5" w:rsidRDefault="0048421A" w:rsidP="00AE620B">
            <w:pPr>
              <w:rPr>
                <w:sz w:val="26"/>
                <w:szCs w:val="26"/>
              </w:rPr>
            </w:pPr>
            <w:r>
              <w:rPr>
                <w:sz w:val="26"/>
                <w:szCs w:val="26"/>
              </w:rPr>
              <w:t>23</w:t>
            </w:r>
          </w:p>
        </w:tc>
        <w:tc>
          <w:tcPr>
            <w:tcW w:w="809" w:type="dxa"/>
            <w:shd w:val="clear" w:color="auto" w:fill="DAEEF3" w:themeFill="accent5" w:themeFillTint="33"/>
          </w:tcPr>
          <w:p w:rsidR="0048421A" w:rsidRPr="00AE18C5" w:rsidRDefault="0048421A" w:rsidP="00AE620B">
            <w:pPr>
              <w:rPr>
                <w:sz w:val="26"/>
                <w:szCs w:val="26"/>
              </w:rPr>
            </w:pPr>
            <w:r>
              <w:rPr>
                <w:sz w:val="26"/>
                <w:szCs w:val="26"/>
              </w:rPr>
              <w:t>13</w:t>
            </w:r>
          </w:p>
        </w:tc>
        <w:tc>
          <w:tcPr>
            <w:tcW w:w="836" w:type="dxa"/>
            <w:shd w:val="clear" w:color="auto" w:fill="DAEEF3" w:themeFill="accent5" w:themeFillTint="33"/>
          </w:tcPr>
          <w:p w:rsidR="0048421A" w:rsidRDefault="0048421A" w:rsidP="00AE620B">
            <w:pPr>
              <w:rPr>
                <w:sz w:val="26"/>
                <w:szCs w:val="26"/>
              </w:rPr>
            </w:pPr>
            <w:r>
              <w:rPr>
                <w:sz w:val="26"/>
                <w:szCs w:val="26"/>
              </w:rPr>
              <w:t>367</w:t>
            </w:r>
          </w:p>
        </w:tc>
      </w:tr>
      <w:tr w:rsidR="00272EC2" w:rsidRPr="00AE18C5" w:rsidTr="00272EC2">
        <w:tc>
          <w:tcPr>
            <w:tcW w:w="2316" w:type="dxa"/>
            <w:shd w:val="clear" w:color="auto" w:fill="DAEEF3" w:themeFill="accent5" w:themeFillTint="33"/>
          </w:tcPr>
          <w:p w:rsidR="0048421A" w:rsidRPr="00AE18C5" w:rsidRDefault="0048421A" w:rsidP="00AE620B">
            <w:pPr>
              <w:rPr>
                <w:sz w:val="26"/>
                <w:szCs w:val="26"/>
              </w:rPr>
            </w:pPr>
            <w:r>
              <w:rPr>
                <w:sz w:val="26"/>
                <w:szCs w:val="26"/>
              </w:rPr>
              <w:t>Мальчики/девочки</w:t>
            </w:r>
          </w:p>
        </w:tc>
        <w:tc>
          <w:tcPr>
            <w:tcW w:w="809" w:type="dxa"/>
            <w:shd w:val="clear" w:color="auto" w:fill="DAEEF3" w:themeFill="accent5" w:themeFillTint="33"/>
          </w:tcPr>
          <w:p w:rsidR="0048421A" w:rsidRPr="00AE18C5" w:rsidRDefault="0048421A" w:rsidP="00AE620B">
            <w:pPr>
              <w:rPr>
                <w:sz w:val="26"/>
                <w:szCs w:val="26"/>
              </w:rPr>
            </w:pPr>
            <w:r>
              <w:rPr>
                <w:sz w:val="26"/>
                <w:szCs w:val="26"/>
              </w:rPr>
              <w:t>14/16</w:t>
            </w:r>
          </w:p>
        </w:tc>
        <w:tc>
          <w:tcPr>
            <w:tcW w:w="809" w:type="dxa"/>
            <w:shd w:val="clear" w:color="auto" w:fill="DAEEF3" w:themeFill="accent5" w:themeFillTint="33"/>
          </w:tcPr>
          <w:p w:rsidR="0048421A" w:rsidRPr="00AE18C5" w:rsidRDefault="0048421A" w:rsidP="00AE620B">
            <w:pPr>
              <w:rPr>
                <w:sz w:val="26"/>
                <w:szCs w:val="26"/>
              </w:rPr>
            </w:pPr>
            <w:r>
              <w:rPr>
                <w:sz w:val="26"/>
                <w:szCs w:val="26"/>
              </w:rPr>
              <w:t>29/32</w:t>
            </w:r>
          </w:p>
        </w:tc>
        <w:tc>
          <w:tcPr>
            <w:tcW w:w="809" w:type="dxa"/>
            <w:shd w:val="clear" w:color="auto" w:fill="DAEEF3" w:themeFill="accent5" w:themeFillTint="33"/>
          </w:tcPr>
          <w:p w:rsidR="0048421A" w:rsidRPr="00AE18C5" w:rsidRDefault="0048421A" w:rsidP="00AE620B">
            <w:pPr>
              <w:rPr>
                <w:sz w:val="26"/>
                <w:szCs w:val="26"/>
              </w:rPr>
            </w:pPr>
            <w:r>
              <w:rPr>
                <w:sz w:val="26"/>
                <w:szCs w:val="26"/>
              </w:rPr>
              <w:t>21/18</w:t>
            </w:r>
          </w:p>
        </w:tc>
        <w:tc>
          <w:tcPr>
            <w:tcW w:w="939" w:type="dxa"/>
            <w:shd w:val="clear" w:color="auto" w:fill="DAEEF3" w:themeFill="accent5" w:themeFillTint="33"/>
          </w:tcPr>
          <w:p w:rsidR="0048421A" w:rsidRPr="00AE18C5" w:rsidRDefault="0048421A" w:rsidP="00AE620B">
            <w:pPr>
              <w:rPr>
                <w:sz w:val="26"/>
                <w:szCs w:val="26"/>
              </w:rPr>
            </w:pPr>
            <w:r>
              <w:rPr>
                <w:sz w:val="26"/>
                <w:szCs w:val="26"/>
              </w:rPr>
              <w:t>34/37</w:t>
            </w:r>
          </w:p>
        </w:tc>
        <w:tc>
          <w:tcPr>
            <w:tcW w:w="809" w:type="dxa"/>
            <w:shd w:val="clear" w:color="auto" w:fill="DAEEF3" w:themeFill="accent5" w:themeFillTint="33"/>
          </w:tcPr>
          <w:p w:rsidR="0048421A" w:rsidRPr="00AE18C5" w:rsidRDefault="0048421A" w:rsidP="00AE620B">
            <w:pPr>
              <w:rPr>
                <w:sz w:val="26"/>
                <w:szCs w:val="26"/>
              </w:rPr>
            </w:pPr>
            <w:r>
              <w:rPr>
                <w:sz w:val="26"/>
                <w:szCs w:val="26"/>
              </w:rPr>
              <w:t>37/31</w:t>
            </w:r>
          </w:p>
        </w:tc>
        <w:tc>
          <w:tcPr>
            <w:tcW w:w="809" w:type="dxa"/>
            <w:shd w:val="clear" w:color="auto" w:fill="DAEEF3" w:themeFill="accent5" w:themeFillTint="33"/>
          </w:tcPr>
          <w:p w:rsidR="0048421A" w:rsidRPr="00AE18C5" w:rsidRDefault="0048421A" w:rsidP="00AE620B">
            <w:pPr>
              <w:rPr>
                <w:sz w:val="26"/>
                <w:szCs w:val="26"/>
              </w:rPr>
            </w:pPr>
            <w:r>
              <w:rPr>
                <w:sz w:val="26"/>
                <w:szCs w:val="26"/>
              </w:rPr>
              <w:t>28/34</w:t>
            </w:r>
          </w:p>
        </w:tc>
        <w:tc>
          <w:tcPr>
            <w:tcW w:w="809" w:type="dxa"/>
            <w:shd w:val="clear" w:color="auto" w:fill="DAEEF3" w:themeFill="accent5" w:themeFillTint="33"/>
          </w:tcPr>
          <w:p w:rsidR="0048421A" w:rsidRPr="00AE18C5" w:rsidRDefault="0048421A" w:rsidP="00AE620B">
            <w:pPr>
              <w:rPr>
                <w:sz w:val="26"/>
                <w:szCs w:val="26"/>
              </w:rPr>
            </w:pPr>
            <w:r>
              <w:rPr>
                <w:sz w:val="26"/>
                <w:szCs w:val="26"/>
              </w:rPr>
              <w:t>14/9</w:t>
            </w:r>
          </w:p>
        </w:tc>
        <w:tc>
          <w:tcPr>
            <w:tcW w:w="809" w:type="dxa"/>
            <w:shd w:val="clear" w:color="auto" w:fill="DAEEF3" w:themeFill="accent5" w:themeFillTint="33"/>
          </w:tcPr>
          <w:p w:rsidR="0048421A" w:rsidRPr="00AE18C5" w:rsidRDefault="0048421A" w:rsidP="00AE620B">
            <w:pPr>
              <w:rPr>
                <w:sz w:val="26"/>
                <w:szCs w:val="26"/>
              </w:rPr>
            </w:pPr>
            <w:r>
              <w:rPr>
                <w:sz w:val="26"/>
                <w:szCs w:val="26"/>
              </w:rPr>
              <w:t>3/10</w:t>
            </w:r>
          </w:p>
        </w:tc>
        <w:tc>
          <w:tcPr>
            <w:tcW w:w="836" w:type="dxa"/>
            <w:shd w:val="clear" w:color="auto" w:fill="DAEEF3" w:themeFill="accent5" w:themeFillTint="33"/>
          </w:tcPr>
          <w:p w:rsidR="0048421A" w:rsidRPr="00AE18C5" w:rsidRDefault="0048421A" w:rsidP="00AE620B">
            <w:pPr>
              <w:rPr>
                <w:sz w:val="26"/>
                <w:szCs w:val="26"/>
              </w:rPr>
            </w:pPr>
            <w:r>
              <w:rPr>
                <w:sz w:val="26"/>
                <w:szCs w:val="26"/>
              </w:rPr>
              <w:t>367</w:t>
            </w:r>
          </w:p>
        </w:tc>
      </w:tr>
    </w:tbl>
    <w:p w:rsidR="00D80720" w:rsidRDefault="00D80720" w:rsidP="00272EC2">
      <w:pPr>
        <w:tabs>
          <w:tab w:val="left" w:pos="2174"/>
        </w:tabs>
        <w:ind w:firstLine="567"/>
        <w:jc w:val="both"/>
      </w:pPr>
    </w:p>
    <w:p w:rsidR="00272EC2" w:rsidRPr="00AB765C" w:rsidRDefault="00272EC2" w:rsidP="00272EC2">
      <w:pPr>
        <w:tabs>
          <w:tab w:val="left" w:pos="2174"/>
        </w:tabs>
        <w:ind w:firstLine="567"/>
        <w:jc w:val="both"/>
      </w:pPr>
      <w:r w:rsidRPr="00AB765C">
        <w:t xml:space="preserve">Олимпиада прошла в установленные сроки. Сложностей с организацией предметных олимпиад не возникло. </w:t>
      </w:r>
      <w:r>
        <w:t xml:space="preserve">По шести </w:t>
      </w:r>
      <w:proofErr w:type="gramStart"/>
      <w:r>
        <w:t>предметам :</w:t>
      </w:r>
      <w:proofErr w:type="gramEnd"/>
      <w:r>
        <w:t xml:space="preserve"> физике, астрономии, химии, биологии, математике и информатике олимпиада проходила в онлайн формате на платформе «Сириус». Плюс еще 6 предметов так же проходили на платформе «Сириус» в режиме апробации: китайский язык, русский язык, МХК, история, обществознание, английский язык. </w:t>
      </w:r>
      <w:r w:rsidRPr="00AB765C">
        <w:t xml:space="preserve">Больше учеников стало участвовать в олимпиаде по </w:t>
      </w:r>
      <w:r>
        <w:t>следующим предметам:</w:t>
      </w:r>
      <w:r w:rsidRPr="00AB765C">
        <w:t xml:space="preserve"> </w:t>
      </w:r>
      <w:r>
        <w:t>английскому языку, истории, информатике, математике, обществознанию, русскому языку, экологии.</w:t>
      </w:r>
      <w:r w:rsidRPr="00AB765C">
        <w:t xml:space="preserve">  Меньше учеников в этом году участвовали в олимпиадах по </w:t>
      </w:r>
      <w:r>
        <w:t>астрономии, географии, ОБЖ, литературе, физике и экономике.</w:t>
      </w:r>
      <w:r w:rsidRPr="00AB765C">
        <w:t xml:space="preserve">  Не участвовали ученики в олимпиаде по французскому, немецкому, китайскому языкам. Нет ни </w:t>
      </w:r>
      <w:proofErr w:type="gramStart"/>
      <w:r w:rsidRPr="00AB765C">
        <w:t>победителей</w:t>
      </w:r>
      <w:proofErr w:type="gramEnd"/>
      <w:r w:rsidRPr="00AB765C">
        <w:t xml:space="preserve"> ни призеров по </w:t>
      </w:r>
      <w:r>
        <w:t>астрономии.</w:t>
      </w:r>
      <w:r w:rsidRPr="00AB765C">
        <w:t xml:space="preserve"> 1</w:t>
      </w:r>
      <w:r>
        <w:t>3</w:t>
      </w:r>
      <w:r w:rsidRPr="00AB765C">
        <w:t xml:space="preserve"> учеников вышли в муниципальный этап олимпиад по предметам: </w:t>
      </w:r>
      <w:r>
        <w:t>литературе,</w:t>
      </w:r>
      <w:r w:rsidRPr="00AB765C">
        <w:t xml:space="preserve"> географии, истории</w:t>
      </w:r>
      <w:r>
        <w:t>, математике, МХК, биологии</w:t>
      </w:r>
      <w:r w:rsidRPr="00AB765C">
        <w:t xml:space="preserve"> и </w:t>
      </w:r>
      <w:r>
        <w:t>технологии</w:t>
      </w:r>
      <w:r w:rsidRPr="00AB765C">
        <w:t xml:space="preserve">. По итогам школьного этапа предметных олимпиад на </w:t>
      </w:r>
      <w:r>
        <w:t xml:space="preserve">общешкольной </w:t>
      </w:r>
      <w:r w:rsidRPr="00AB765C">
        <w:t>линейке</w:t>
      </w:r>
      <w:r>
        <w:t>,</w:t>
      </w:r>
      <w:r w:rsidRPr="00AB765C">
        <w:t xml:space="preserve"> </w:t>
      </w:r>
      <w:r>
        <w:t xml:space="preserve">в конце второй четверти </w:t>
      </w:r>
      <w:r w:rsidRPr="00AB765C">
        <w:t xml:space="preserve">награждены грамотами </w:t>
      </w:r>
      <w:r>
        <w:t>33</w:t>
      </w:r>
      <w:r w:rsidRPr="00AB765C">
        <w:t xml:space="preserve"> победител</w:t>
      </w:r>
      <w:r>
        <w:t>я</w:t>
      </w:r>
      <w:r w:rsidRPr="00AB765C">
        <w:t xml:space="preserve"> и </w:t>
      </w:r>
      <w:r>
        <w:t>81</w:t>
      </w:r>
      <w:r w:rsidRPr="00AB765C">
        <w:t xml:space="preserve"> призер по 1</w:t>
      </w:r>
      <w:r>
        <w:t>7</w:t>
      </w:r>
      <w:r w:rsidRPr="00AB765C">
        <w:t xml:space="preserve"> предметам.</w:t>
      </w:r>
    </w:p>
    <w:p w:rsidR="00272EC2" w:rsidRPr="00AB765C" w:rsidRDefault="00272EC2" w:rsidP="00272EC2">
      <w:pPr>
        <w:spacing w:line="276" w:lineRule="auto"/>
        <w:ind w:firstLine="708"/>
        <w:jc w:val="both"/>
      </w:pPr>
      <w:r w:rsidRPr="00AB765C">
        <w:t>В МБОУ СОШ №72 на 1 сентября обучается 12</w:t>
      </w:r>
      <w:r>
        <w:t>96</w:t>
      </w:r>
      <w:r w:rsidRPr="00AB765C">
        <w:t xml:space="preserve"> учеников, в школьном этапе олимпиад приняли участие </w:t>
      </w:r>
      <w:r>
        <w:t>по математике и русскому языку ученики 4-11 классов. Из 837 учеников  - 367 школьников  – 48,7</w:t>
      </w:r>
      <w:r w:rsidRPr="00AB765C">
        <w:t>%</w:t>
      </w:r>
      <w:r>
        <w:t xml:space="preserve"> , больше чем в прошлом году на 5,5%</w:t>
      </w:r>
      <w:r w:rsidRPr="00AB765C">
        <w:t xml:space="preserve">. </w:t>
      </w:r>
      <w:r>
        <w:t>По ос</w:t>
      </w:r>
      <w:r w:rsidRPr="00AB765C">
        <w:t>тальны</w:t>
      </w:r>
      <w:r>
        <w:t>м</w:t>
      </w:r>
      <w:r w:rsidRPr="00AB765C">
        <w:t xml:space="preserve"> предметы ученики принимали участие с 5 по 11 класс</w:t>
      </w:r>
      <w:r>
        <w:t>, из 691 ученика - 339</w:t>
      </w:r>
      <w:r w:rsidRPr="00AB765C">
        <w:t xml:space="preserve"> – </w:t>
      </w:r>
      <w:r>
        <w:t>48,7</w:t>
      </w:r>
      <w:r w:rsidRPr="00AB765C">
        <w:t>%</w:t>
      </w:r>
      <w:r>
        <w:t>, больше, чем в прошлом учебном году на 5,7</w:t>
      </w:r>
      <w:proofErr w:type="gramStart"/>
      <w:r>
        <w:t>%..</w:t>
      </w:r>
      <w:proofErr w:type="gramEnd"/>
      <w:r>
        <w:t xml:space="preserve"> </w:t>
      </w:r>
      <w:r w:rsidRPr="00AB765C">
        <w:t xml:space="preserve"> </w:t>
      </w:r>
    </w:p>
    <w:p w:rsidR="00272EC2" w:rsidRPr="00AB765C" w:rsidRDefault="00272EC2" w:rsidP="00272EC2">
      <w:pPr>
        <w:spacing w:line="276" w:lineRule="auto"/>
        <w:jc w:val="both"/>
      </w:pPr>
      <w:r w:rsidRPr="00AB765C">
        <w:t>Сравнительные данные за 5 лет</w:t>
      </w:r>
    </w:p>
    <w:p w:rsidR="00272EC2" w:rsidRDefault="00272EC2" w:rsidP="00272EC2">
      <w:pPr>
        <w:spacing w:line="276" w:lineRule="auto"/>
        <w:jc w:val="both"/>
        <w:rPr>
          <w:b/>
          <w:i/>
        </w:rPr>
      </w:pPr>
    </w:p>
    <w:p w:rsidR="00272EC2" w:rsidRPr="00082C2D" w:rsidRDefault="00272EC2" w:rsidP="00272EC2">
      <w:pPr>
        <w:spacing w:line="276" w:lineRule="auto"/>
        <w:jc w:val="both"/>
        <w:rPr>
          <w:b/>
          <w:i/>
        </w:rPr>
      </w:pPr>
      <w:r w:rsidRPr="00082C2D">
        <w:rPr>
          <w:b/>
          <w:i/>
        </w:rPr>
        <w:t>Таблица 40. Сравнительные данные за 5 лет</w:t>
      </w:r>
    </w:p>
    <w:p w:rsidR="0048421A" w:rsidRDefault="0048421A" w:rsidP="0048421A">
      <w:pPr>
        <w:rPr>
          <w:sz w:val="26"/>
          <w:szCs w:val="26"/>
        </w:rPr>
      </w:pPr>
    </w:p>
    <w:p w:rsidR="0048421A" w:rsidRPr="00AB765C" w:rsidRDefault="0048421A" w:rsidP="0048421A">
      <w:pPr>
        <w:spacing w:line="276" w:lineRule="auto"/>
        <w:jc w:val="both"/>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119"/>
        <w:gridCol w:w="3260"/>
      </w:tblGrid>
      <w:tr w:rsidR="0048421A" w:rsidRPr="00AB765C" w:rsidTr="00272EC2">
        <w:trPr>
          <w:trHeight w:val="670"/>
        </w:trPr>
        <w:tc>
          <w:tcPr>
            <w:tcW w:w="237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48421A" w:rsidRPr="00AB765C" w:rsidRDefault="0048421A" w:rsidP="00AE620B">
            <w:pPr>
              <w:spacing w:line="276" w:lineRule="auto"/>
              <w:jc w:val="center"/>
              <w:rPr>
                <w:lang w:eastAsia="en-US"/>
              </w:rPr>
            </w:pPr>
            <w:r w:rsidRPr="00AB765C">
              <w:rPr>
                <w:lang w:eastAsia="en-US"/>
              </w:rPr>
              <w:t>год</w:t>
            </w:r>
          </w:p>
        </w:tc>
        <w:tc>
          <w:tcPr>
            <w:tcW w:w="6379"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48421A" w:rsidRPr="00AB765C" w:rsidRDefault="0048421A" w:rsidP="00AE620B">
            <w:pPr>
              <w:spacing w:line="276" w:lineRule="auto"/>
              <w:jc w:val="center"/>
              <w:rPr>
                <w:lang w:eastAsia="en-US"/>
              </w:rPr>
            </w:pPr>
            <w:r w:rsidRPr="00AB765C">
              <w:rPr>
                <w:lang w:eastAsia="en-US"/>
              </w:rPr>
              <w:t>Участие ОУ в этапах Всероссийской олимпиады школьников</w:t>
            </w:r>
          </w:p>
        </w:tc>
      </w:tr>
      <w:tr w:rsidR="0048421A" w:rsidRPr="00AB765C" w:rsidTr="00272EC2">
        <w:trPr>
          <w:trHeight w:val="153"/>
        </w:trPr>
        <w:tc>
          <w:tcPr>
            <w:tcW w:w="2376"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48421A" w:rsidRPr="00AB765C" w:rsidRDefault="0048421A" w:rsidP="00AE620B">
            <w:pPr>
              <w:rPr>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48421A" w:rsidRPr="00AB765C" w:rsidRDefault="0048421A" w:rsidP="00AE620B">
            <w:pPr>
              <w:spacing w:line="276" w:lineRule="auto"/>
              <w:jc w:val="center"/>
              <w:rPr>
                <w:lang w:eastAsia="en-US"/>
              </w:rPr>
            </w:pPr>
            <w:r w:rsidRPr="00AB765C">
              <w:rPr>
                <w:lang w:eastAsia="en-US"/>
              </w:rPr>
              <w:t>школьный</w:t>
            </w:r>
          </w:p>
        </w:tc>
        <w:tc>
          <w:tcPr>
            <w:tcW w:w="3260"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48421A" w:rsidRPr="00AB765C" w:rsidRDefault="0048421A" w:rsidP="00AE620B">
            <w:pPr>
              <w:spacing w:line="276" w:lineRule="auto"/>
              <w:jc w:val="center"/>
              <w:rPr>
                <w:lang w:eastAsia="en-US"/>
              </w:rPr>
            </w:pPr>
            <w:r w:rsidRPr="00AB765C">
              <w:rPr>
                <w:lang w:eastAsia="en-US"/>
              </w:rPr>
              <w:t>муниципальный</w:t>
            </w:r>
          </w:p>
        </w:tc>
      </w:tr>
      <w:tr w:rsidR="0048421A" w:rsidRPr="00AB765C" w:rsidTr="00272EC2">
        <w:trPr>
          <w:trHeight w:val="319"/>
        </w:trPr>
        <w:tc>
          <w:tcPr>
            <w:tcW w:w="237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8421A" w:rsidRPr="00AB765C" w:rsidRDefault="0048421A" w:rsidP="00AE620B">
            <w:pPr>
              <w:spacing w:line="276" w:lineRule="auto"/>
              <w:jc w:val="center"/>
              <w:rPr>
                <w:lang w:eastAsia="en-US"/>
              </w:rPr>
            </w:pPr>
            <w:r w:rsidRPr="00AB765C">
              <w:rPr>
                <w:lang w:eastAsia="en-US"/>
              </w:rPr>
              <w:t>2019-2020</w:t>
            </w:r>
          </w:p>
        </w:tc>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8421A" w:rsidRPr="00AB765C" w:rsidRDefault="0048421A" w:rsidP="00AE620B">
            <w:pPr>
              <w:spacing w:line="276" w:lineRule="auto"/>
              <w:jc w:val="center"/>
              <w:rPr>
                <w:lang w:eastAsia="en-US"/>
              </w:rPr>
            </w:pPr>
            <w:r w:rsidRPr="00AB765C">
              <w:rPr>
                <w:lang w:eastAsia="en-US"/>
              </w:rPr>
              <w:t>365</w:t>
            </w:r>
          </w:p>
        </w:tc>
        <w:tc>
          <w:tcPr>
            <w:tcW w:w="3260"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8421A" w:rsidRPr="00AB765C" w:rsidRDefault="0048421A" w:rsidP="00AE620B">
            <w:pPr>
              <w:spacing w:line="276" w:lineRule="auto"/>
              <w:jc w:val="center"/>
              <w:rPr>
                <w:lang w:eastAsia="en-US"/>
              </w:rPr>
            </w:pPr>
            <w:r w:rsidRPr="00AB765C">
              <w:rPr>
                <w:lang w:eastAsia="en-US"/>
              </w:rPr>
              <w:t>10</w:t>
            </w:r>
          </w:p>
        </w:tc>
      </w:tr>
      <w:tr w:rsidR="0048421A" w:rsidRPr="00AB765C" w:rsidTr="00272EC2">
        <w:trPr>
          <w:trHeight w:val="335"/>
        </w:trPr>
        <w:tc>
          <w:tcPr>
            <w:tcW w:w="237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8421A" w:rsidRPr="00AB765C" w:rsidRDefault="0048421A" w:rsidP="00AE620B">
            <w:pPr>
              <w:spacing w:line="276" w:lineRule="auto"/>
              <w:jc w:val="center"/>
              <w:rPr>
                <w:lang w:eastAsia="en-US"/>
              </w:rPr>
            </w:pPr>
            <w:r w:rsidRPr="00AB765C">
              <w:rPr>
                <w:lang w:eastAsia="en-US"/>
              </w:rPr>
              <w:t>2020-2021</w:t>
            </w:r>
          </w:p>
        </w:tc>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8421A" w:rsidRPr="00AB765C" w:rsidRDefault="0048421A" w:rsidP="00AE620B">
            <w:pPr>
              <w:spacing w:line="276" w:lineRule="auto"/>
              <w:jc w:val="center"/>
              <w:rPr>
                <w:lang w:eastAsia="en-US"/>
              </w:rPr>
            </w:pPr>
            <w:r w:rsidRPr="00AB765C">
              <w:rPr>
                <w:lang w:eastAsia="en-US"/>
              </w:rPr>
              <w:t>319</w:t>
            </w:r>
          </w:p>
        </w:tc>
        <w:tc>
          <w:tcPr>
            <w:tcW w:w="3260"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8421A" w:rsidRPr="00AB765C" w:rsidRDefault="0048421A" w:rsidP="00AE620B">
            <w:pPr>
              <w:spacing w:line="276" w:lineRule="auto"/>
              <w:jc w:val="center"/>
              <w:rPr>
                <w:lang w:eastAsia="en-US"/>
              </w:rPr>
            </w:pPr>
            <w:r w:rsidRPr="00AB765C">
              <w:rPr>
                <w:lang w:eastAsia="en-US"/>
              </w:rPr>
              <w:t>14</w:t>
            </w:r>
          </w:p>
        </w:tc>
      </w:tr>
      <w:tr w:rsidR="0048421A" w:rsidRPr="00AB765C" w:rsidTr="00272EC2">
        <w:trPr>
          <w:trHeight w:val="351"/>
        </w:trPr>
        <w:tc>
          <w:tcPr>
            <w:tcW w:w="2376"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8421A" w:rsidRPr="00AB765C" w:rsidRDefault="0048421A" w:rsidP="00AE620B">
            <w:pPr>
              <w:spacing w:line="276" w:lineRule="auto"/>
              <w:jc w:val="center"/>
              <w:rPr>
                <w:lang w:eastAsia="en-US"/>
              </w:rPr>
            </w:pPr>
            <w:r w:rsidRPr="00AB765C">
              <w:rPr>
                <w:lang w:eastAsia="en-US"/>
              </w:rPr>
              <w:t>2021- 2022</w:t>
            </w:r>
          </w:p>
        </w:tc>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8421A" w:rsidRPr="00AB765C" w:rsidRDefault="0048421A" w:rsidP="00AE620B">
            <w:pPr>
              <w:spacing w:line="276" w:lineRule="auto"/>
              <w:jc w:val="center"/>
              <w:rPr>
                <w:lang w:eastAsia="en-US"/>
              </w:rPr>
            </w:pPr>
            <w:r w:rsidRPr="00AB765C">
              <w:rPr>
                <w:lang w:eastAsia="en-US"/>
              </w:rPr>
              <w:t>277</w:t>
            </w:r>
          </w:p>
        </w:tc>
        <w:tc>
          <w:tcPr>
            <w:tcW w:w="3260" w:type="dxa"/>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48421A" w:rsidRPr="00AB765C" w:rsidRDefault="0048421A" w:rsidP="00AE620B">
            <w:pPr>
              <w:spacing w:line="276" w:lineRule="auto"/>
              <w:jc w:val="center"/>
              <w:rPr>
                <w:lang w:eastAsia="en-US"/>
              </w:rPr>
            </w:pPr>
            <w:r w:rsidRPr="00AB765C">
              <w:rPr>
                <w:lang w:eastAsia="en-US"/>
              </w:rPr>
              <w:t>15</w:t>
            </w:r>
          </w:p>
        </w:tc>
      </w:tr>
      <w:tr w:rsidR="0048421A" w:rsidRPr="00AB765C" w:rsidTr="00272EC2">
        <w:trPr>
          <w:trHeight w:val="351"/>
        </w:trPr>
        <w:tc>
          <w:tcPr>
            <w:tcW w:w="237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8421A" w:rsidRPr="00AB765C" w:rsidRDefault="0048421A" w:rsidP="00AE620B">
            <w:pPr>
              <w:spacing w:line="276" w:lineRule="auto"/>
              <w:jc w:val="center"/>
              <w:rPr>
                <w:lang w:eastAsia="en-US"/>
              </w:rPr>
            </w:pPr>
            <w:r>
              <w:rPr>
                <w:lang w:eastAsia="en-US"/>
              </w:rPr>
              <w:t>2022-2023</w:t>
            </w:r>
          </w:p>
        </w:tc>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8421A" w:rsidRPr="00AB765C" w:rsidRDefault="0048421A" w:rsidP="00AE620B">
            <w:pPr>
              <w:spacing w:line="276" w:lineRule="auto"/>
              <w:jc w:val="center"/>
              <w:rPr>
                <w:lang w:eastAsia="en-US"/>
              </w:rPr>
            </w:pPr>
            <w:r>
              <w:rPr>
                <w:lang w:eastAsia="en-US"/>
              </w:rPr>
              <w:t>303</w:t>
            </w:r>
          </w:p>
        </w:tc>
        <w:tc>
          <w:tcPr>
            <w:tcW w:w="326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8421A" w:rsidRPr="00AB765C" w:rsidRDefault="0048421A" w:rsidP="00AE620B">
            <w:pPr>
              <w:spacing w:line="276" w:lineRule="auto"/>
              <w:jc w:val="center"/>
              <w:rPr>
                <w:lang w:eastAsia="en-US"/>
              </w:rPr>
            </w:pPr>
            <w:r>
              <w:rPr>
                <w:lang w:eastAsia="en-US"/>
              </w:rPr>
              <w:t>12</w:t>
            </w:r>
          </w:p>
        </w:tc>
      </w:tr>
      <w:tr w:rsidR="0048421A" w:rsidRPr="00AB765C" w:rsidTr="00272EC2">
        <w:trPr>
          <w:trHeight w:val="351"/>
        </w:trPr>
        <w:tc>
          <w:tcPr>
            <w:tcW w:w="2376"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8421A" w:rsidRDefault="0048421A" w:rsidP="00AE620B">
            <w:pPr>
              <w:spacing w:line="276" w:lineRule="auto"/>
              <w:jc w:val="center"/>
              <w:rPr>
                <w:lang w:eastAsia="en-US"/>
              </w:rPr>
            </w:pPr>
            <w:r>
              <w:rPr>
                <w:lang w:eastAsia="en-US"/>
              </w:rPr>
              <w:t>2023-2024</w:t>
            </w:r>
          </w:p>
        </w:tc>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8421A" w:rsidRDefault="0048421A" w:rsidP="00AE620B">
            <w:pPr>
              <w:spacing w:line="276" w:lineRule="auto"/>
              <w:jc w:val="center"/>
              <w:rPr>
                <w:lang w:eastAsia="en-US"/>
              </w:rPr>
            </w:pPr>
            <w:r>
              <w:rPr>
                <w:lang w:eastAsia="en-US"/>
              </w:rPr>
              <w:t>367</w:t>
            </w:r>
          </w:p>
        </w:tc>
        <w:tc>
          <w:tcPr>
            <w:tcW w:w="326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48421A" w:rsidRDefault="0048421A" w:rsidP="00AE620B">
            <w:pPr>
              <w:spacing w:line="276" w:lineRule="auto"/>
              <w:jc w:val="center"/>
              <w:rPr>
                <w:lang w:eastAsia="en-US"/>
              </w:rPr>
            </w:pPr>
            <w:r>
              <w:rPr>
                <w:lang w:eastAsia="en-US"/>
              </w:rPr>
              <w:t>13</w:t>
            </w:r>
          </w:p>
        </w:tc>
      </w:tr>
    </w:tbl>
    <w:p w:rsidR="0048421A" w:rsidRPr="00382193" w:rsidRDefault="0048421A" w:rsidP="0048421A">
      <w:pPr>
        <w:spacing w:line="276" w:lineRule="auto"/>
        <w:ind w:firstLine="708"/>
        <w:jc w:val="both"/>
        <w:rPr>
          <w:sz w:val="28"/>
          <w:szCs w:val="28"/>
        </w:rPr>
      </w:pPr>
    </w:p>
    <w:p w:rsidR="0048421A" w:rsidRPr="00AB765C" w:rsidRDefault="0048421A" w:rsidP="0048421A">
      <w:pPr>
        <w:spacing w:line="276" w:lineRule="auto"/>
        <w:ind w:firstLine="708"/>
        <w:jc w:val="both"/>
      </w:pPr>
      <w:r w:rsidRPr="00AB765C">
        <w:t>На муниципальный этап вышли 1</w:t>
      </w:r>
      <w:r>
        <w:t>3</w:t>
      </w:r>
      <w:r w:rsidRPr="00AB765C">
        <w:t xml:space="preserve"> человек.  По </w:t>
      </w:r>
      <w:r>
        <w:t>литературе</w:t>
      </w:r>
      <w:r w:rsidRPr="00AB765C">
        <w:t xml:space="preserve"> – </w:t>
      </w:r>
      <w:r>
        <w:t>1</w:t>
      </w:r>
      <w:r w:rsidRPr="00AB765C">
        <w:t xml:space="preserve"> ученик, по </w:t>
      </w:r>
      <w:r>
        <w:t>математике</w:t>
      </w:r>
      <w:r w:rsidRPr="00AB765C">
        <w:t xml:space="preserve"> – </w:t>
      </w:r>
      <w:r>
        <w:t>2</w:t>
      </w:r>
      <w:r w:rsidRPr="00AB765C">
        <w:t xml:space="preserve"> ученик</w:t>
      </w:r>
      <w:r>
        <w:t>а</w:t>
      </w:r>
      <w:r w:rsidRPr="00AB765C">
        <w:t xml:space="preserve">, по </w:t>
      </w:r>
      <w:r>
        <w:t>МХК</w:t>
      </w:r>
      <w:r w:rsidRPr="00AB765C">
        <w:t xml:space="preserve"> -1 учени</w:t>
      </w:r>
      <w:r>
        <w:t>ца</w:t>
      </w:r>
      <w:r w:rsidRPr="00AB765C">
        <w:t xml:space="preserve">, по географии- </w:t>
      </w:r>
      <w:r>
        <w:t>4</w:t>
      </w:r>
      <w:r w:rsidRPr="00AB765C">
        <w:t xml:space="preserve">, по истории – </w:t>
      </w:r>
      <w:r>
        <w:t>1</w:t>
      </w:r>
      <w:r w:rsidRPr="00AB765C">
        <w:t xml:space="preserve"> ученик, по </w:t>
      </w:r>
      <w:r>
        <w:t>биологии – 1 ученик, по технологии 3 ученика</w:t>
      </w:r>
      <w:r w:rsidRPr="00AB765C">
        <w:t>.</w:t>
      </w:r>
      <w:r>
        <w:t xml:space="preserve">  На региональный этап прошли 3 ученика: Асанов Роман (10 класс) по истории и Михайлов Дмитрий и Орлов Павел (9 класс) по технологии. Учителя: Анненкова Е.Н. и Комиссаров О.С.</w:t>
      </w:r>
    </w:p>
    <w:p w:rsidR="0048421A" w:rsidRPr="00AB765C" w:rsidRDefault="0048421A" w:rsidP="0048421A">
      <w:pPr>
        <w:ind w:firstLine="567"/>
        <w:jc w:val="both"/>
      </w:pPr>
      <w:r w:rsidRPr="00AB765C">
        <w:t xml:space="preserve">Олимпиадные задания по предметам соответствуют возрасту учащихся. Многие задания вызвали интерес у учеников, после олимпиады школьники спрашивали у учителей, как решить ту или иную задачу или задание. Учащиеся школьного этапа </w:t>
      </w:r>
      <w:r w:rsidRPr="00AB765C">
        <w:lastRenderedPageBreak/>
        <w:t>олимпиад удовлетворены результатами выполненных заданий и проверкой работ – апелляций не было.</w:t>
      </w:r>
    </w:p>
    <w:p w:rsidR="0048421A" w:rsidRPr="00AB765C" w:rsidRDefault="0048421A" w:rsidP="0048421A">
      <w:r w:rsidRPr="00AB765C">
        <w:rPr>
          <w:b/>
        </w:rPr>
        <w:t>Рекомендации</w:t>
      </w:r>
      <w:r w:rsidRPr="00AB765C">
        <w:t xml:space="preserve">: </w:t>
      </w:r>
    </w:p>
    <w:p w:rsidR="0048421A" w:rsidRPr="00AB765C" w:rsidRDefault="0048421A" w:rsidP="0048421A">
      <w:pPr>
        <w:pStyle w:val="a3"/>
        <w:numPr>
          <w:ilvl w:val="0"/>
          <w:numId w:val="36"/>
        </w:numPr>
        <w:spacing w:after="200" w:line="276" w:lineRule="auto"/>
        <w:rPr>
          <w:color w:val="000000" w:themeColor="text1"/>
        </w:rPr>
      </w:pPr>
      <w:r w:rsidRPr="00AB765C">
        <w:rPr>
          <w:color w:val="000000" w:themeColor="text1"/>
        </w:rPr>
        <w:t>Совершенствовать систему развития способностей учащихся</w:t>
      </w:r>
    </w:p>
    <w:p w:rsidR="0048421A" w:rsidRPr="00AB765C" w:rsidRDefault="0048421A" w:rsidP="0048421A">
      <w:pPr>
        <w:pStyle w:val="a3"/>
        <w:numPr>
          <w:ilvl w:val="0"/>
          <w:numId w:val="36"/>
        </w:numPr>
        <w:spacing w:after="200" w:line="276" w:lineRule="auto"/>
        <w:rPr>
          <w:color w:val="000000" w:themeColor="text1"/>
        </w:rPr>
      </w:pPr>
      <w:r w:rsidRPr="00AB765C">
        <w:rPr>
          <w:color w:val="000000" w:themeColor="text1"/>
        </w:rPr>
        <w:t>Должное внимание уделять индивидуальности и дифференциации обучения на уроках и во внеурочное время.</w:t>
      </w:r>
    </w:p>
    <w:p w:rsidR="0048421A" w:rsidRPr="00462640" w:rsidRDefault="0048421A" w:rsidP="0048421A">
      <w:pPr>
        <w:pStyle w:val="a3"/>
        <w:numPr>
          <w:ilvl w:val="0"/>
          <w:numId w:val="36"/>
        </w:numPr>
        <w:spacing w:after="200" w:line="276" w:lineRule="auto"/>
        <w:rPr>
          <w:color w:val="000000" w:themeColor="text1"/>
        </w:rPr>
      </w:pPr>
      <w:r w:rsidRPr="00462640">
        <w:rPr>
          <w:color w:val="000000" w:themeColor="text1"/>
        </w:rPr>
        <w:t>На уроках и вне активно использовать проблемно-исследовательский метод, развивая познавательные и творческие способности учащихся. Для повышения мотивации у учащихся на уроках и внеурочной деятельности создавать ситуация успеха.</w:t>
      </w:r>
    </w:p>
    <w:p w:rsidR="006F760E" w:rsidRPr="00BE65DC" w:rsidRDefault="00157773" w:rsidP="006F760E">
      <w:pPr>
        <w:spacing w:line="276" w:lineRule="auto"/>
        <w:ind w:firstLine="708"/>
        <w:jc w:val="both"/>
      </w:pPr>
      <w:r w:rsidRPr="00BE65DC">
        <w:t xml:space="preserve">Работа   с   одарёнными     и   способными   учащимися, их   поиск,   выявление     и развитие - один из важнейших аспектов работы школы. </w:t>
      </w:r>
      <w:r w:rsidR="006F760E" w:rsidRPr="00BE65DC">
        <w:t xml:space="preserve">С   целью   выявления   и   поддержки   одаренных   и   увлеченных   основами   наук учащихся, стремящихся к научной деятельности, в школе создано и успешно работает научное общество учащихся (НОУ) «Исследователь». Руководит научным обществом Дмитриченко С.Ю. </w:t>
      </w:r>
    </w:p>
    <w:p w:rsidR="006F760E" w:rsidRPr="00BE65DC" w:rsidRDefault="006F760E" w:rsidP="006F760E">
      <w:pPr>
        <w:spacing w:line="276" w:lineRule="auto"/>
        <w:ind w:firstLine="708"/>
        <w:jc w:val="both"/>
      </w:pPr>
      <w:r w:rsidRPr="00BE65DC">
        <w:t xml:space="preserve">Анализируя </w:t>
      </w:r>
      <w:r w:rsidR="002A0A2C" w:rsidRPr="00BE65DC">
        <w:t>работу НОУ</w:t>
      </w:r>
      <w:r w:rsidRPr="00BE65DC">
        <w:t xml:space="preserve"> «Исследователь» за прошедший учебный год можно сделать вывод о том, что деятельность общества осуществлялась по плану, согласно Положению о НОУ:</w:t>
      </w:r>
    </w:p>
    <w:p w:rsidR="006F760E" w:rsidRPr="00BE65DC" w:rsidRDefault="006F760E" w:rsidP="006F760E">
      <w:pPr>
        <w:spacing w:line="276" w:lineRule="auto"/>
        <w:ind w:firstLine="708"/>
        <w:jc w:val="both"/>
      </w:pPr>
      <w:r w:rsidRPr="00BE65DC">
        <w:t xml:space="preserve">- проводились заседания НОУ, </w:t>
      </w:r>
    </w:p>
    <w:p w:rsidR="006F760E" w:rsidRPr="00BE65DC" w:rsidRDefault="006F760E" w:rsidP="006F760E">
      <w:pPr>
        <w:spacing w:line="276" w:lineRule="auto"/>
        <w:ind w:firstLine="708"/>
        <w:jc w:val="both"/>
      </w:pPr>
      <w:r w:rsidRPr="00BE65DC">
        <w:t xml:space="preserve">- проводилась учеба юных исследователей.    </w:t>
      </w:r>
    </w:p>
    <w:p w:rsidR="006F760E" w:rsidRPr="00BE65DC" w:rsidRDefault="006F760E" w:rsidP="006F760E">
      <w:pPr>
        <w:spacing w:line="276" w:lineRule="auto"/>
        <w:ind w:firstLine="708"/>
        <w:jc w:val="both"/>
      </w:pPr>
      <w:r w:rsidRPr="00BE65DC">
        <w:t xml:space="preserve">Ученики нашей школы, члены НОУ принимают активное участие в конкурсах  и олимпиадах,  в исследовательских и проектных работах. Главным событием и одновременно результатом работы НОУ является традиционная  школьная научно-практическая  конференция учащихся.  </w:t>
      </w:r>
    </w:p>
    <w:p w:rsidR="00BE65DC" w:rsidRPr="00F81BF8" w:rsidRDefault="00BE65DC" w:rsidP="00BE65DC">
      <w:pPr>
        <w:pStyle w:val="a7"/>
        <w:ind w:firstLine="708"/>
        <w:rPr>
          <w:rFonts w:ascii="Times New Roman" w:hAnsi="Times New Roman"/>
          <w:sz w:val="24"/>
          <w:szCs w:val="24"/>
          <w:lang w:eastAsia="ru-RU"/>
        </w:rPr>
      </w:pPr>
      <w:r w:rsidRPr="00F81BF8">
        <w:rPr>
          <w:rFonts w:ascii="Times New Roman" w:hAnsi="Times New Roman"/>
          <w:sz w:val="24"/>
          <w:szCs w:val="24"/>
          <w:lang w:eastAsia="ru-RU"/>
        </w:rPr>
        <w:t xml:space="preserve">23 марта 2024 года в рамках проведения внеклассных мероприятий, активизирующих научно – исследовательскую деятельность учащихся, их познавательную активность была проведена общешкольная научно – практическая конференция «Шаг в науку».  </w:t>
      </w:r>
    </w:p>
    <w:p w:rsidR="00BE65DC" w:rsidRPr="00F81BF8" w:rsidRDefault="00BE65DC" w:rsidP="00BE65DC">
      <w:pPr>
        <w:pStyle w:val="a7"/>
        <w:rPr>
          <w:rFonts w:ascii="Times New Roman" w:hAnsi="Times New Roman"/>
          <w:color w:val="181818"/>
          <w:sz w:val="24"/>
          <w:szCs w:val="24"/>
          <w:lang w:eastAsia="ru-RU"/>
        </w:rPr>
      </w:pPr>
      <w:r w:rsidRPr="00F81BF8">
        <w:rPr>
          <w:rFonts w:ascii="Times New Roman" w:hAnsi="Times New Roman"/>
          <w:color w:val="181818"/>
          <w:sz w:val="24"/>
          <w:szCs w:val="24"/>
          <w:lang w:eastAsia="ru-RU"/>
        </w:rPr>
        <w:t>Для участия в  школьной научно-практической конференции исследовательских, проектных и творческих работ учащихся «Я - исследователь» было подано  22 заявки.</w:t>
      </w:r>
    </w:p>
    <w:p w:rsidR="00BE65DC" w:rsidRPr="00F81BF8" w:rsidRDefault="00BE65DC" w:rsidP="00BE65DC">
      <w:pPr>
        <w:pStyle w:val="a7"/>
        <w:rPr>
          <w:rFonts w:ascii="Times New Roman" w:hAnsi="Times New Roman"/>
          <w:color w:val="181818"/>
          <w:sz w:val="24"/>
          <w:szCs w:val="24"/>
          <w:lang w:eastAsia="ru-RU"/>
        </w:rPr>
      </w:pPr>
      <w:r w:rsidRPr="00F81BF8">
        <w:rPr>
          <w:rFonts w:ascii="Times New Roman" w:hAnsi="Times New Roman"/>
          <w:color w:val="181818"/>
          <w:sz w:val="24"/>
          <w:szCs w:val="24"/>
          <w:lang w:eastAsia="ru-RU"/>
        </w:rPr>
        <w:t>Представленные работы по направлениям были распределены в 4 секций.</w:t>
      </w:r>
    </w:p>
    <w:p w:rsidR="00BE65DC" w:rsidRDefault="00BE65DC" w:rsidP="00BE65DC">
      <w:pPr>
        <w:pStyle w:val="a7"/>
        <w:rPr>
          <w:rFonts w:ascii="Times New Roman" w:hAnsi="Times New Roman"/>
          <w:color w:val="181818"/>
          <w:sz w:val="24"/>
          <w:szCs w:val="24"/>
          <w:lang w:eastAsia="ru-RU"/>
        </w:rPr>
      </w:pPr>
      <w:r w:rsidRPr="00F81BF8">
        <w:rPr>
          <w:rFonts w:ascii="Times New Roman" w:hAnsi="Times New Roman"/>
          <w:color w:val="181818"/>
          <w:sz w:val="24"/>
          <w:szCs w:val="24"/>
          <w:lang w:eastAsia="ru-RU"/>
        </w:rPr>
        <w:t>Большинство исследовательских работ обучающихся, представленных на конференцию были выполнены на высоком уровне. Учащиеся продемонстрировали глубину знаний, умение анализировать полученные результаты в ходе исследовательских работ и творческий подход к решению поставленной проблемы.</w:t>
      </w:r>
    </w:p>
    <w:p w:rsidR="00BE65DC" w:rsidRPr="00082C2D" w:rsidRDefault="00BE65DC" w:rsidP="00BE65DC">
      <w:pPr>
        <w:spacing w:line="276" w:lineRule="auto"/>
        <w:ind w:firstLine="708"/>
        <w:jc w:val="both"/>
        <w:rPr>
          <w:i/>
        </w:rPr>
      </w:pPr>
    </w:p>
    <w:p w:rsidR="00BE65DC" w:rsidRPr="00082C2D" w:rsidRDefault="00BE65DC" w:rsidP="00BE65DC">
      <w:pPr>
        <w:spacing w:line="360" w:lineRule="auto"/>
        <w:jc w:val="both"/>
        <w:rPr>
          <w:b/>
          <w:i/>
        </w:rPr>
      </w:pPr>
      <w:r w:rsidRPr="00082C2D">
        <w:rPr>
          <w:b/>
          <w:i/>
          <w:color w:val="181818"/>
        </w:rPr>
        <w:t>Таблица 41.</w:t>
      </w:r>
      <w:r w:rsidRPr="00082C2D">
        <w:rPr>
          <w:b/>
          <w:i/>
        </w:rPr>
        <w:t>Количество участников МНПК «Шаг в науку»</w:t>
      </w:r>
    </w:p>
    <w:p w:rsidR="00BE65DC" w:rsidRPr="00F81BF8" w:rsidRDefault="00BE65DC" w:rsidP="00BE65DC">
      <w:pPr>
        <w:pStyle w:val="a7"/>
        <w:rPr>
          <w:rFonts w:ascii="Times New Roman" w:hAnsi="Times New Roman"/>
          <w:sz w:val="24"/>
          <w:szCs w:val="24"/>
          <w:lang w:eastAsia="ru-RU"/>
        </w:rPr>
      </w:pPr>
    </w:p>
    <w:tbl>
      <w:tblPr>
        <w:tblStyle w:val="12"/>
        <w:tblW w:w="0" w:type="auto"/>
        <w:tblLook w:val="04A0" w:firstRow="1" w:lastRow="0" w:firstColumn="1" w:lastColumn="0" w:noHBand="0" w:noVBand="1"/>
      </w:tblPr>
      <w:tblGrid>
        <w:gridCol w:w="7645"/>
        <w:gridCol w:w="1926"/>
      </w:tblGrid>
      <w:tr w:rsidR="00BE65DC" w:rsidRPr="00F81BF8" w:rsidTr="001C162D">
        <w:tc>
          <w:tcPr>
            <w:tcW w:w="11874"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Количество участников</w:t>
            </w:r>
          </w:p>
        </w:tc>
        <w:tc>
          <w:tcPr>
            <w:tcW w:w="2976"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чел</w:t>
            </w:r>
          </w:p>
        </w:tc>
      </w:tr>
      <w:tr w:rsidR="00BE65DC" w:rsidRPr="00F81BF8" w:rsidTr="001C162D">
        <w:tc>
          <w:tcPr>
            <w:tcW w:w="1187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Учащиеся 2-4 класс (малая академия)</w:t>
            </w:r>
          </w:p>
        </w:tc>
        <w:tc>
          <w:tcPr>
            <w:tcW w:w="297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6</w:t>
            </w:r>
          </w:p>
        </w:tc>
      </w:tr>
      <w:tr w:rsidR="00BE65DC" w:rsidRPr="00F81BF8" w:rsidTr="001C162D">
        <w:tc>
          <w:tcPr>
            <w:tcW w:w="1187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Учащиеся 5-7 класс</w:t>
            </w:r>
          </w:p>
        </w:tc>
        <w:tc>
          <w:tcPr>
            <w:tcW w:w="297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4</w:t>
            </w:r>
          </w:p>
        </w:tc>
      </w:tr>
      <w:tr w:rsidR="00BE65DC" w:rsidRPr="00F81BF8" w:rsidTr="001C162D">
        <w:tc>
          <w:tcPr>
            <w:tcW w:w="1187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Учащиеся 8-11 класс</w:t>
            </w:r>
          </w:p>
        </w:tc>
        <w:tc>
          <w:tcPr>
            <w:tcW w:w="297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lang w:val="en-US"/>
              </w:rPr>
            </w:pPr>
            <w:r w:rsidRPr="00F81BF8">
              <w:rPr>
                <w:rFonts w:ascii="Times New Roman" w:hAnsi="Times New Roman"/>
                <w:sz w:val="24"/>
                <w:szCs w:val="24"/>
              </w:rPr>
              <w:t>12</w:t>
            </w:r>
          </w:p>
        </w:tc>
      </w:tr>
      <w:tr w:rsidR="00BE65DC" w:rsidRPr="00F81BF8" w:rsidTr="001C162D">
        <w:tc>
          <w:tcPr>
            <w:tcW w:w="1187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Педагоги (руководители исследовательских работ)</w:t>
            </w:r>
          </w:p>
        </w:tc>
        <w:tc>
          <w:tcPr>
            <w:tcW w:w="297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12</w:t>
            </w:r>
          </w:p>
        </w:tc>
      </w:tr>
      <w:tr w:rsidR="00BE65DC" w:rsidRPr="00F81BF8" w:rsidTr="001C162D">
        <w:tc>
          <w:tcPr>
            <w:tcW w:w="1187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Педагоги (члены жюри)</w:t>
            </w:r>
          </w:p>
        </w:tc>
        <w:tc>
          <w:tcPr>
            <w:tcW w:w="297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16</w:t>
            </w:r>
          </w:p>
        </w:tc>
      </w:tr>
      <w:tr w:rsidR="00BE65DC" w:rsidRPr="00F81BF8" w:rsidTr="001C162D">
        <w:tc>
          <w:tcPr>
            <w:tcW w:w="1187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Учащиеся (члены жюри)</w:t>
            </w:r>
          </w:p>
        </w:tc>
        <w:tc>
          <w:tcPr>
            <w:tcW w:w="297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12</w:t>
            </w:r>
          </w:p>
        </w:tc>
      </w:tr>
    </w:tbl>
    <w:p w:rsidR="00BE65DC" w:rsidRPr="00F81BF8" w:rsidRDefault="00BE65DC" w:rsidP="00BE65DC">
      <w:pPr>
        <w:pStyle w:val="a7"/>
        <w:rPr>
          <w:rFonts w:ascii="Times New Roman" w:hAnsi="Times New Roman"/>
          <w:sz w:val="24"/>
          <w:szCs w:val="24"/>
          <w:lang w:eastAsia="ru-RU"/>
        </w:rPr>
      </w:pPr>
    </w:p>
    <w:p w:rsidR="001C162D" w:rsidRPr="00082C2D" w:rsidRDefault="001C162D" w:rsidP="001C162D">
      <w:pPr>
        <w:spacing w:line="360" w:lineRule="auto"/>
        <w:rPr>
          <w:b/>
          <w:i/>
        </w:rPr>
      </w:pPr>
      <w:r w:rsidRPr="00082C2D">
        <w:rPr>
          <w:b/>
          <w:i/>
        </w:rPr>
        <w:t xml:space="preserve">Таблица 42. Статистика участия школьников в </w:t>
      </w:r>
      <w:proofErr w:type="gramStart"/>
      <w:r w:rsidRPr="00082C2D">
        <w:rPr>
          <w:b/>
          <w:i/>
        </w:rPr>
        <w:t>секция  ШНПК</w:t>
      </w:r>
      <w:proofErr w:type="gramEnd"/>
    </w:p>
    <w:p w:rsidR="00BE65DC" w:rsidRPr="00F81BF8" w:rsidRDefault="00BE65DC" w:rsidP="00BE65DC">
      <w:pPr>
        <w:pStyle w:val="a7"/>
        <w:rPr>
          <w:rFonts w:ascii="Times New Roman" w:hAnsi="Times New Roman"/>
          <w:sz w:val="24"/>
          <w:szCs w:val="24"/>
          <w:lang w:eastAsia="ru-RU"/>
        </w:rPr>
      </w:pPr>
    </w:p>
    <w:tbl>
      <w:tblPr>
        <w:tblStyle w:val="12"/>
        <w:tblW w:w="0" w:type="auto"/>
        <w:tblLook w:val="04A0" w:firstRow="1" w:lastRow="0" w:firstColumn="1" w:lastColumn="0" w:noHBand="0" w:noVBand="1"/>
      </w:tblPr>
      <w:tblGrid>
        <w:gridCol w:w="570"/>
        <w:gridCol w:w="7118"/>
        <w:gridCol w:w="1883"/>
      </w:tblGrid>
      <w:tr w:rsidR="00BE65DC" w:rsidRPr="00F81BF8" w:rsidTr="001C162D">
        <w:tc>
          <w:tcPr>
            <w:tcW w:w="594"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 п\п</w:t>
            </w:r>
          </w:p>
        </w:tc>
        <w:tc>
          <w:tcPr>
            <w:tcW w:w="11229"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Наименование секции</w:t>
            </w:r>
          </w:p>
        </w:tc>
        <w:tc>
          <w:tcPr>
            <w:tcW w:w="2963"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чел</w:t>
            </w:r>
          </w:p>
        </w:tc>
      </w:tr>
      <w:tr w:rsidR="00BE65DC" w:rsidRPr="00F81BF8" w:rsidTr="001C162D">
        <w:tc>
          <w:tcPr>
            <w:tcW w:w="59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1</w:t>
            </w:r>
          </w:p>
        </w:tc>
        <w:tc>
          <w:tcPr>
            <w:tcW w:w="1122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Читательская грамотность</w:t>
            </w:r>
          </w:p>
        </w:tc>
        <w:tc>
          <w:tcPr>
            <w:tcW w:w="296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3</w:t>
            </w:r>
          </w:p>
        </w:tc>
      </w:tr>
      <w:tr w:rsidR="00BE65DC" w:rsidRPr="00F81BF8" w:rsidTr="001C162D">
        <w:tc>
          <w:tcPr>
            <w:tcW w:w="59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2</w:t>
            </w:r>
          </w:p>
        </w:tc>
        <w:tc>
          <w:tcPr>
            <w:tcW w:w="1122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Естественно-научная грамотность</w:t>
            </w:r>
          </w:p>
        </w:tc>
        <w:tc>
          <w:tcPr>
            <w:tcW w:w="296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4</w:t>
            </w:r>
          </w:p>
        </w:tc>
      </w:tr>
      <w:tr w:rsidR="00BE65DC" w:rsidRPr="00F81BF8" w:rsidTr="001C162D">
        <w:tc>
          <w:tcPr>
            <w:tcW w:w="59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3</w:t>
            </w:r>
          </w:p>
        </w:tc>
        <w:tc>
          <w:tcPr>
            <w:tcW w:w="1122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 xml:space="preserve"> Цифровая и ИКТ</w:t>
            </w:r>
          </w:p>
        </w:tc>
        <w:tc>
          <w:tcPr>
            <w:tcW w:w="296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1</w:t>
            </w:r>
          </w:p>
        </w:tc>
      </w:tr>
      <w:tr w:rsidR="00BE65DC" w:rsidRPr="00F81BF8" w:rsidTr="001C162D">
        <w:tc>
          <w:tcPr>
            <w:tcW w:w="59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4</w:t>
            </w:r>
          </w:p>
        </w:tc>
        <w:tc>
          <w:tcPr>
            <w:tcW w:w="1122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 xml:space="preserve"> Математическая грамотность</w:t>
            </w:r>
          </w:p>
        </w:tc>
        <w:tc>
          <w:tcPr>
            <w:tcW w:w="296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1</w:t>
            </w:r>
          </w:p>
        </w:tc>
      </w:tr>
      <w:tr w:rsidR="00BE65DC" w:rsidRPr="00F81BF8" w:rsidTr="001C162D">
        <w:tc>
          <w:tcPr>
            <w:tcW w:w="59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5</w:t>
            </w:r>
          </w:p>
        </w:tc>
        <w:tc>
          <w:tcPr>
            <w:tcW w:w="1122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 xml:space="preserve"> Информационная грамотность</w:t>
            </w:r>
          </w:p>
        </w:tc>
        <w:tc>
          <w:tcPr>
            <w:tcW w:w="296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11</w:t>
            </w:r>
          </w:p>
        </w:tc>
      </w:tr>
      <w:tr w:rsidR="00BE65DC" w:rsidRPr="00F81BF8" w:rsidTr="001C162D">
        <w:tc>
          <w:tcPr>
            <w:tcW w:w="594"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6</w:t>
            </w:r>
          </w:p>
        </w:tc>
        <w:tc>
          <w:tcPr>
            <w:tcW w:w="1122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Коммуникативная и  грамотность</w:t>
            </w:r>
          </w:p>
        </w:tc>
        <w:tc>
          <w:tcPr>
            <w:tcW w:w="2963"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BE65DC" w:rsidRPr="00F81BF8" w:rsidRDefault="00BE65DC" w:rsidP="00AE620B">
            <w:pPr>
              <w:pStyle w:val="a7"/>
              <w:rPr>
                <w:rFonts w:ascii="Times New Roman" w:hAnsi="Times New Roman"/>
                <w:sz w:val="24"/>
                <w:szCs w:val="24"/>
              </w:rPr>
            </w:pPr>
            <w:r w:rsidRPr="00F81BF8">
              <w:rPr>
                <w:rFonts w:ascii="Times New Roman" w:hAnsi="Times New Roman"/>
                <w:sz w:val="24"/>
                <w:szCs w:val="24"/>
              </w:rPr>
              <w:t>2</w:t>
            </w:r>
          </w:p>
        </w:tc>
      </w:tr>
    </w:tbl>
    <w:p w:rsidR="00BE65DC" w:rsidRPr="001C162D" w:rsidRDefault="00BE65DC" w:rsidP="00BE65DC">
      <w:pPr>
        <w:pStyle w:val="a7"/>
        <w:rPr>
          <w:rFonts w:ascii="Times New Roman" w:hAnsi="Times New Roman"/>
          <w:sz w:val="24"/>
          <w:szCs w:val="24"/>
        </w:rPr>
      </w:pPr>
    </w:p>
    <w:p w:rsidR="001C162D" w:rsidRPr="001C162D" w:rsidRDefault="001C162D" w:rsidP="001C162D">
      <w:pPr>
        <w:spacing w:line="276" w:lineRule="auto"/>
        <w:ind w:firstLine="708"/>
        <w:jc w:val="both"/>
        <w:rPr>
          <w:rFonts w:ascii="Arial" w:hAnsi="Arial" w:cs="Arial"/>
          <w:color w:val="181818"/>
        </w:rPr>
      </w:pPr>
      <w:r w:rsidRPr="001C162D">
        <w:t xml:space="preserve">Учениками выбраны актуальные темы. В представленных работах определены адекватные цели и  задачи, гипотезы и их доказательства. В целом, учащиеся неплохо знают правила работы над исследовательским проектом, его структуру, умеют работать с научными источниками. Работы написаны грамотным научным языком. </w:t>
      </w:r>
      <w:proofErr w:type="gramStart"/>
      <w:r w:rsidRPr="001C162D">
        <w:t>В  работах</w:t>
      </w:r>
      <w:proofErr w:type="gramEnd"/>
      <w:r w:rsidRPr="001C162D">
        <w:t xml:space="preserve"> есть практическая часть, представлен «продукт» исследования (словарик, брошюра, презентация внеклассного мероприятия, буклет).  </w:t>
      </w:r>
    </w:p>
    <w:p w:rsidR="001C162D" w:rsidRPr="001C162D" w:rsidRDefault="001C162D" w:rsidP="001C162D">
      <w:pPr>
        <w:spacing w:line="276" w:lineRule="auto"/>
        <w:ind w:firstLine="708"/>
        <w:jc w:val="both"/>
        <w:rPr>
          <w:color w:val="181818"/>
        </w:rPr>
      </w:pPr>
      <w:r w:rsidRPr="001C162D">
        <w:rPr>
          <w:color w:val="181818"/>
        </w:rPr>
        <w:t xml:space="preserve">Оценивали работы учащихся опытные педагоги школы, которые на протяжении ряда лет занимаются организацией исследовательской деятельности обучающихся и знакомы на практике с данным видом работы. </w:t>
      </w:r>
    </w:p>
    <w:p w:rsidR="00BE65DC" w:rsidRPr="001C162D" w:rsidRDefault="001C162D" w:rsidP="001C162D">
      <w:pPr>
        <w:spacing w:after="200" w:line="276" w:lineRule="auto"/>
        <w:rPr>
          <w:rFonts w:eastAsia="Calibri"/>
          <w:b/>
          <w:i/>
        </w:rPr>
      </w:pPr>
      <w:r w:rsidRPr="00082C2D">
        <w:rPr>
          <w:rFonts w:eastAsia="Calibri"/>
          <w:b/>
          <w:i/>
        </w:rPr>
        <w:t>Таблица 43. Результативность  ШНПК «</w:t>
      </w:r>
      <w:r>
        <w:rPr>
          <w:rFonts w:eastAsia="Calibri"/>
          <w:b/>
          <w:i/>
        </w:rPr>
        <w:t>Шаг в науку» 23 марта 2024 года</w:t>
      </w:r>
      <w:r w:rsidR="00BE65DC" w:rsidRPr="00F81BF8">
        <w:rPr>
          <w:rFonts w:eastAsia="Calibri"/>
        </w:rPr>
        <w:t xml:space="preserve"> </w:t>
      </w:r>
    </w:p>
    <w:tbl>
      <w:tblPr>
        <w:tblStyle w:val="ac"/>
        <w:tblpPr w:leftFromText="180" w:rightFromText="180" w:vertAnchor="text" w:horzAnchor="margin" w:tblpXSpec="center" w:tblpY="380"/>
        <w:tblW w:w="10504" w:type="dxa"/>
        <w:tblLayout w:type="fixed"/>
        <w:tblLook w:val="04A0" w:firstRow="1" w:lastRow="0" w:firstColumn="1" w:lastColumn="0" w:noHBand="0" w:noVBand="1"/>
      </w:tblPr>
      <w:tblGrid>
        <w:gridCol w:w="1182"/>
        <w:gridCol w:w="864"/>
        <w:gridCol w:w="1520"/>
        <w:gridCol w:w="506"/>
        <w:gridCol w:w="1292"/>
        <w:gridCol w:w="2331"/>
        <w:gridCol w:w="1675"/>
        <w:gridCol w:w="1134"/>
      </w:tblGrid>
      <w:tr w:rsidR="00D80720" w:rsidRPr="00F81BF8" w:rsidTr="00D80720">
        <w:trPr>
          <w:cantSplit/>
          <w:trHeight w:val="1137"/>
        </w:trPr>
        <w:tc>
          <w:tcPr>
            <w:tcW w:w="1182"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номинация</w:t>
            </w:r>
          </w:p>
        </w:tc>
        <w:tc>
          <w:tcPr>
            <w:tcW w:w="864"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w:t>
            </w:r>
          </w:p>
        </w:tc>
        <w:tc>
          <w:tcPr>
            <w:tcW w:w="1520" w:type="dxa"/>
            <w:shd w:val="clear" w:color="auto" w:fill="C6D9F1" w:themeFill="text2" w:themeFillTint="33"/>
          </w:tcPr>
          <w:p w:rsidR="00D80720" w:rsidRPr="00F81BF8" w:rsidRDefault="00D80720" w:rsidP="00D80720">
            <w:pPr>
              <w:pStyle w:val="a7"/>
              <w:rPr>
                <w:rFonts w:ascii="Times New Roman" w:hAnsi="Times New Roman"/>
                <w:b/>
                <w:sz w:val="24"/>
                <w:szCs w:val="24"/>
              </w:rPr>
            </w:pPr>
            <w:proofErr w:type="spellStart"/>
            <w:r w:rsidRPr="00F81BF8">
              <w:rPr>
                <w:rFonts w:ascii="Times New Roman" w:hAnsi="Times New Roman"/>
                <w:b/>
                <w:sz w:val="24"/>
                <w:szCs w:val="24"/>
              </w:rPr>
              <w:t>Ф.и</w:t>
            </w:r>
            <w:proofErr w:type="spellEnd"/>
            <w:r w:rsidRPr="00F81BF8">
              <w:rPr>
                <w:rFonts w:ascii="Times New Roman" w:hAnsi="Times New Roman"/>
                <w:b/>
                <w:sz w:val="24"/>
                <w:szCs w:val="24"/>
              </w:rPr>
              <w:t>. участника</w:t>
            </w:r>
          </w:p>
        </w:tc>
        <w:tc>
          <w:tcPr>
            <w:tcW w:w="506"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класс</w:t>
            </w:r>
          </w:p>
        </w:tc>
        <w:tc>
          <w:tcPr>
            <w:tcW w:w="1292"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руководитель</w:t>
            </w:r>
          </w:p>
        </w:tc>
        <w:tc>
          <w:tcPr>
            <w:tcW w:w="2331"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Название работы</w:t>
            </w:r>
          </w:p>
        </w:tc>
        <w:tc>
          <w:tcPr>
            <w:tcW w:w="1675"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секция</w:t>
            </w:r>
          </w:p>
        </w:tc>
        <w:tc>
          <w:tcPr>
            <w:tcW w:w="1134"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Кол-во баллов</w:t>
            </w:r>
          </w:p>
        </w:tc>
      </w:tr>
      <w:tr w:rsidR="00D80720" w:rsidRPr="00F81BF8" w:rsidTr="00D80720">
        <w:trPr>
          <w:trHeight w:val="1113"/>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призёр</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Тихонов Артём </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8Г</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proofErr w:type="spellStart"/>
            <w:r w:rsidRPr="00F81BF8">
              <w:rPr>
                <w:rFonts w:ascii="Times New Roman" w:hAnsi="Times New Roman"/>
                <w:sz w:val="24"/>
                <w:szCs w:val="24"/>
              </w:rPr>
              <w:t>Рослякова</w:t>
            </w:r>
            <w:proofErr w:type="spellEnd"/>
            <w:r w:rsidRPr="00F81BF8">
              <w:rPr>
                <w:rFonts w:ascii="Times New Roman" w:hAnsi="Times New Roman"/>
                <w:sz w:val="24"/>
                <w:szCs w:val="24"/>
              </w:rPr>
              <w:t xml:space="preserve"> А.И.</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Приметы и суеверия России и Великобритании, приносящие удачу</w:t>
            </w:r>
          </w:p>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 неудачу)</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Информационная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lang w:val="en-US"/>
              </w:rPr>
              <w:t>13</w:t>
            </w:r>
          </w:p>
        </w:tc>
      </w:tr>
      <w:tr w:rsidR="00D80720" w:rsidRPr="00F81BF8" w:rsidTr="00D80720">
        <w:trPr>
          <w:trHeight w:val="1098"/>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призёр</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2</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Иванова Карина </w:t>
            </w:r>
          </w:p>
          <w:p w:rsidR="00D80720" w:rsidRPr="00F81BF8" w:rsidRDefault="00D80720" w:rsidP="00D80720">
            <w:pPr>
              <w:pStyle w:val="a7"/>
              <w:rPr>
                <w:rFonts w:ascii="Times New Roman" w:hAnsi="Times New Roman"/>
                <w:sz w:val="24"/>
                <w:szCs w:val="24"/>
              </w:rPr>
            </w:pPr>
          </w:p>
          <w:p w:rsidR="00D80720" w:rsidRPr="00F81BF8" w:rsidRDefault="00D80720" w:rsidP="00D80720">
            <w:pPr>
              <w:pStyle w:val="a7"/>
              <w:rPr>
                <w:rFonts w:ascii="Times New Roman" w:hAnsi="Times New Roman"/>
                <w:sz w:val="24"/>
                <w:szCs w:val="24"/>
              </w:rPr>
            </w:pPr>
          </w:p>
          <w:p w:rsidR="00D80720" w:rsidRPr="00F81BF8" w:rsidRDefault="00D80720" w:rsidP="00D80720">
            <w:pPr>
              <w:pStyle w:val="a7"/>
              <w:rPr>
                <w:rFonts w:ascii="Times New Roman" w:hAnsi="Times New Roman"/>
                <w:sz w:val="24"/>
                <w:szCs w:val="24"/>
              </w:rPr>
            </w:pP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7А</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proofErr w:type="spellStart"/>
            <w:r w:rsidRPr="00F81BF8">
              <w:rPr>
                <w:rFonts w:ascii="Times New Roman" w:hAnsi="Times New Roman"/>
                <w:sz w:val="24"/>
                <w:szCs w:val="24"/>
              </w:rPr>
              <w:t>Шиповалова</w:t>
            </w:r>
            <w:proofErr w:type="spellEnd"/>
            <w:r w:rsidRPr="00F81BF8">
              <w:rPr>
                <w:rFonts w:ascii="Times New Roman" w:hAnsi="Times New Roman"/>
                <w:sz w:val="24"/>
                <w:szCs w:val="24"/>
              </w:rPr>
              <w:t xml:space="preserve"> Т.В.</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Влияние природных антибиотиков, успешно противостоящих инфекции</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Естественнонаучная</w:t>
            </w:r>
          </w:p>
          <w:p w:rsidR="00D80720" w:rsidRPr="00F81BF8" w:rsidRDefault="00D80720" w:rsidP="00D80720">
            <w:pPr>
              <w:pStyle w:val="a7"/>
              <w:rPr>
                <w:rFonts w:ascii="Times New Roman" w:hAnsi="Times New Roman"/>
                <w:sz w:val="24"/>
                <w:szCs w:val="24"/>
              </w:rPr>
            </w:pP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lang w:val="en-US"/>
              </w:rPr>
              <w:t>14</w:t>
            </w:r>
          </w:p>
        </w:tc>
      </w:tr>
      <w:tr w:rsidR="00D80720" w:rsidRPr="00F81BF8" w:rsidTr="00D80720">
        <w:trPr>
          <w:trHeight w:val="541"/>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победитель</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3</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Юдаев Максим</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10А</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Анненкова Е.Н.</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Терроризм в современном мире</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Информационная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lang w:val="en-US"/>
              </w:rPr>
              <w:t>18</w:t>
            </w:r>
          </w:p>
        </w:tc>
      </w:tr>
      <w:tr w:rsidR="00D80720" w:rsidRPr="00F81BF8" w:rsidTr="00D80720">
        <w:trPr>
          <w:trHeight w:val="827"/>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участник</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4</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Тарасова Наталья</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9А</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w:t>
            </w:r>
            <w:proofErr w:type="spellStart"/>
            <w:r w:rsidRPr="00F81BF8">
              <w:rPr>
                <w:rFonts w:ascii="Times New Roman" w:hAnsi="Times New Roman"/>
                <w:sz w:val="24"/>
                <w:szCs w:val="24"/>
              </w:rPr>
              <w:t>Борухова</w:t>
            </w:r>
            <w:proofErr w:type="spellEnd"/>
            <w:r w:rsidRPr="00F81BF8">
              <w:rPr>
                <w:rFonts w:ascii="Times New Roman" w:hAnsi="Times New Roman"/>
                <w:sz w:val="24"/>
                <w:szCs w:val="24"/>
              </w:rPr>
              <w:t xml:space="preserve"> Н.П.</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Проблемы трудоустройства подростков и пути их решения</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Информационная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lang w:val="en-US"/>
              </w:rPr>
              <w:t>10</w:t>
            </w:r>
          </w:p>
        </w:tc>
      </w:tr>
      <w:tr w:rsidR="00D80720" w:rsidRPr="00F81BF8" w:rsidTr="00D80720">
        <w:trPr>
          <w:trHeight w:val="556"/>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участник</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5</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Геращенко Григорий</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8г</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Силина Н.А.</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Архитектор- моя будущая профессия</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Информационная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rPr>
              <w:t>1</w:t>
            </w:r>
            <w:r w:rsidRPr="00F81BF8">
              <w:rPr>
                <w:rFonts w:ascii="Times New Roman" w:hAnsi="Times New Roman"/>
                <w:sz w:val="24"/>
                <w:szCs w:val="24"/>
                <w:lang w:val="en-US"/>
              </w:rPr>
              <w:t>1</w:t>
            </w:r>
          </w:p>
        </w:tc>
      </w:tr>
      <w:tr w:rsidR="00D80720" w:rsidRPr="00F81BF8" w:rsidTr="00D80720">
        <w:trPr>
          <w:trHeight w:val="541"/>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победитель</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6</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rPr>
              <w:t xml:space="preserve"> Фельдман Иван </w:t>
            </w:r>
          </w:p>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Савенко </w:t>
            </w:r>
            <w:r w:rsidRPr="00F81BF8">
              <w:rPr>
                <w:rFonts w:ascii="Times New Roman" w:hAnsi="Times New Roman"/>
                <w:sz w:val="24"/>
                <w:szCs w:val="24"/>
              </w:rPr>
              <w:lastRenderedPageBreak/>
              <w:t>Никита</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lastRenderedPageBreak/>
              <w:t>6Б</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w:t>
            </w:r>
            <w:proofErr w:type="spellStart"/>
            <w:r w:rsidRPr="00F81BF8">
              <w:rPr>
                <w:rFonts w:ascii="Times New Roman" w:hAnsi="Times New Roman"/>
                <w:sz w:val="24"/>
                <w:szCs w:val="24"/>
              </w:rPr>
              <w:t>Сигаева</w:t>
            </w:r>
            <w:proofErr w:type="spellEnd"/>
            <w:r w:rsidRPr="00F81BF8">
              <w:rPr>
                <w:rFonts w:ascii="Times New Roman" w:hAnsi="Times New Roman"/>
                <w:sz w:val="24"/>
                <w:szCs w:val="24"/>
              </w:rPr>
              <w:t xml:space="preserve"> А.А.</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Уникальные места России</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Информационная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lang w:val="en-US"/>
              </w:rPr>
              <w:t>1</w:t>
            </w:r>
            <w:r w:rsidRPr="00F81BF8">
              <w:rPr>
                <w:rFonts w:ascii="Times New Roman" w:hAnsi="Times New Roman"/>
                <w:sz w:val="24"/>
                <w:szCs w:val="24"/>
              </w:rPr>
              <w:t>8</w:t>
            </w:r>
          </w:p>
        </w:tc>
      </w:tr>
      <w:tr w:rsidR="00D80720" w:rsidRPr="00F81BF8" w:rsidTr="00D80720">
        <w:trPr>
          <w:trHeight w:val="827"/>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победитель</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7</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Беспалов Данила</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10А</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Силина Н.А.</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Мастерская образовательных видеороликов</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Математическая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lang w:val="en-US"/>
              </w:rPr>
              <w:t>1</w:t>
            </w:r>
            <w:r w:rsidRPr="00F81BF8">
              <w:rPr>
                <w:rFonts w:ascii="Times New Roman" w:hAnsi="Times New Roman"/>
                <w:sz w:val="24"/>
                <w:szCs w:val="24"/>
              </w:rPr>
              <w:t>8</w:t>
            </w:r>
          </w:p>
        </w:tc>
      </w:tr>
      <w:tr w:rsidR="00D80720" w:rsidRPr="00F81BF8" w:rsidTr="00D80720">
        <w:trPr>
          <w:trHeight w:val="827"/>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призёр</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8</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Байрамов </w:t>
            </w:r>
            <w:proofErr w:type="spellStart"/>
            <w:r w:rsidRPr="00F81BF8">
              <w:rPr>
                <w:rFonts w:ascii="Times New Roman" w:hAnsi="Times New Roman"/>
                <w:sz w:val="24"/>
                <w:szCs w:val="24"/>
              </w:rPr>
              <w:t>Самир</w:t>
            </w:r>
            <w:proofErr w:type="spellEnd"/>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11А</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proofErr w:type="spellStart"/>
            <w:r w:rsidRPr="00F81BF8">
              <w:rPr>
                <w:rFonts w:ascii="Times New Roman" w:hAnsi="Times New Roman"/>
                <w:sz w:val="24"/>
                <w:szCs w:val="24"/>
              </w:rPr>
              <w:t>Разворотнева</w:t>
            </w:r>
            <w:proofErr w:type="spellEnd"/>
            <w:r w:rsidRPr="00F81BF8">
              <w:rPr>
                <w:rFonts w:ascii="Times New Roman" w:hAnsi="Times New Roman"/>
                <w:sz w:val="24"/>
                <w:szCs w:val="24"/>
              </w:rPr>
              <w:t xml:space="preserve"> Е.Г.</w:t>
            </w:r>
          </w:p>
          <w:p w:rsidR="00D80720" w:rsidRPr="00F81BF8" w:rsidRDefault="00D80720" w:rsidP="00D80720">
            <w:pPr>
              <w:pStyle w:val="a7"/>
              <w:rPr>
                <w:rFonts w:ascii="Times New Roman" w:hAnsi="Times New Roman"/>
                <w:sz w:val="24"/>
                <w:szCs w:val="24"/>
              </w:rPr>
            </w:pP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Язык рекламы</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Информационная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lang w:val="en-US"/>
              </w:rPr>
              <w:t>16</w:t>
            </w:r>
          </w:p>
        </w:tc>
      </w:tr>
      <w:tr w:rsidR="00D80720" w:rsidRPr="00F81BF8" w:rsidTr="00D80720">
        <w:trPr>
          <w:trHeight w:val="827"/>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призёр</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9</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w:t>
            </w:r>
            <w:proofErr w:type="spellStart"/>
            <w:r w:rsidRPr="00F81BF8">
              <w:rPr>
                <w:rFonts w:ascii="Times New Roman" w:hAnsi="Times New Roman"/>
                <w:sz w:val="24"/>
                <w:szCs w:val="24"/>
              </w:rPr>
              <w:t>Гянджаева</w:t>
            </w:r>
            <w:proofErr w:type="spellEnd"/>
            <w:r w:rsidRPr="00F81BF8">
              <w:rPr>
                <w:rFonts w:ascii="Times New Roman" w:hAnsi="Times New Roman"/>
                <w:sz w:val="24"/>
                <w:szCs w:val="24"/>
              </w:rPr>
              <w:t xml:space="preserve"> </w:t>
            </w:r>
            <w:proofErr w:type="spellStart"/>
            <w:r w:rsidRPr="00F81BF8">
              <w:rPr>
                <w:rFonts w:ascii="Times New Roman" w:hAnsi="Times New Roman"/>
                <w:sz w:val="24"/>
                <w:szCs w:val="24"/>
              </w:rPr>
              <w:t>Айша</w:t>
            </w:r>
            <w:proofErr w:type="spellEnd"/>
          </w:p>
          <w:p w:rsidR="00D80720" w:rsidRPr="00F81BF8" w:rsidRDefault="00D80720" w:rsidP="00D80720">
            <w:pPr>
              <w:pStyle w:val="a7"/>
              <w:rPr>
                <w:rFonts w:ascii="Times New Roman" w:hAnsi="Times New Roman"/>
                <w:sz w:val="24"/>
                <w:szCs w:val="24"/>
              </w:rPr>
            </w:pPr>
          </w:p>
          <w:p w:rsidR="00D80720" w:rsidRPr="00F81BF8" w:rsidRDefault="00D80720" w:rsidP="00D80720">
            <w:pPr>
              <w:pStyle w:val="a7"/>
              <w:rPr>
                <w:rFonts w:ascii="Times New Roman" w:hAnsi="Times New Roman"/>
                <w:sz w:val="24"/>
                <w:szCs w:val="24"/>
              </w:rPr>
            </w:pP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9В</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Соколова А.Н.</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Танец в моей жизни или почему полезно заниматься танцами.</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Информационная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lang w:val="en-US"/>
              </w:rPr>
              <w:t>17</w:t>
            </w:r>
          </w:p>
        </w:tc>
      </w:tr>
      <w:tr w:rsidR="00D80720" w:rsidRPr="00F81BF8" w:rsidTr="00D80720">
        <w:trPr>
          <w:trHeight w:val="827"/>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участник</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10</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Андреев Иван</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5Г</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Полянская Е.В.</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Влияние общения с домашними питомцами на эмоции человека</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Коммуникативная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rPr>
              <w:t>1</w:t>
            </w:r>
            <w:r w:rsidRPr="00F81BF8">
              <w:rPr>
                <w:rFonts w:ascii="Times New Roman" w:hAnsi="Times New Roman"/>
                <w:sz w:val="24"/>
                <w:szCs w:val="24"/>
                <w:lang w:val="en-US"/>
              </w:rPr>
              <w:t>1</w:t>
            </w:r>
          </w:p>
        </w:tc>
      </w:tr>
      <w:tr w:rsidR="00D80720" w:rsidRPr="00F81BF8" w:rsidTr="00D80720">
        <w:trPr>
          <w:trHeight w:val="1098"/>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призёр</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11</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Данилова Надежда</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10 А</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Полянская Е.В.</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Развитие памяти   как один </w:t>
            </w:r>
            <w:proofErr w:type="gramStart"/>
            <w:r w:rsidRPr="00F81BF8">
              <w:rPr>
                <w:rFonts w:ascii="Times New Roman" w:hAnsi="Times New Roman"/>
                <w:sz w:val="24"/>
                <w:szCs w:val="24"/>
              </w:rPr>
              <w:t>из факторов</w:t>
            </w:r>
            <w:proofErr w:type="gramEnd"/>
            <w:r w:rsidRPr="00F81BF8">
              <w:rPr>
                <w:rFonts w:ascii="Times New Roman" w:hAnsi="Times New Roman"/>
                <w:sz w:val="24"/>
                <w:szCs w:val="24"/>
              </w:rPr>
              <w:t xml:space="preserve"> влияющих на эффективную подготовку сдачи ЕГЭ</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Информационная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lang w:val="en-US"/>
              </w:rPr>
              <w:t>16</w:t>
            </w:r>
          </w:p>
        </w:tc>
      </w:tr>
      <w:tr w:rsidR="00D80720" w:rsidRPr="00F81BF8" w:rsidTr="00D80720">
        <w:trPr>
          <w:trHeight w:val="556"/>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призёр</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12</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Скворцов Егор </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8Б</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Садовая Е.А. </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Что видит компьютер, и что видим мы</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Цифровая и ИКТ</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lang w:val="en-US"/>
              </w:rPr>
              <w:t>1</w:t>
            </w:r>
            <w:r w:rsidRPr="00F81BF8">
              <w:rPr>
                <w:rFonts w:ascii="Times New Roman" w:hAnsi="Times New Roman"/>
                <w:sz w:val="24"/>
                <w:szCs w:val="24"/>
              </w:rPr>
              <w:t>5</w:t>
            </w:r>
          </w:p>
        </w:tc>
      </w:tr>
      <w:tr w:rsidR="00D80720" w:rsidRPr="00F81BF8" w:rsidTr="00D80720">
        <w:trPr>
          <w:trHeight w:val="812"/>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победитель</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13</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Юдин Иван</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11А</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proofErr w:type="spellStart"/>
            <w:r w:rsidRPr="00F81BF8">
              <w:rPr>
                <w:rFonts w:ascii="Times New Roman" w:hAnsi="Times New Roman"/>
                <w:sz w:val="24"/>
                <w:szCs w:val="24"/>
              </w:rPr>
              <w:t>Олесик</w:t>
            </w:r>
            <w:proofErr w:type="spellEnd"/>
            <w:r w:rsidRPr="00F81BF8">
              <w:rPr>
                <w:rFonts w:ascii="Times New Roman" w:hAnsi="Times New Roman"/>
                <w:sz w:val="24"/>
                <w:szCs w:val="24"/>
              </w:rPr>
              <w:t xml:space="preserve"> Т.А., Дмитриченко С.Ю.</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Герой нашего времени</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Информационная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lang w:val="en-US"/>
              </w:rPr>
              <w:t>18</w:t>
            </w:r>
          </w:p>
        </w:tc>
      </w:tr>
      <w:tr w:rsidR="00D80720" w:rsidRPr="00F81BF8" w:rsidTr="00D80720">
        <w:trPr>
          <w:trHeight w:val="556"/>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победитель</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14</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Радченко Нина</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7Г</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Дмитриченко С.Ю.</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Моя семья-моя гордость</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Коммуникативная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lang w:val="en-US"/>
              </w:rPr>
              <w:t>18</w:t>
            </w:r>
          </w:p>
        </w:tc>
      </w:tr>
      <w:tr w:rsidR="00D80720" w:rsidRPr="00F81BF8" w:rsidTr="00D80720">
        <w:trPr>
          <w:trHeight w:val="541"/>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призёр</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lang w:val="en-US"/>
              </w:rPr>
              <w:t>15</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Попова Карина</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10А</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Полянская Е.В.</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Акцентуация характера</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Информационная грамотность</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14</w:t>
            </w:r>
          </w:p>
        </w:tc>
      </w:tr>
      <w:tr w:rsidR="00D80720" w:rsidRPr="00F81BF8" w:rsidTr="00D80720">
        <w:trPr>
          <w:trHeight w:val="556"/>
        </w:trPr>
        <w:tc>
          <w:tcPr>
            <w:tcW w:w="118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победитель</w:t>
            </w:r>
          </w:p>
        </w:tc>
        <w:tc>
          <w:tcPr>
            <w:tcW w:w="864" w:type="dxa"/>
            <w:shd w:val="clear" w:color="auto" w:fill="DAEEF3" w:themeFill="accent5" w:themeFillTint="33"/>
          </w:tcPr>
          <w:p w:rsidR="00D80720" w:rsidRPr="00F81BF8" w:rsidRDefault="00D80720" w:rsidP="00D80720">
            <w:pPr>
              <w:pStyle w:val="a7"/>
              <w:rPr>
                <w:rFonts w:ascii="Times New Roman" w:hAnsi="Times New Roman"/>
                <w:sz w:val="24"/>
                <w:szCs w:val="24"/>
                <w:lang w:val="en-US"/>
              </w:rPr>
            </w:pPr>
            <w:r w:rsidRPr="00F81BF8">
              <w:rPr>
                <w:rFonts w:ascii="Times New Roman" w:hAnsi="Times New Roman"/>
                <w:sz w:val="24"/>
                <w:szCs w:val="24"/>
                <w:lang w:val="en-US"/>
              </w:rPr>
              <w:t>16</w:t>
            </w:r>
          </w:p>
        </w:tc>
        <w:tc>
          <w:tcPr>
            <w:tcW w:w="1520" w:type="dxa"/>
            <w:shd w:val="clear" w:color="auto" w:fill="DAEEF3" w:themeFill="accent5" w:themeFillTint="33"/>
          </w:tcPr>
          <w:p w:rsidR="00D80720" w:rsidRPr="00F81BF8" w:rsidRDefault="00D80720" w:rsidP="00D80720">
            <w:pPr>
              <w:pStyle w:val="a7"/>
              <w:rPr>
                <w:rFonts w:ascii="Times New Roman" w:hAnsi="Times New Roman"/>
                <w:sz w:val="24"/>
                <w:szCs w:val="24"/>
              </w:rPr>
            </w:pPr>
            <w:proofErr w:type="spellStart"/>
            <w:r w:rsidRPr="00F81BF8">
              <w:rPr>
                <w:rFonts w:ascii="Times New Roman" w:hAnsi="Times New Roman"/>
                <w:sz w:val="24"/>
                <w:szCs w:val="24"/>
              </w:rPr>
              <w:t>Деулина</w:t>
            </w:r>
            <w:proofErr w:type="spellEnd"/>
            <w:r w:rsidRPr="00F81BF8">
              <w:rPr>
                <w:rFonts w:ascii="Times New Roman" w:hAnsi="Times New Roman"/>
                <w:sz w:val="24"/>
                <w:szCs w:val="24"/>
              </w:rPr>
              <w:t xml:space="preserve"> Виктория</w:t>
            </w:r>
          </w:p>
        </w:tc>
        <w:tc>
          <w:tcPr>
            <w:tcW w:w="506"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10А</w:t>
            </w:r>
          </w:p>
        </w:tc>
        <w:tc>
          <w:tcPr>
            <w:tcW w:w="129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Фирсова Л.Н.</w:t>
            </w:r>
          </w:p>
        </w:tc>
        <w:tc>
          <w:tcPr>
            <w:tcW w:w="2331" w:type="dxa"/>
            <w:shd w:val="clear" w:color="auto" w:fill="DAEEF3" w:themeFill="accent5" w:themeFillTint="33"/>
          </w:tcPr>
          <w:p w:rsidR="00D80720" w:rsidRPr="00F81BF8" w:rsidRDefault="00D80720" w:rsidP="00D80720">
            <w:pPr>
              <w:pStyle w:val="a7"/>
              <w:rPr>
                <w:rFonts w:ascii="Times New Roman" w:hAnsi="Times New Roman"/>
                <w:sz w:val="24"/>
                <w:szCs w:val="24"/>
              </w:rPr>
            </w:pPr>
            <w:proofErr w:type="spellStart"/>
            <w:r w:rsidRPr="00F81BF8">
              <w:rPr>
                <w:rFonts w:ascii="Times New Roman" w:hAnsi="Times New Roman"/>
                <w:sz w:val="24"/>
                <w:szCs w:val="24"/>
              </w:rPr>
              <w:t>Микропластиковый</w:t>
            </w:r>
            <w:proofErr w:type="spellEnd"/>
            <w:r w:rsidRPr="00F81BF8">
              <w:rPr>
                <w:rFonts w:ascii="Times New Roman" w:hAnsi="Times New Roman"/>
                <w:sz w:val="24"/>
                <w:szCs w:val="24"/>
              </w:rPr>
              <w:t xml:space="preserve"> спрут</w:t>
            </w:r>
          </w:p>
        </w:tc>
        <w:tc>
          <w:tcPr>
            <w:tcW w:w="1675"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Естественнонаучная</w:t>
            </w:r>
          </w:p>
          <w:p w:rsidR="00D80720" w:rsidRPr="00F81BF8" w:rsidRDefault="00D80720" w:rsidP="00D80720">
            <w:pPr>
              <w:pStyle w:val="a7"/>
              <w:rPr>
                <w:rFonts w:ascii="Times New Roman" w:hAnsi="Times New Roman"/>
                <w:sz w:val="24"/>
                <w:szCs w:val="24"/>
              </w:rPr>
            </w:pP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18</w:t>
            </w:r>
          </w:p>
        </w:tc>
      </w:tr>
    </w:tbl>
    <w:p w:rsidR="00D80720" w:rsidRDefault="00D80720" w:rsidP="00BE65DC">
      <w:pPr>
        <w:pStyle w:val="a7"/>
        <w:rPr>
          <w:rFonts w:ascii="Times New Roman" w:hAnsi="Times New Roman"/>
          <w:sz w:val="24"/>
          <w:szCs w:val="24"/>
        </w:rPr>
      </w:pPr>
    </w:p>
    <w:tbl>
      <w:tblPr>
        <w:tblStyle w:val="ac"/>
        <w:tblpPr w:leftFromText="180" w:rightFromText="180" w:vertAnchor="text" w:horzAnchor="page" w:tblpX="973" w:tblpY="175"/>
        <w:tblW w:w="10740" w:type="dxa"/>
        <w:tblLayout w:type="fixed"/>
        <w:tblLook w:val="04A0" w:firstRow="1" w:lastRow="0" w:firstColumn="1" w:lastColumn="0" w:noHBand="0" w:noVBand="1"/>
      </w:tblPr>
      <w:tblGrid>
        <w:gridCol w:w="458"/>
        <w:gridCol w:w="1481"/>
        <w:gridCol w:w="822"/>
        <w:gridCol w:w="1993"/>
        <w:gridCol w:w="2001"/>
        <w:gridCol w:w="1858"/>
        <w:gridCol w:w="993"/>
        <w:gridCol w:w="1134"/>
      </w:tblGrid>
      <w:tr w:rsidR="00D80720" w:rsidRPr="00F81BF8" w:rsidTr="00D80720">
        <w:tc>
          <w:tcPr>
            <w:tcW w:w="458"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w:t>
            </w:r>
          </w:p>
        </w:tc>
        <w:tc>
          <w:tcPr>
            <w:tcW w:w="1481" w:type="dxa"/>
            <w:shd w:val="clear" w:color="auto" w:fill="C6D9F1" w:themeFill="text2" w:themeFillTint="33"/>
          </w:tcPr>
          <w:p w:rsidR="00D80720" w:rsidRPr="00F81BF8" w:rsidRDefault="00D80720" w:rsidP="00D80720">
            <w:pPr>
              <w:pStyle w:val="a7"/>
              <w:rPr>
                <w:rFonts w:ascii="Times New Roman" w:hAnsi="Times New Roman"/>
                <w:b/>
                <w:sz w:val="24"/>
                <w:szCs w:val="24"/>
              </w:rPr>
            </w:pPr>
            <w:proofErr w:type="spellStart"/>
            <w:r w:rsidRPr="00F81BF8">
              <w:rPr>
                <w:rFonts w:ascii="Times New Roman" w:hAnsi="Times New Roman"/>
                <w:b/>
                <w:sz w:val="24"/>
                <w:szCs w:val="24"/>
              </w:rPr>
              <w:t>Ф.и</w:t>
            </w:r>
            <w:proofErr w:type="spellEnd"/>
            <w:r w:rsidRPr="00F81BF8">
              <w:rPr>
                <w:rFonts w:ascii="Times New Roman" w:hAnsi="Times New Roman"/>
                <w:b/>
                <w:sz w:val="24"/>
                <w:szCs w:val="24"/>
              </w:rPr>
              <w:t>. участника</w:t>
            </w:r>
          </w:p>
        </w:tc>
        <w:tc>
          <w:tcPr>
            <w:tcW w:w="822"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класс</w:t>
            </w:r>
          </w:p>
        </w:tc>
        <w:tc>
          <w:tcPr>
            <w:tcW w:w="1993"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руководитель</w:t>
            </w:r>
          </w:p>
        </w:tc>
        <w:tc>
          <w:tcPr>
            <w:tcW w:w="2001"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Название работы</w:t>
            </w:r>
          </w:p>
        </w:tc>
        <w:tc>
          <w:tcPr>
            <w:tcW w:w="1858"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секция</w:t>
            </w:r>
          </w:p>
        </w:tc>
        <w:tc>
          <w:tcPr>
            <w:tcW w:w="993"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Кол-во баллов</w:t>
            </w:r>
          </w:p>
        </w:tc>
        <w:tc>
          <w:tcPr>
            <w:tcW w:w="1134" w:type="dxa"/>
            <w:shd w:val="clear" w:color="auto" w:fill="C6D9F1" w:themeFill="text2"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b/>
                <w:sz w:val="24"/>
                <w:szCs w:val="24"/>
              </w:rPr>
              <w:t>номинация</w:t>
            </w:r>
          </w:p>
        </w:tc>
      </w:tr>
      <w:tr w:rsidR="00D80720" w:rsidRPr="00F81BF8" w:rsidTr="00D80720">
        <w:tc>
          <w:tcPr>
            <w:tcW w:w="458"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w:t>
            </w:r>
          </w:p>
        </w:tc>
        <w:tc>
          <w:tcPr>
            <w:tcW w:w="148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Казанцев</w:t>
            </w:r>
          </w:p>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Никита</w:t>
            </w:r>
          </w:p>
        </w:tc>
        <w:tc>
          <w:tcPr>
            <w:tcW w:w="82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4Д</w:t>
            </w:r>
          </w:p>
        </w:tc>
        <w:tc>
          <w:tcPr>
            <w:tcW w:w="1993"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w:t>
            </w:r>
            <w:proofErr w:type="spellStart"/>
            <w:r w:rsidRPr="00F81BF8">
              <w:rPr>
                <w:rFonts w:ascii="Times New Roman" w:hAnsi="Times New Roman"/>
                <w:sz w:val="24"/>
                <w:szCs w:val="24"/>
              </w:rPr>
              <w:t>Пересыпкинская</w:t>
            </w:r>
            <w:proofErr w:type="spellEnd"/>
            <w:r w:rsidRPr="00F81BF8">
              <w:rPr>
                <w:rFonts w:ascii="Times New Roman" w:hAnsi="Times New Roman"/>
                <w:sz w:val="24"/>
                <w:szCs w:val="24"/>
              </w:rPr>
              <w:t xml:space="preserve"> Е.А.</w:t>
            </w:r>
          </w:p>
        </w:tc>
        <w:tc>
          <w:tcPr>
            <w:tcW w:w="200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Вред и польза шоколада</w:t>
            </w:r>
          </w:p>
        </w:tc>
        <w:tc>
          <w:tcPr>
            <w:tcW w:w="1858"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Читательская грамотность</w:t>
            </w:r>
          </w:p>
        </w:tc>
        <w:tc>
          <w:tcPr>
            <w:tcW w:w="993"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16</w:t>
            </w:r>
          </w:p>
        </w:tc>
        <w:tc>
          <w:tcPr>
            <w:tcW w:w="1134" w:type="dxa"/>
            <w:shd w:val="clear" w:color="auto" w:fill="DAEEF3" w:themeFill="accent5"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sz w:val="24"/>
                <w:szCs w:val="24"/>
              </w:rPr>
              <w:t>призёр</w:t>
            </w:r>
          </w:p>
        </w:tc>
      </w:tr>
      <w:tr w:rsidR="00D80720" w:rsidRPr="00F81BF8" w:rsidTr="00D80720">
        <w:tc>
          <w:tcPr>
            <w:tcW w:w="458"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2</w:t>
            </w:r>
          </w:p>
        </w:tc>
        <w:tc>
          <w:tcPr>
            <w:tcW w:w="1481" w:type="dxa"/>
            <w:shd w:val="clear" w:color="auto" w:fill="DAEEF3" w:themeFill="accent5" w:themeFillTint="33"/>
          </w:tcPr>
          <w:p w:rsidR="00D80720" w:rsidRPr="00F81BF8" w:rsidRDefault="00D80720" w:rsidP="00D80720">
            <w:pPr>
              <w:pStyle w:val="a7"/>
              <w:rPr>
                <w:rFonts w:ascii="Times New Roman" w:hAnsi="Times New Roman"/>
                <w:sz w:val="24"/>
                <w:szCs w:val="24"/>
              </w:rPr>
            </w:pPr>
            <w:proofErr w:type="spellStart"/>
            <w:r w:rsidRPr="00F81BF8">
              <w:rPr>
                <w:rFonts w:ascii="Times New Roman" w:hAnsi="Times New Roman"/>
                <w:sz w:val="24"/>
                <w:szCs w:val="24"/>
              </w:rPr>
              <w:t>Семянников</w:t>
            </w:r>
            <w:proofErr w:type="spellEnd"/>
            <w:r w:rsidRPr="00F81BF8">
              <w:rPr>
                <w:rFonts w:ascii="Times New Roman" w:hAnsi="Times New Roman"/>
                <w:sz w:val="24"/>
                <w:szCs w:val="24"/>
              </w:rPr>
              <w:t xml:space="preserve"> Илья</w:t>
            </w:r>
          </w:p>
        </w:tc>
        <w:tc>
          <w:tcPr>
            <w:tcW w:w="82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3А</w:t>
            </w:r>
          </w:p>
        </w:tc>
        <w:tc>
          <w:tcPr>
            <w:tcW w:w="1993"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Юрченко Т.В.</w:t>
            </w:r>
          </w:p>
        </w:tc>
        <w:tc>
          <w:tcPr>
            <w:tcW w:w="2001" w:type="dxa"/>
            <w:shd w:val="clear" w:color="auto" w:fill="DAEEF3" w:themeFill="accent5" w:themeFillTint="33"/>
          </w:tcPr>
          <w:p w:rsidR="00D80720" w:rsidRPr="00F81BF8" w:rsidRDefault="00D80720" w:rsidP="00D80720">
            <w:pPr>
              <w:pStyle w:val="a7"/>
              <w:rPr>
                <w:rFonts w:ascii="Times New Roman" w:hAnsi="Times New Roman"/>
                <w:sz w:val="24"/>
                <w:szCs w:val="24"/>
              </w:rPr>
            </w:pPr>
            <w:proofErr w:type="spellStart"/>
            <w:r w:rsidRPr="00F81BF8">
              <w:rPr>
                <w:rFonts w:ascii="Times New Roman" w:hAnsi="Times New Roman"/>
                <w:sz w:val="24"/>
                <w:szCs w:val="24"/>
              </w:rPr>
              <w:t>Ветрогенераторы</w:t>
            </w:r>
            <w:proofErr w:type="spellEnd"/>
          </w:p>
        </w:tc>
        <w:tc>
          <w:tcPr>
            <w:tcW w:w="1858"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Естественнонаучная</w:t>
            </w:r>
          </w:p>
          <w:p w:rsidR="00D80720" w:rsidRPr="00F81BF8" w:rsidRDefault="00D80720" w:rsidP="00D80720">
            <w:pPr>
              <w:pStyle w:val="a7"/>
              <w:rPr>
                <w:rFonts w:ascii="Times New Roman" w:hAnsi="Times New Roman"/>
                <w:sz w:val="24"/>
                <w:szCs w:val="24"/>
              </w:rPr>
            </w:pPr>
          </w:p>
        </w:tc>
        <w:tc>
          <w:tcPr>
            <w:tcW w:w="993"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18</w:t>
            </w:r>
          </w:p>
        </w:tc>
        <w:tc>
          <w:tcPr>
            <w:tcW w:w="1134"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победитель</w:t>
            </w:r>
          </w:p>
        </w:tc>
      </w:tr>
      <w:tr w:rsidR="00D80720" w:rsidRPr="00F81BF8" w:rsidTr="00D80720">
        <w:tc>
          <w:tcPr>
            <w:tcW w:w="458"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3</w:t>
            </w:r>
          </w:p>
        </w:tc>
        <w:tc>
          <w:tcPr>
            <w:tcW w:w="148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Алешина Валерия</w:t>
            </w:r>
          </w:p>
        </w:tc>
        <w:tc>
          <w:tcPr>
            <w:tcW w:w="82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3Д</w:t>
            </w:r>
          </w:p>
        </w:tc>
        <w:tc>
          <w:tcPr>
            <w:tcW w:w="1993"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Швец И.В.</w:t>
            </w:r>
          </w:p>
        </w:tc>
        <w:tc>
          <w:tcPr>
            <w:tcW w:w="200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Выращивание кристаллов</w:t>
            </w:r>
          </w:p>
        </w:tc>
        <w:tc>
          <w:tcPr>
            <w:tcW w:w="1858"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Естественнонаучная</w:t>
            </w:r>
          </w:p>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w:t>
            </w:r>
          </w:p>
        </w:tc>
        <w:tc>
          <w:tcPr>
            <w:tcW w:w="993"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15</w:t>
            </w:r>
          </w:p>
        </w:tc>
        <w:tc>
          <w:tcPr>
            <w:tcW w:w="1134" w:type="dxa"/>
            <w:shd w:val="clear" w:color="auto" w:fill="DAEEF3" w:themeFill="accent5"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sz w:val="24"/>
                <w:szCs w:val="24"/>
              </w:rPr>
              <w:t>призёр</w:t>
            </w:r>
          </w:p>
        </w:tc>
      </w:tr>
      <w:tr w:rsidR="00D80720" w:rsidRPr="00F81BF8" w:rsidTr="00D80720">
        <w:tc>
          <w:tcPr>
            <w:tcW w:w="458"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4</w:t>
            </w:r>
          </w:p>
        </w:tc>
        <w:tc>
          <w:tcPr>
            <w:tcW w:w="148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Заболотная </w:t>
            </w:r>
            <w:r w:rsidRPr="00F81BF8">
              <w:rPr>
                <w:rFonts w:ascii="Times New Roman" w:hAnsi="Times New Roman"/>
                <w:sz w:val="24"/>
                <w:szCs w:val="24"/>
              </w:rPr>
              <w:lastRenderedPageBreak/>
              <w:t>Наталья</w:t>
            </w:r>
          </w:p>
        </w:tc>
        <w:tc>
          <w:tcPr>
            <w:tcW w:w="82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lastRenderedPageBreak/>
              <w:t xml:space="preserve"> 3Д</w:t>
            </w:r>
          </w:p>
        </w:tc>
        <w:tc>
          <w:tcPr>
            <w:tcW w:w="1993"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Швец И.В.</w:t>
            </w:r>
          </w:p>
        </w:tc>
        <w:tc>
          <w:tcPr>
            <w:tcW w:w="200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И.В. Сталин </w:t>
            </w:r>
          </w:p>
        </w:tc>
        <w:tc>
          <w:tcPr>
            <w:tcW w:w="1858"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Читательская </w:t>
            </w:r>
            <w:r w:rsidRPr="00F81BF8">
              <w:rPr>
                <w:rFonts w:ascii="Times New Roman" w:hAnsi="Times New Roman"/>
                <w:sz w:val="24"/>
                <w:szCs w:val="24"/>
              </w:rPr>
              <w:lastRenderedPageBreak/>
              <w:t xml:space="preserve">грамотность </w:t>
            </w:r>
          </w:p>
        </w:tc>
        <w:tc>
          <w:tcPr>
            <w:tcW w:w="993"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lastRenderedPageBreak/>
              <w:t>12</w:t>
            </w:r>
          </w:p>
        </w:tc>
        <w:tc>
          <w:tcPr>
            <w:tcW w:w="1134" w:type="dxa"/>
            <w:shd w:val="clear" w:color="auto" w:fill="DAEEF3" w:themeFill="accent5"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sz w:val="24"/>
                <w:szCs w:val="24"/>
              </w:rPr>
              <w:t>участни</w:t>
            </w:r>
            <w:r w:rsidRPr="00F81BF8">
              <w:rPr>
                <w:rFonts w:ascii="Times New Roman" w:hAnsi="Times New Roman"/>
                <w:sz w:val="24"/>
                <w:szCs w:val="24"/>
              </w:rPr>
              <w:lastRenderedPageBreak/>
              <w:t>к</w:t>
            </w:r>
          </w:p>
        </w:tc>
      </w:tr>
      <w:tr w:rsidR="00D80720" w:rsidRPr="00F81BF8" w:rsidTr="00D80720">
        <w:tc>
          <w:tcPr>
            <w:tcW w:w="458"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lastRenderedPageBreak/>
              <w:t>5</w:t>
            </w:r>
          </w:p>
        </w:tc>
        <w:tc>
          <w:tcPr>
            <w:tcW w:w="148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Маркова</w:t>
            </w:r>
          </w:p>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Ева</w:t>
            </w:r>
          </w:p>
        </w:tc>
        <w:tc>
          <w:tcPr>
            <w:tcW w:w="82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3В</w:t>
            </w:r>
          </w:p>
        </w:tc>
        <w:tc>
          <w:tcPr>
            <w:tcW w:w="1993"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Меликова Е.В.</w:t>
            </w:r>
          </w:p>
        </w:tc>
        <w:tc>
          <w:tcPr>
            <w:tcW w:w="200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w:t>
            </w:r>
            <w:proofErr w:type="spellStart"/>
            <w:r w:rsidRPr="00F81BF8">
              <w:rPr>
                <w:rFonts w:ascii="Times New Roman" w:hAnsi="Times New Roman"/>
                <w:sz w:val="24"/>
                <w:szCs w:val="24"/>
              </w:rPr>
              <w:t>Леворукие</w:t>
            </w:r>
            <w:proofErr w:type="spellEnd"/>
            <w:r w:rsidRPr="00F81BF8">
              <w:rPr>
                <w:rFonts w:ascii="Times New Roman" w:hAnsi="Times New Roman"/>
                <w:sz w:val="24"/>
                <w:szCs w:val="24"/>
              </w:rPr>
              <w:t xml:space="preserve"> дети</w:t>
            </w:r>
          </w:p>
        </w:tc>
        <w:tc>
          <w:tcPr>
            <w:tcW w:w="1858"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Читательская грамотность  </w:t>
            </w:r>
          </w:p>
        </w:tc>
        <w:tc>
          <w:tcPr>
            <w:tcW w:w="993"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16</w:t>
            </w:r>
          </w:p>
        </w:tc>
        <w:tc>
          <w:tcPr>
            <w:tcW w:w="1134" w:type="dxa"/>
            <w:shd w:val="clear" w:color="auto" w:fill="DAEEF3" w:themeFill="accent5"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sz w:val="24"/>
                <w:szCs w:val="24"/>
              </w:rPr>
              <w:t>призёр</w:t>
            </w:r>
          </w:p>
        </w:tc>
      </w:tr>
      <w:tr w:rsidR="00D80720" w:rsidRPr="00F81BF8" w:rsidTr="00D80720">
        <w:tc>
          <w:tcPr>
            <w:tcW w:w="458"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6</w:t>
            </w:r>
          </w:p>
        </w:tc>
        <w:tc>
          <w:tcPr>
            <w:tcW w:w="148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Омельченко Полина</w:t>
            </w:r>
          </w:p>
        </w:tc>
        <w:tc>
          <w:tcPr>
            <w:tcW w:w="822"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3В</w:t>
            </w:r>
          </w:p>
        </w:tc>
        <w:tc>
          <w:tcPr>
            <w:tcW w:w="1993"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Меликова Е.В.</w:t>
            </w:r>
          </w:p>
        </w:tc>
        <w:tc>
          <w:tcPr>
            <w:tcW w:w="2001"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  Нивхи</w:t>
            </w:r>
          </w:p>
        </w:tc>
        <w:tc>
          <w:tcPr>
            <w:tcW w:w="1858"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 xml:space="preserve">Информационная грамотность </w:t>
            </w:r>
          </w:p>
        </w:tc>
        <w:tc>
          <w:tcPr>
            <w:tcW w:w="993" w:type="dxa"/>
            <w:shd w:val="clear" w:color="auto" w:fill="DAEEF3" w:themeFill="accent5" w:themeFillTint="33"/>
          </w:tcPr>
          <w:p w:rsidR="00D80720" w:rsidRPr="00F81BF8" w:rsidRDefault="00D80720" w:rsidP="00D80720">
            <w:pPr>
              <w:pStyle w:val="a7"/>
              <w:rPr>
                <w:rFonts w:ascii="Times New Roman" w:hAnsi="Times New Roman"/>
                <w:sz w:val="24"/>
                <w:szCs w:val="24"/>
              </w:rPr>
            </w:pPr>
            <w:r w:rsidRPr="00F81BF8">
              <w:rPr>
                <w:rFonts w:ascii="Times New Roman" w:hAnsi="Times New Roman"/>
                <w:sz w:val="24"/>
                <w:szCs w:val="24"/>
              </w:rPr>
              <w:t>12</w:t>
            </w:r>
          </w:p>
        </w:tc>
        <w:tc>
          <w:tcPr>
            <w:tcW w:w="1134" w:type="dxa"/>
            <w:shd w:val="clear" w:color="auto" w:fill="DAEEF3" w:themeFill="accent5" w:themeFillTint="33"/>
          </w:tcPr>
          <w:p w:rsidR="00D80720" w:rsidRPr="00F81BF8" w:rsidRDefault="00D80720" w:rsidP="00D80720">
            <w:pPr>
              <w:pStyle w:val="a7"/>
              <w:rPr>
                <w:rFonts w:ascii="Times New Roman" w:hAnsi="Times New Roman"/>
                <w:b/>
                <w:sz w:val="24"/>
                <w:szCs w:val="24"/>
              </w:rPr>
            </w:pPr>
            <w:r w:rsidRPr="00F81BF8">
              <w:rPr>
                <w:rFonts w:ascii="Times New Roman" w:hAnsi="Times New Roman"/>
                <w:sz w:val="24"/>
                <w:szCs w:val="24"/>
              </w:rPr>
              <w:t>участник</w:t>
            </w:r>
          </w:p>
        </w:tc>
      </w:tr>
    </w:tbl>
    <w:p w:rsidR="001C162D" w:rsidRDefault="001C162D" w:rsidP="00BE65DC">
      <w:pPr>
        <w:pStyle w:val="a7"/>
        <w:rPr>
          <w:rFonts w:ascii="Times New Roman" w:hAnsi="Times New Roman"/>
          <w:b/>
          <w:sz w:val="24"/>
          <w:szCs w:val="24"/>
          <w:u w:val="single"/>
          <w:lang w:eastAsia="ru-RU"/>
        </w:rPr>
      </w:pPr>
    </w:p>
    <w:p w:rsidR="00BE65DC" w:rsidRPr="00F81BF8" w:rsidRDefault="00BE65DC" w:rsidP="00BE65DC">
      <w:pPr>
        <w:pStyle w:val="a7"/>
        <w:rPr>
          <w:rFonts w:ascii="Times New Roman" w:hAnsi="Times New Roman"/>
          <w:color w:val="181818"/>
          <w:sz w:val="24"/>
          <w:szCs w:val="24"/>
          <w:lang w:eastAsia="ru-RU"/>
        </w:rPr>
      </w:pPr>
      <w:r w:rsidRPr="00F81BF8">
        <w:rPr>
          <w:rFonts w:ascii="Times New Roman" w:hAnsi="Times New Roman"/>
          <w:b/>
          <w:sz w:val="24"/>
          <w:szCs w:val="24"/>
          <w:u w:val="single"/>
          <w:lang w:eastAsia="ru-RU"/>
        </w:rPr>
        <w:t xml:space="preserve">Победителями стали:   </w:t>
      </w:r>
    </w:p>
    <w:p w:rsidR="00BE65DC" w:rsidRPr="00F81BF8" w:rsidRDefault="00BE65DC" w:rsidP="00BE65DC">
      <w:pPr>
        <w:pStyle w:val="a7"/>
        <w:rPr>
          <w:rFonts w:ascii="Times New Roman" w:hAnsi="Times New Roman"/>
          <w:sz w:val="24"/>
          <w:szCs w:val="24"/>
          <w:lang w:eastAsia="ru-RU"/>
        </w:rPr>
      </w:pPr>
      <w:r w:rsidRPr="00F81BF8">
        <w:rPr>
          <w:rFonts w:ascii="Times New Roman" w:hAnsi="Times New Roman"/>
          <w:sz w:val="24"/>
          <w:szCs w:val="24"/>
          <w:lang w:eastAsia="ru-RU"/>
        </w:rPr>
        <w:t>Юдаев Максим – 10А класс</w:t>
      </w:r>
    </w:p>
    <w:p w:rsidR="00BE65DC" w:rsidRPr="00F81BF8" w:rsidRDefault="00BE65DC" w:rsidP="00BE65DC">
      <w:pPr>
        <w:pStyle w:val="a7"/>
        <w:rPr>
          <w:rFonts w:ascii="Times New Roman" w:hAnsi="Times New Roman"/>
          <w:sz w:val="24"/>
          <w:szCs w:val="24"/>
          <w:lang w:eastAsia="ru-RU"/>
        </w:rPr>
      </w:pPr>
      <w:r w:rsidRPr="00F81BF8">
        <w:rPr>
          <w:rFonts w:ascii="Times New Roman" w:hAnsi="Times New Roman"/>
          <w:sz w:val="24"/>
          <w:szCs w:val="24"/>
          <w:lang w:eastAsia="ru-RU"/>
        </w:rPr>
        <w:t>Фельдман Иван. Савенко Никита- 6Б класс</w:t>
      </w:r>
    </w:p>
    <w:p w:rsidR="00BE65DC" w:rsidRPr="00F81BF8" w:rsidRDefault="00BE65DC" w:rsidP="00BE65DC">
      <w:pPr>
        <w:pStyle w:val="a7"/>
        <w:rPr>
          <w:rFonts w:ascii="Times New Roman" w:hAnsi="Times New Roman"/>
          <w:sz w:val="24"/>
          <w:szCs w:val="24"/>
          <w:lang w:eastAsia="ru-RU"/>
        </w:rPr>
      </w:pPr>
      <w:r w:rsidRPr="00F81BF8">
        <w:rPr>
          <w:rFonts w:ascii="Times New Roman" w:hAnsi="Times New Roman"/>
          <w:sz w:val="24"/>
          <w:szCs w:val="24"/>
          <w:lang w:eastAsia="ru-RU"/>
        </w:rPr>
        <w:t>Юдин Иван – 11А класс</w:t>
      </w:r>
    </w:p>
    <w:p w:rsidR="00BE65DC" w:rsidRPr="00F81BF8" w:rsidRDefault="00BE65DC" w:rsidP="00BE65DC">
      <w:pPr>
        <w:pStyle w:val="a7"/>
        <w:rPr>
          <w:rFonts w:ascii="Times New Roman" w:hAnsi="Times New Roman"/>
          <w:sz w:val="24"/>
          <w:szCs w:val="24"/>
          <w:lang w:eastAsia="ru-RU"/>
        </w:rPr>
      </w:pPr>
      <w:r w:rsidRPr="00F81BF8">
        <w:rPr>
          <w:rFonts w:ascii="Times New Roman" w:hAnsi="Times New Roman"/>
          <w:sz w:val="24"/>
          <w:szCs w:val="24"/>
          <w:lang w:eastAsia="ru-RU"/>
        </w:rPr>
        <w:t>Радченко Нина – 8Г класс</w:t>
      </w:r>
    </w:p>
    <w:p w:rsidR="00BE65DC" w:rsidRPr="00F81BF8" w:rsidRDefault="00BE65DC" w:rsidP="00BE65DC">
      <w:pPr>
        <w:pStyle w:val="a7"/>
        <w:rPr>
          <w:rFonts w:ascii="Times New Roman" w:hAnsi="Times New Roman"/>
          <w:sz w:val="24"/>
          <w:szCs w:val="24"/>
          <w:lang w:eastAsia="ru-RU"/>
        </w:rPr>
      </w:pPr>
      <w:r w:rsidRPr="00F81BF8">
        <w:rPr>
          <w:rFonts w:ascii="Times New Roman" w:hAnsi="Times New Roman"/>
          <w:sz w:val="24"/>
          <w:szCs w:val="24"/>
          <w:lang w:eastAsia="ru-RU"/>
        </w:rPr>
        <w:t>Беспалов Данила – 10А класс</w:t>
      </w:r>
    </w:p>
    <w:p w:rsidR="00BE65DC" w:rsidRPr="00F81BF8" w:rsidRDefault="00BE65DC" w:rsidP="00BE65DC">
      <w:pPr>
        <w:pStyle w:val="a7"/>
        <w:rPr>
          <w:rFonts w:ascii="Times New Roman" w:hAnsi="Times New Roman"/>
          <w:sz w:val="24"/>
          <w:szCs w:val="24"/>
          <w:lang w:eastAsia="ru-RU"/>
        </w:rPr>
      </w:pPr>
      <w:proofErr w:type="spellStart"/>
      <w:r w:rsidRPr="00F81BF8">
        <w:rPr>
          <w:rFonts w:ascii="Times New Roman" w:hAnsi="Times New Roman"/>
          <w:sz w:val="24"/>
          <w:szCs w:val="24"/>
        </w:rPr>
        <w:t>Семянников</w:t>
      </w:r>
      <w:proofErr w:type="spellEnd"/>
      <w:r w:rsidRPr="00F81BF8">
        <w:rPr>
          <w:rFonts w:ascii="Times New Roman" w:hAnsi="Times New Roman"/>
          <w:sz w:val="24"/>
          <w:szCs w:val="24"/>
        </w:rPr>
        <w:t xml:space="preserve"> Илья – 3А класс</w:t>
      </w:r>
    </w:p>
    <w:p w:rsidR="00BE65DC" w:rsidRPr="00F81BF8" w:rsidRDefault="00BE65DC" w:rsidP="00BE65DC">
      <w:pPr>
        <w:pStyle w:val="a7"/>
        <w:rPr>
          <w:rFonts w:ascii="Times New Roman" w:hAnsi="Times New Roman"/>
          <w:sz w:val="24"/>
          <w:szCs w:val="24"/>
          <w:lang w:eastAsia="ru-RU"/>
        </w:rPr>
      </w:pPr>
      <w:proofErr w:type="spellStart"/>
      <w:r w:rsidRPr="00F81BF8">
        <w:rPr>
          <w:rFonts w:ascii="Times New Roman" w:hAnsi="Times New Roman"/>
          <w:sz w:val="24"/>
          <w:szCs w:val="24"/>
          <w:lang w:eastAsia="ru-RU"/>
        </w:rPr>
        <w:t>Деулина</w:t>
      </w:r>
      <w:proofErr w:type="spellEnd"/>
      <w:r w:rsidRPr="00F81BF8">
        <w:rPr>
          <w:rFonts w:ascii="Times New Roman" w:hAnsi="Times New Roman"/>
          <w:sz w:val="24"/>
          <w:szCs w:val="24"/>
          <w:lang w:eastAsia="ru-RU"/>
        </w:rPr>
        <w:t xml:space="preserve"> Виктория−10 </w:t>
      </w:r>
      <w:proofErr w:type="gramStart"/>
      <w:r w:rsidRPr="00F81BF8">
        <w:rPr>
          <w:rFonts w:ascii="Times New Roman" w:hAnsi="Times New Roman"/>
          <w:sz w:val="24"/>
          <w:szCs w:val="24"/>
          <w:lang w:eastAsia="ru-RU"/>
        </w:rPr>
        <w:t>А</w:t>
      </w:r>
      <w:proofErr w:type="gramEnd"/>
      <w:r w:rsidRPr="00F81BF8">
        <w:rPr>
          <w:rFonts w:ascii="Times New Roman" w:hAnsi="Times New Roman"/>
          <w:sz w:val="24"/>
          <w:szCs w:val="24"/>
          <w:lang w:eastAsia="ru-RU"/>
        </w:rPr>
        <w:t xml:space="preserve"> класс</w:t>
      </w:r>
    </w:p>
    <w:p w:rsidR="00BE65DC" w:rsidRPr="00F81BF8" w:rsidRDefault="00BE65DC" w:rsidP="00BE65DC">
      <w:pPr>
        <w:pStyle w:val="a7"/>
        <w:rPr>
          <w:rFonts w:ascii="Times New Roman" w:hAnsi="Times New Roman"/>
          <w:sz w:val="24"/>
          <w:szCs w:val="24"/>
          <w:lang w:eastAsia="ru-RU"/>
        </w:rPr>
      </w:pPr>
      <w:r w:rsidRPr="00F81BF8">
        <w:rPr>
          <w:rFonts w:ascii="Times New Roman" w:hAnsi="Times New Roman"/>
          <w:sz w:val="24"/>
          <w:szCs w:val="24"/>
        </w:rPr>
        <w:t xml:space="preserve">Подготовили победителей </w:t>
      </w:r>
      <w:proofErr w:type="gramStart"/>
      <w:r w:rsidRPr="00F81BF8">
        <w:rPr>
          <w:rFonts w:ascii="Times New Roman" w:hAnsi="Times New Roman"/>
          <w:sz w:val="24"/>
          <w:szCs w:val="24"/>
        </w:rPr>
        <w:t>учителя :</w:t>
      </w:r>
      <w:proofErr w:type="gramEnd"/>
      <w:r w:rsidRPr="00F81BF8">
        <w:rPr>
          <w:rFonts w:ascii="Times New Roman" w:hAnsi="Times New Roman"/>
          <w:sz w:val="24"/>
          <w:szCs w:val="24"/>
        </w:rPr>
        <w:t xml:space="preserve"> Анненкова Е.Н.- учитель истории и обществознания, Силина Н.А. – учитель математики, </w:t>
      </w:r>
      <w:proofErr w:type="spellStart"/>
      <w:r w:rsidRPr="00F81BF8">
        <w:rPr>
          <w:rFonts w:ascii="Times New Roman" w:hAnsi="Times New Roman"/>
          <w:sz w:val="24"/>
          <w:szCs w:val="24"/>
        </w:rPr>
        <w:t>Сигаева</w:t>
      </w:r>
      <w:proofErr w:type="spellEnd"/>
      <w:r w:rsidRPr="00F81BF8">
        <w:rPr>
          <w:rFonts w:ascii="Times New Roman" w:hAnsi="Times New Roman"/>
          <w:sz w:val="24"/>
          <w:szCs w:val="24"/>
        </w:rPr>
        <w:t xml:space="preserve"> А.А. – учитель географии, Дмитриченко С.Ю. – учитель физики, Фирсова Л.Н.−учитель химии, Юрченко Т.В. – учитель начальных классов.</w:t>
      </w:r>
    </w:p>
    <w:p w:rsidR="00BE65DC" w:rsidRPr="00F81BF8" w:rsidRDefault="00BE65DC" w:rsidP="00BE65DC">
      <w:pPr>
        <w:pStyle w:val="a7"/>
        <w:rPr>
          <w:rFonts w:ascii="Times New Roman" w:hAnsi="Times New Roman"/>
          <w:sz w:val="24"/>
          <w:szCs w:val="24"/>
          <w:lang w:eastAsia="ru-RU"/>
        </w:rPr>
      </w:pPr>
      <w:r w:rsidRPr="00F81BF8">
        <w:rPr>
          <w:rFonts w:ascii="Times New Roman" w:hAnsi="Times New Roman"/>
          <w:sz w:val="24"/>
          <w:szCs w:val="24"/>
          <w:lang w:eastAsia="ru-RU"/>
        </w:rPr>
        <w:t>По результатам конференции было принято решение:  всем ребятам, победителям в конференции, принять участие в научно-практической конференции на муниципальном уровне.</w:t>
      </w:r>
    </w:p>
    <w:p w:rsidR="00BE65DC" w:rsidRPr="00F81BF8" w:rsidRDefault="00BE65DC" w:rsidP="00BE65DC">
      <w:pPr>
        <w:pStyle w:val="a7"/>
        <w:rPr>
          <w:rFonts w:ascii="Times New Roman" w:hAnsi="Times New Roman"/>
          <w:sz w:val="24"/>
          <w:szCs w:val="24"/>
          <w:lang w:eastAsia="ru-RU"/>
        </w:rPr>
      </w:pPr>
      <w:r w:rsidRPr="00F81BF8">
        <w:rPr>
          <w:rFonts w:ascii="Times New Roman" w:hAnsi="Times New Roman"/>
          <w:sz w:val="24"/>
          <w:szCs w:val="24"/>
          <w:lang w:eastAsia="ru-RU"/>
        </w:rPr>
        <w:t>По итогам школьного этапа МНПК "Шаг в науку-2024" на муниципальный этап были отправлены 4 работы: «</w:t>
      </w:r>
      <w:r w:rsidRPr="00F81BF8">
        <w:rPr>
          <w:rFonts w:ascii="Times New Roman" w:hAnsi="Times New Roman"/>
          <w:sz w:val="24"/>
          <w:szCs w:val="24"/>
        </w:rPr>
        <w:t>Герой нашего времени</w:t>
      </w:r>
      <w:proofErr w:type="gramStart"/>
      <w:r w:rsidRPr="00F81BF8">
        <w:rPr>
          <w:rFonts w:ascii="Times New Roman" w:hAnsi="Times New Roman"/>
          <w:sz w:val="24"/>
          <w:szCs w:val="24"/>
        </w:rPr>
        <w:t>»</w:t>
      </w:r>
      <w:r w:rsidRPr="00F81BF8">
        <w:rPr>
          <w:rFonts w:ascii="Times New Roman" w:hAnsi="Times New Roman"/>
          <w:sz w:val="24"/>
          <w:szCs w:val="24"/>
          <w:lang w:eastAsia="ru-RU"/>
        </w:rPr>
        <w:t xml:space="preserve"> ;</w:t>
      </w:r>
      <w:proofErr w:type="gramEnd"/>
      <w:r w:rsidRPr="00F81BF8">
        <w:rPr>
          <w:rFonts w:ascii="Times New Roman" w:hAnsi="Times New Roman"/>
          <w:sz w:val="24"/>
          <w:szCs w:val="24"/>
          <w:lang w:eastAsia="ru-RU"/>
        </w:rPr>
        <w:t xml:space="preserve"> « </w:t>
      </w:r>
      <w:r w:rsidRPr="00F81BF8">
        <w:rPr>
          <w:rFonts w:ascii="Times New Roman" w:hAnsi="Times New Roman"/>
          <w:sz w:val="24"/>
          <w:szCs w:val="24"/>
        </w:rPr>
        <w:t>Моя семья-моя гордость</w:t>
      </w:r>
      <w:r w:rsidRPr="00F81BF8">
        <w:rPr>
          <w:rFonts w:ascii="Times New Roman" w:hAnsi="Times New Roman"/>
          <w:bCs/>
          <w:iCs/>
          <w:sz w:val="24"/>
          <w:szCs w:val="24"/>
          <w:lang w:eastAsia="ru-RU"/>
        </w:rPr>
        <w:t>»</w:t>
      </w:r>
      <w:r w:rsidRPr="00F81BF8">
        <w:rPr>
          <w:rFonts w:ascii="Times New Roman" w:hAnsi="Times New Roman"/>
          <w:sz w:val="24"/>
          <w:szCs w:val="24"/>
          <w:lang w:eastAsia="ru-RU"/>
        </w:rPr>
        <w:t xml:space="preserve">  и </w:t>
      </w:r>
      <w:r w:rsidRPr="00F81BF8">
        <w:rPr>
          <w:rFonts w:ascii="Times New Roman" w:hAnsi="Times New Roman"/>
          <w:bCs/>
          <w:sz w:val="24"/>
          <w:szCs w:val="24"/>
          <w:lang w:eastAsia="ru-RU"/>
        </w:rPr>
        <w:t xml:space="preserve"> </w:t>
      </w:r>
      <w:r w:rsidRPr="00F81BF8">
        <w:rPr>
          <w:rFonts w:ascii="Times New Roman" w:hAnsi="Times New Roman"/>
          <w:sz w:val="24"/>
          <w:szCs w:val="24"/>
          <w:lang w:eastAsia="ru-RU"/>
        </w:rPr>
        <w:t>«</w:t>
      </w:r>
      <w:proofErr w:type="spellStart"/>
      <w:r w:rsidRPr="00F81BF8">
        <w:rPr>
          <w:rFonts w:ascii="Times New Roman" w:hAnsi="Times New Roman"/>
          <w:sz w:val="24"/>
          <w:szCs w:val="24"/>
        </w:rPr>
        <w:t>Микропластиковый</w:t>
      </w:r>
      <w:proofErr w:type="spellEnd"/>
      <w:r w:rsidRPr="00F81BF8">
        <w:rPr>
          <w:rFonts w:ascii="Times New Roman" w:hAnsi="Times New Roman"/>
          <w:sz w:val="24"/>
          <w:szCs w:val="24"/>
        </w:rPr>
        <w:t xml:space="preserve"> спрут</w:t>
      </w:r>
      <w:r w:rsidRPr="00F81BF8">
        <w:rPr>
          <w:rFonts w:ascii="Times New Roman" w:hAnsi="Times New Roman"/>
          <w:sz w:val="24"/>
          <w:szCs w:val="24"/>
          <w:lang w:eastAsia="ru-RU"/>
        </w:rPr>
        <w:t xml:space="preserve"> </w:t>
      </w:r>
      <w:r w:rsidRPr="00F81BF8">
        <w:rPr>
          <w:rFonts w:ascii="Times New Roman" w:hAnsi="Times New Roman"/>
          <w:bCs/>
          <w:iCs/>
          <w:sz w:val="24"/>
          <w:szCs w:val="24"/>
          <w:lang w:eastAsia="ru-RU"/>
        </w:rPr>
        <w:t>»</w:t>
      </w:r>
      <w:r w:rsidRPr="00F81BF8">
        <w:rPr>
          <w:rFonts w:ascii="Times New Roman" w:hAnsi="Times New Roman"/>
          <w:sz w:val="24"/>
          <w:szCs w:val="24"/>
          <w:lang w:eastAsia="ru-RU"/>
        </w:rPr>
        <w:t xml:space="preserve">, « </w:t>
      </w:r>
      <w:proofErr w:type="spellStart"/>
      <w:r w:rsidRPr="00F81BF8">
        <w:rPr>
          <w:rFonts w:ascii="Times New Roman" w:hAnsi="Times New Roman"/>
          <w:sz w:val="24"/>
          <w:szCs w:val="24"/>
          <w:lang w:eastAsia="ru-RU"/>
        </w:rPr>
        <w:t>Ветрогенераторы</w:t>
      </w:r>
      <w:proofErr w:type="spellEnd"/>
      <w:r w:rsidRPr="00F81BF8">
        <w:rPr>
          <w:rFonts w:ascii="Times New Roman" w:hAnsi="Times New Roman"/>
          <w:sz w:val="24"/>
          <w:szCs w:val="24"/>
          <w:lang w:eastAsia="ru-RU"/>
        </w:rPr>
        <w:t xml:space="preserve">» </w:t>
      </w:r>
    </w:p>
    <w:p w:rsidR="00BE65DC" w:rsidRPr="00F81BF8" w:rsidRDefault="00BE65DC" w:rsidP="00BE65DC">
      <w:pPr>
        <w:pStyle w:val="a7"/>
        <w:rPr>
          <w:rFonts w:ascii="Times New Roman" w:hAnsi="Times New Roman"/>
          <w:b/>
          <w:bCs/>
          <w:iCs/>
          <w:sz w:val="24"/>
          <w:szCs w:val="24"/>
          <w:lang w:eastAsia="ru-RU"/>
        </w:rPr>
      </w:pPr>
      <w:r w:rsidRPr="00F81BF8">
        <w:rPr>
          <w:rFonts w:ascii="Times New Roman" w:hAnsi="Times New Roman"/>
          <w:b/>
          <w:sz w:val="24"/>
          <w:szCs w:val="24"/>
          <w:lang w:eastAsia="ru-RU"/>
        </w:rPr>
        <w:t xml:space="preserve">Работа Юдина Ивана -11А класс  « </w:t>
      </w:r>
      <w:r w:rsidRPr="00F81BF8">
        <w:rPr>
          <w:rFonts w:ascii="Times New Roman" w:hAnsi="Times New Roman"/>
          <w:sz w:val="24"/>
          <w:szCs w:val="24"/>
        </w:rPr>
        <w:t>Герой нашего времени</w:t>
      </w:r>
      <w:r w:rsidRPr="00F81BF8">
        <w:rPr>
          <w:rFonts w:ascii="Times New Roman" w:hAnsi="Times New Roman"/>
          <w:b/>
          <w:sz w:val="24"/>
          <w:szCs w:val="24"/>
          <w:lang w:eastAsia="ru-RU"/>
        </w:rPr>
        <w:t xml:space="preserve"> "</w:t>
      </w:r>
      <w:r w:rsidRPr="00F81BF8">
        <w:rPr>
          <w:rFonts w:ascii="Times New Roman" w:hAnsi="Times New Roman"/>
          <w:b/>
          <w:bCs/>
          <w:iCs/>
          <w:sz w:val="24"/>
          <w:szCs w:val="24"/>
          <w:lang w:eastAsia="ru-RU"/>
        </w:rPr>
        <w:t>» заняла второе место в городском конкурсе    исследовательских работ « Шаг в науку».</w:t>
      </w:r>
    </w:p>
    <w:p w:rsidR="00BE65DC" w:rsidRPr="00F81BF8" w:rsidRDefault="00BE65DC" w:rsidP="00BE65DC">
      <w:pPr>
        <w:pStyle w:val="a7"/>
        <w:rPr>
          <w:rFonts w:ascii="Times New Roman" w:hAnsi="Times New Roman"/>
          <w:b/>
          <w:sz w:val="24"/>
          <w:szCs w:val="24"/>
          <w:lang w:eastAsia="ru-RU"/>
        </w:rPr>
      </w:pPr>
      <w:r w:rsidRPr="00F81BF8">
        <w:rPr>
          <w:rFonts w:ascii="Times New Roman" w:hAnsi="Times New Roman"/>
          <w:b/>
          <w:bCs/>
          <w:iCs/>
          <w:sz w:val="24"/>
          <w:szCs w:val="24"/>
          <w:lang w:eastAsia="ru-RU"/>
        </w:rPr>
        <w:t xml:space="preserve">Работа </w:t>
      </w:r>
      <w:proofErr w:type="spellStart"/>
      <w:r w:rsidRPr="00F81BF8">
        <w:rPr>
          <w:rFonts w:ascii="Times New Roman" w:hAnsi="Times New Roman"/>
          <w:b/>
          <w:bCs/>
          <w:iCs/>
          <w:sz w:val="24"/>
          <w:szCs w:val="24"/>
          <w:lang w:eastAsia="ru-RU"/>
        </w:rPr>
        <w:t>Семянникова</w:t>
      </w:r>
      <w:proofErr w:type="spellEnd"/>
      <w:r w:rsidRPr="00F81BF8">
        <w:rPr>
          <w:rFonts w:ascii="Times New Roman" w:hAnsi="Times New Roman"/>
          <w:b/>
          <w:bCs/>
          <w:iCs/>
          <w:sz w:val="24"/>
          <w:szCs w:val="24"/>
          <w:lang w:eastAsia="ru-RU"/>
        </w:rPr>
        <w:t xml:space="preserve"> Ильи 3А класс « </w:t>
      </w:r>
      <w:proofErr w:type="spellStart"/>
      <w:r w:rsidRPr="00F81BF8">
        <w:rPr>
          <w:rFonts w:ascii="Times New Roman" w:hAnsi="Times New Roman"/>
          <w:b/>
          <w:bCs/>
          <w:iCs/>
          <w:sz w:val="24"/>
          <w:szCs w:val="24"/>
          <w:lang w:eastAsia="ru-RU"/>
        </w:rPr>
        <w:t>Ветрогенераторы</w:t>
      </w:r>
      <w:proofErr w:type="spellEnd"/>
      <w:r w:rsidRPr="00F81BF8">
        <w:rPr>
          <w:rFonts w:ascii="Times New Roman" w:hAnsi="Times New Roman"/>
          <w:b/>
          <w:bCs/>
          <w:iCs/>
          <w:sz w:val="24"/>
          <w:szCs w:val="24"/>
          <w:lang w:eastAsia="ru-RU"/>
        </w:rPr>
        <w:t>» заняла первое место в городском конкурсе    исследовательских работ « Шаг в науку».</w:t>
      </w:r>
    </w:p>
    <w:p w:rsidR="000C2F7C" w:rsidRPr="00AE620B" w:rsidRDefault="001C162D" w:rsidP="001C162D">
      <w:pPr>
        <w:shd w:val="clear" w:color="auto" w:fill="FFFFFF"/>
      </w:pPr>
      <w:r w:rsidRPr="00AE620B">
        <w:rPr>
          <w:color w:val="000000"/>
        </w:rPr>
        <w:t xml:space="preserve">Ученики школы, в том числе члены ШНОУ активно </w:t>
      </w:r>
      <w:r w:rsidRPr="00AE620B">
        <w:t>участвуют в конкурсах, соревнованиях, олимпиадах, НПК.</w:t>
      </w:r>
    </w:p>
    <w:p w:rsidR="00D80720" w:rsidRDefault="00D80720" w:rsidP="00FB06E7">
      <w:pPr>
        <w:spacing w:line="276" w:lineRule="auto"/>
        <w:jc w:val="both"/>
        <w:rPr>
          <w:b/>
        </w:rPr>
      </w:pPr>
    </w:p>
    <w:p w:rsidR="00391B70" w:rsidRDefault="00391B70" w:rsidP="00391B70">
      <w:pPr>
        <w:spacing w:line="276" w:lineRule="auto"/>
        <w:jc w:val="both"/>
        <w:rPr>
          <w:b/>
        </w:rPr>
      </w:pPr>
      <w:r w:rsidRPr="003667D9">
        <w:rPr>
          <w:b/>
        </w:rPr>
        <w:t xml:space="preserve">Таблица 44. Участие школьников в </w:t>
      </w:r>
      <w:r>
        <w:rPr>
          <w:b/>
        </w:rPr>
        <w:t>конкурсах, турнирах, олимпиадах, соревнованиях</w:t>
      </w:r>
    </w:p>
    <w:p w:rsidR="00391B70" w:rsidRDefault="00391B70" w:rsidP="00391B70">
      <w:pPr>
        <w:spacing w:line="276" w:lineRule="auto"/>
        <w:jc w:val="both"/>
        <w:rPr>
          <w:b/>
        </w:rPr>
      </w:pPr>
    </w:p>
    <w:tbl>
      <w:tblPr>
        <w:tblW w:w="9781" w:type="dxa"/>
        <w:tblInd w:w="-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110"/>
        <w:gridCol w:w="1591"/>
        <w:gridCol w:w="3513"/>
      </w:tblGrid>
      <w:tr w:rsidR="00391B70" w:rsidRPr="00082C2D" w:rsidTr="008A3665">
        <w:trPr>
          <w:trHeight w:val="716"/>
        </w:trPr>
        <w:tc>
          <w:tcPr>
            <w:tcW w:w="567"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391B70" w:rsidRPr="003667D9" w:rsidRDefault="00391B70" w:rsidP="008A3665">
            <w:pPr>
              <w:spacing w:after="360" w:line="276" w:lineRule="auto"/>
              <w:jc w:val="both"/>
              <w:rPr>
                <w:lang w:eastAsia="en-US"/>
              </w:rPr>
            </w:pPr>
            <w:r w:rsidRPr="003667D9">
              <w:br w:type="page"/>
            </w:r>
            <w:r w:rsidRPr="003667D9">
              <w:rPr>
                <w:bCs/>
                <w:lang w:eastAsia="en-US"/>
              </w:rPr>
              <w:t>№</w:t>
            </w:r>
          </w:p>
        </w:tc>
        <w:tc>
          <w:tcPr>
            <w:tcW w:w="4110"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391B70" w:rsidRPr="003667D9" w:rsidRDefault="00391B70" w:rsidP="008A3665">
            <w:pPr>
              <w:spacing w:after="360" w:line="276" w:lineRule="auto"/>
              <w:jc w:val="both"/>
              <w:rPr>
                <w:lang w:eastAsia="en-US"/>
              </w:rPr>
            </w:pPr>
            <w:r w:rsidRPr="003667D9">
              <w:rPr>
                <w:bCs/>
                <w:lang w:eastAsia="en-US"/>
              </w:rPr>
              <w:t>Название конкурса, соревнования, олимпиады.</w:t>
            </w:r>
          </w:p>
        </w:tc>
        <w:tc>
          <w:tcPr>
            <w:tcW w:w="159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391B70" w:rsidRPr="003667D9" w:rsidRDefault="00391B70" w:rsidP="008A3665">
            <w:pPr>
              <w:spacing w:after="360" w:line="276" w:lineRule="auto"/>
              <w:jc w:val="both"/>
              <w:rPr>
                <w:lang w:eastAsia="en-US"/>
              </w:rPr>
            </w:pPr>
            <w:r w:rsidRPr="003667D9">
              <w:rPr>
                <w:bCs/>
                <w:lang w:eastAsia="en-US"/>
              </w:rPr>
              <w:t xml:space="preserve">Количество </w:t>
            </w:r>
            <w:r w:rsidRPr="003667D9">
              <w:rPr>
                <w:bCs/>
                <w:lang w:eastAsia="en-US"/>
              </w:rPr>
              <w:br/>
              <w:t>учеников</w:t>
            </w:r>
          </w:p>
        </w:tc>
        <w:tc>
          <w:tcPr>
            <w:tcW w:w="3513"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391B70" w:rsidRPr="003667D9" w:rsidRDefault="00391B70" w:rsidP="008A3665">
            <w:pPr>
              <w:spacing w:after="360" w:line="276" w:lineRule="auto"/>
              <w:jc w:val="both"/>
              <w:rPr>
                <w:bCs/>
                <w:lang w:eastAsia="en-US"/>
              </w:rPr>
            </w:pPr>
            <w:r w:rsidRPr="003667D9">
              <w:rPr>
                <w:bCs/>
                <w:lang w:eastAsia="en-US"/>
              </w:rPr>
              <w:t>Достижение</w:t>
            </w:r>
          </w:p>
        </w:tc>
      </w:tr>
      <w:tr w:rsidR="00391B70" w:rsidRPr="003667D9" w:rsidTr="008A3665">
        <w:trPr>
          <w:trHeight w:val="1232"/>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both"/>
              <w:rPr>
                <w:sz w:val="24"/>
                <w:szCs w:val="24"/>
                <w:lang w:eastAsia="en-US"/>
              </w:rPr>
            </w:pPr>
            <w:r w:rsidRPr="003667D9">
              <w:rPr>
                <w:sz w:val="24"/>
                <w:szCs w:val="24"/>
                <w:lang w:eastAsia="en-US"/>
              </w:rPr>
              <w:t>1.</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jc w:val="both"/>
              <w:rPr>
                <w:sz w:val="24"/>
                <w:szCs w:val="24"/>
                <w:lang w:eastAsia="en-US"/>
              </w:rPr>
            </w:pPr>
            <w:r>
              <w:rPr>
                <w:sz w:val="24"/>
                <w:szCs w:val="24"/>
                <w:lang w:eastAsia="en-US"/>
              </w:rPr>
              <w:t>Городской конкурс «Хабаровск – территория лучших»</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center"/>
              <w:rPr>
                <w:sz w:val="24"/>
                <w:szCs w:val="24"/>
                <w:lang w:eastAsia="en-US"/>
              </w:rPr>
            </w:pPr>
            <w:r>
              <w:rPr>
                <w:sz w:val="24"/>
                <w:szCs w:val="24"/>
                <w:lang w:eastAsia="en-US"/>
              </w:rPr>
              <w:t>8</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pPr>
            <w:r>
              <w:t xml:space="preserve">Участники: Савицкая Алиса -2в, Алешина Елизавета – 5в, Фетисова Дарья – 5в, </w:t>
            </w:r>
            <w:proofErr w:type="spellStart"/>
            <w:r>
              <w:t>Мишетич</w:t>
            </w:r>
            <w:proofErr w:type="spellEnd"/>
            <w:r>
              <w:t xml:space="preserve"> Милана – 5а, Золотухин Сергей – 7б, Насыров Степан – 8а, </w:t>
            </w:r>
            <w:proofErr w:type="spellStart"/>
            <w:r>
              <w:t>Гянджаева</w:t>
            </w:r>
            <w:proofErr w:type="spellEnd"/>
            <w:r>
              <w:t xml:space="preserve"> </w:t>
            </w:r>
            <w:proofErr w:type="spellStart"/>
            <w:r>
              <w:t>Айша</w:t>
            </w:r>
            <w:proofErr w:type="spellEnd"/>
            <w:r>
              <w:t xml:space="preserve"> – 9в, Юрченко Анна  - 9в.</w:t>
            </w:r>
          </w:p>
        </w:tc>
      </w:tr>
      <w:tr w:rsidR="00391B70" w:rsidRPr="003667D9" w:rsidTr="008A3665">
        <w:trPr>
          <w:trHeight w:val="570"/>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both"/>
              <w:rPr>
                <w:sz w:val="24"/>
                <w:szCs w:val="24"/>
                <w:lang w:eastAsia="en-US"/>
              </w:rPr>
            </w:pPr>
            <w:r>
              <w:rPr>
                <w:sz w:val="24"/>
                <w:szCs w:val="24"/>
                <w:lang w:eastAsia="en-US"/>
              </w:rPr>
              <w:t>2.</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pPr>
            <w:r>
              <w:t>Городской конкурс «Шаг в науку», номинация «Малая академия»</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center"/>
              <w:rPr>
                <w:sz w:val="24"/>
                <w:szCs w:val="24"/>
                <w:lang w:eastAsia="en-US"/>
              </w:rPr>
            </w:pPr>
            <w:r>
              <w:rPr>
                <w:sz w:val="24"/>
                <w:szCs w:val="24"/>
                <w:lang w:eastAsia="en-US"/>
              </w:rPr>
              <w:t>1</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pPr>
            <w:proofErr w:type="spellStart"/>
            <w:r>
              <w:t>Семянников</w:t>
            </w:r>
            <w:proofErr w:type="spellEnd"/>
            <w:r>
              <w:t xml:space="preserve"> Илья – 3а класс – 1 место, </w:t>
            </w:r>
          </w:p>
        </w:tc>
      </w:tr>
      <w:tr w:rsidR="00391B70" w:rsidRPr="003667D9" w:rsidTr="008A3665">
        <w:trPr>
          <w:trHeight w:val="52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3.</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spacing w:before="100" w:beforeAutospacing="1" w:after="100" w:afterAutospacing="1"/>
            </w:pPr>
            <w:r>
              <w:t>Городской конкурс «Шаг в науку»</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5</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spacing w:before="100" w:beforeAutospacing="1" w:after="100" w:afterAutospacing="1"/>
            </w:pPr>
            <w:r>
              <w:t>Юдин Иван  - 11 класс - 2 место</w:t>
            </w:r>
          </w:p>
        </w:tc>
      </w:tr>
      <w:tr w:rsidR="00391B70" w:rsidRPr="003667D9" w:rsidTr="008A3665">
        <w:trPr>
          <w:trHeight w:val="473"/>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both"/>
              <w:rPr>
                <w:sz w:val="24"/>
                <w:szCs w:val="24"/>
                <w:lang w:eastAsia="en-US"/>
              </w:rPr>
            </w:pPr>
            <w:r>
              <w:rPr>
                <w:sz w:val="24"/>
                <w:szCs w:val="24"/>
                <w:lang w:eastAsia="en-US"/>
              </w:rPr>
              <w:t>4.</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pPr>
            <w:r>
              <w:t>Городской конкурс «Хабаровск Наш»</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center"/>
              <w:rPr>
                <w:sz w:val="24"/>
                <w:szCs w:val="24"/>
                <w:lang w:eastAsia="en-US"/>
              </w:rPr>
            </w:pPr>
            <w:r>
              <w:rPr>
                <w:sz w:val="24"/>
                <w:szCs w:val="24"/>
                <w:lang w:eastAsia="en-US"/>
              </w:rPr>
              <w:t>1</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ind w:right="175"/>
              <w:rPr>
                <w:lang w:eastAsia="en-US"/>
              </w:rPr>
            </w:pPr>
            <w:r>
              <w:rPr>
                <w:lang w:eastAsia="en-US"/>
              </w:rPr>
              <w:t>Беспалов Данила – Диплом 3 степени.</w:t>
            </w:r>
          </w:p>
        </w:tc>
      </w:tr>
      <w:tr w:rsidR="00391B70" w:rsidRPr="003667D9" w:rsidTr="008A3665">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both"/>
              <w:rPr>
                <w:sz w:val="24"/>
                <w:szCs w:val="24"/>
                <w:lang w:eastAsia="en-US"/>
              </w:rPr>
            </w:pPr>
            <w:r>
              <w:rPr>
                <w:sz w:val="24"/>
                <w:szCs w:val="24"/>
                <w:lang w:eastAsia="en-US"/>
              </w:rPr>
              <w:lastRenderedPageBreak/>
              <w:t>5.</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rPr>
                <w:lang w:eastAsia="en-US"/>
              </w:rPr>
            </w:pPr>
            <w:r>
              <w:rPr>
                <w:lang w:eastAsia="en-US"/>
              </w:rPr>
              <w:t>Городская олимпиада «Педагогическое будущее Хабаровска»</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center"/>
              <w:rPr>
                <w:sz w:val="24"/>
                <w:szCs w:val="24"/>
                <w:lang w:eastAsia="en-US"/>
              </w:rPr>
            </w:pPr>
            <w:r>
              <w:rPr>
                <w:sz w:val="24"/>
                <w:szCs w:val="24"/>
                <w:lang w:eastAsia="en-US"/>
              </w:rPr>
              <w:t>1</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rPr>
                <w:lang w:eastAsia="en-US"/>
              </w:rPr>
            </w:pPr>
            <w:r>
              <w:rPr>
                <w:lang w:eastAsia="en-US"/>
              </w:rPr>
              <w:t>Крюков Владислав – 10 класс – 1 место.</w:t>
            </w:r>
          </w:p>
        </w:tc>
      </w:tr>
      <w:tr w:rsidR="00391B70" w:rsidRPr="003667D9" w:rsidTr="008A3665">
        <w:trPr>
          <w:trHeight w:val="500"/>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both"/>
              <w:rPr>
                <w:sz w:val="24"/>
                <w:szCs w:val="24"/>
                <w:lang w:eastAsia="en-US"/>
              </w:rPr>
            </w:pPr>
            <w:r>
              <w:rPr>
                <w:sz w:val="24"/>
                <w:szCs w:val="24"/>
                <w:lang w:eastAsia="en-US"/>
              </w:rPr>
              <w:t>6.</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pPr>
            <w:r>
              <w:t>Всероссийская онлайн олимпиада по функциональной грамотности</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center"/>
              <w:rPr>
                <w:sz w:val="24"/>
                <w:szCs w:val="24"/>
                <w:lang w:eastAsia="en-US"/>
              </w:rPr>
            </w:pPr>
            <w:r>
              <w:rPr>
                <w:sz w:val="24"/>
                <w:szCs w:val="24"/>
                <w:lang w:eastAsia="en-US"/>
              </w:rPr>
              <w:t>35 учеников</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pPr>
            <w:r>
              <w:t>участники</w:t>
            </w:r>
          </w:p>
        </w:tc>
      </w:tr>
      <w:tr w:rsidR="00391B70" w:rsidRPr="003667D9" w:rsidTr="008A3665">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both"/>
              <w:rPr>
                <w:sz w:val="24"/>
                <w:szCs w:val="24"/>
                <w:lang w:eastAsia="en-US"/>
              </w:rPr>
            </w:pPr>
            <w:r>
              <w:rPr>
                <w:sz w:val="24"/>
                <w:szCs w:val="24"/>
                <w:lang w:eastAsia="en-US"/>
              </w:rPr>
              <w:t xml:space="preserve">7. </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a7"/>
              <w:rPr>
                <w:rFonts w:ascii="Times New Roman" w:hAnsi="Times New Roman"/>
                <w:sz w:val="24"/>
                <w:szCs w:val="24"/>
              </w:rPr>
            </w:pPr>
            <w:r>
              <w:rPr>
                <w:rFonts w:ascii="Times New Roman" w:hAnsi="Times New Roman"/>
                <w:sz w:val="24"/>
                <w:szCs w:val="24"/>
              </w:rPr>
              <w:t>Региональный конкурс детского творчества «Краски Пасхи»</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center"/>
              <w:rPr>
                <w:sz w:val="24"/>
                <w:szCs w:val="24"/>
                <w:lang w:eastAsia="en-US"/>
              </w:rPr>
            </w:pPr>
            <w:r>
              <w:rPr>
                <w:sz w:val="24"/>
                <w:szCs w:val="24"/>
                <w:lang w:eastAsia="en-US"/>
              </w:rPr>
              <w:t>4</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a3"/>
              <w:spacing w:after="200"/>
              <w:ind w:left="0"/>
              <w:jc w:val="both"/>
              <w:rPr>
                <w:rFonts w:eastAsiaTheme="minorEastAsia"/>
                <w:lang w:eastAsia="en-US"/>
              </w:rPr>
            </w:pPr>
            <w:r>
              <w:rPr>
                <w:rFonts w:eastAsiaTheme="minorEastAsia"/>
                <w:lang w:eastAsia="en-US"/>
              </w:rPr>
              <w:t>участники</w:t>
            </w:r>
          </w:p>
        </w:tc>
      </w:tr>
      <w:tr w:rsidR="00391B70" w:rsidRPr="003667D9" w:rsidTr="008A3665">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both"/>
              <w:rPr>
                <w:sz w:val="24"/>
                <w:szCs w:val="24"/>
                <w:lang w:eastAsia="en-US"/>
              </w:rPr>
            </w:pPr>
            <w:r>
              <w:rPr>
                <w:sz w:val="24"/>
                <w:szCs w:val="24"/>
                <w:lang w:eastAsia="en-US"/>
              </w:rPr>
              <w:t>8.</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pPr>
            <w:r>
              <w:t xml:space="preserve">Всероссийская онлайн – олимпиада по физике «Наука вокруг нас» </w:t>
            </w:r>
            <w:proofErr w:type="spellStart"/>
            <w:r>
              <w:t>Учи.ру</w:t>
            </w:r>
            <w:proofErr w:type="spellEnd"/>
            <w:r>
              <w:t>.</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center"/>
              <w:rPr>
                <w:sz w:val="24"/>
                <w:szCs w:val="24"/>
                <w:lang w:eastAsia="en-US"/>
              </w:rPr>
            </w:pPr>
            <w:r>
              <w:rPr>
                <w:sz w:val="24"/>
                <w:szCs w:val="24"/>
                <w:lang w:eastAsia="en-US"/>
              </w:rPr>
              <w:t>6</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pPr>
            <w:proofErr w:type="spellStart"/>
            <w:r>
              <w:t>Кожекин</w:t>
            </w:r>
            <w:proofErr w:type="spellEnd"/>
            <w:r>
              <w:t xml:space="preserve"> Михаил – 7класс – победитель, Ефимов Н – 7 класс – победитель, </w:t>
            </w:r>
            <w:proofErr w:type="spellStart"/>
            <w:r>
              <w:t>Мересева</w:t>
            </w:r>
            <w:proofErr w:type="spellEnd"/>
            <w:r>
              <w:t xml:space="preserve"> А. – 9 </w:t>
            </w:r>
            <w:proofErr w:type="spellStart"/>
            <w:r>
              <w:t>классс</w:t>
            </w:r>
            <w:proofErr w:type="spellEnd"/>
            <w:r>
              <w:t xml:space="preserve"> - победитель</w:t>
            </w:r>
          </w:p>
        </w:tc>
      </w:tr>
      <w:tr w:rsidR="00391B70" w:rsidRPr="003667D9" w:rsidTr="008A3665">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numPr>
                <w:ilvl w:val="0"/>
                <w:numId w:val="26"/>
              </w:numPr>
              <w:spacing w:line="276" w:lineRule="auto"/>
              <w:jc w:val="both"/>
              <w:rPr>
                <w:sz w:val="24"/>
                <w:szCs w:val="24"/>
                <w:lang w:eastAsia="en-US"/>
              </w:rPr>
            </w:pP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pPr>
            <w:r>
              <w:t xml:space="preserve">Олимпиада по физике «Завуч. </w:t>
            </w:r>
            <w:proofErr w:type="spellStart"/>
            <w:r>
              <w:t>Ру</w:t>
            </w:r>
            <w:proofErr w:type="spellEnd"/>
            <w:r>
              <w:t>»</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center"/>
              <w:rPr>
                <w:sz w:val="24"/>
                <w:szCs w:val="24"/>
                <w:lang w:eastAsia="en-US"/>
              </w:rPr>
            </w:pPr>
            <w:r>
              <w:rPr>
                <w:sz w:val="24"/>
                <w:szCs w:val="24"/>
                <w:lang w:eastAsia="en-US"/>
              </w:rPr>
              <w:t>4</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pPr>
            <w:r>
              <w:t>Беспалов Данила – 1 место</w:t>
            </w:r>
          </w:p>
        </w:tc>
      </w:tr>
      <w:tr w:rsidR="00391B70" w:rsidRPr="003667D9" w:rsidTr="008A3665">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both"/>
              <w:rPr>
                <w:sz w:val="24"/>
                <w:szCs w:val="24"/>
                <w:lang w:eastAsia="en-US"/>
              </w:rPr>
            </w:pPr>
            <w:r>
              <w:rPr>
                <w:sz w:val="24"/>
                <w:szCs w:val="24"/>
                <w:lang w:eastAsia="en-US"/>
              </w:rPr>
              <w:t>10.</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7A62D1" w:rsidRDefault="00391B70" w:rsidP="008A3665">
            <w:pPr>
              <w:spacing w:before="100" w:beforeAutospacing="1" w:after="100" w:afterAutospacing="1"/>
            </w:pPr>
            <w:r w:rsidRPr="007A62D1">
              <w:t>Региональная олимпиада по физике «Солнечный свет», «Третий закон Ньютона»</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7A62D1" w:rsidRDefault="00391B70" w:rsidP="008A3665">
            <w:pPr>
              <w:pStyle w:val="textbody"/>
              <w:spacing w:line="276" w:lineRule="auto"/>
              <w:jc w:val="center"/>
              <w:rPr>
                <w:sz w:val="24"/>
                <w:szCs w:val="24"/>
                <w:lang w:eastAsia="en-US"/>
              </w:rPr>
            </w:pPr>
            <w:r>
              <w:rPr>
                <w:sz w:val="24"/>
                <w:szCs w:val="24"/>
                <w:lang w:eastAsia="en-US"/>
              </w:rPr>
              <w:t>8</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line="276" w:lineRule="auto"/>
              <w:jc w:val="both"/>
              <w:rPr>
                <w:lang w:eastAsia="en-US"/>
              </w:rPr>
            </w:pPr>
            <w:r>
              <w:rPr>
                <w:lang w:eastAsia="en-US"/>
              </w:rPr>
              <w:t>Карпов А – 9 класс -1 место</w:t>
            </w:r>
          </w:p>
        </w:tc>
      </w:tr>
      <w:tr w:rsidR="00391B70" w:rsidRPr="003667D9" w:rsidTr="008A3665">
        <w:trPr>
          <w:trHeight w:val="579"/>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both"/>
              <w:rPr>
                <w:sz w:val="24"/>
                <w:szCs w:val="24"/>
                <w:lang w:eastAsia="en-US"/>
              </w:rPr>
            </w:pPr>
            <w:r>
              <w:rPr>
                <w:sz w:val="24"/>
                <w:szCs w:val="24"/>
                <w:lang w:eastAsia="en-US"/>
              </w:rPr>
              <w:t>11.</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spacing w:before="100" w:beforeAutospacing="1" w:after="100" w:afterAutospacing="1"/>
              <w:rPr>
                <w:lang w:eastAsia="en-US"/>
              </w:rPr>
            </w:pPr>
            <w:r>
              <w:rPr>
                <w:lang w:eastAsia="en-US"/>
              </w:rPr>
              <w:t>Всероссийская олимпиада по физике «Время знаний»</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3667D9" w:rsidRDefault="00391B70" w:rsidP="008A3665">
            <w:pPr>
              <w:pStyle w:val="textbody"/>
              <w:spacing w:line="276" w:lineRule="auto"/>
              <w:jc w:val="center"/>
              <w:rPr>
                <w:sz w:val="24"/>
                <w:szCs w:val="24"/>
                <w:lang w:eastAsia="en-US"/>
              </w:rPr>
            </w:pPr>
            <w:r>
              <w:rPr>
                <w:sz w:val="24"/>
                <w:szCs w:val="24"/>
                <w:lang w:eastAsia="en-US"/>
              </w:rPr>
              <w:t>5</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7A62D1" w:rsidRDefault="00391B70" w:rsidP="008A3665">
            <w:pPr>
              <w:spacing w:before="100" w:beforeAutospacing="1" w:after="100" w:afterAutospacing="1"/>
            </w:pPr>
            <w:r w:rsidRPr="007A62D1">
              <w:t>Крюков Владислав 10 класс – 2 место</w:t>
            </w:r>
          </w:p>
        </w:tc>
      </w:tr>
      <w:tr w:rsidR="00391B70" w:rsidRPr="00BA0E81" w:rsidTr="008A3665">
        <w:trPr>
          <w:trHeight w:val="701"/>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BA0E81" w:rsidRDefault="00391B70" w:rsidP="008A3665">
            <w:pPr>
              <w:pStyle w:val="textbody"/>
              <w:spacing w:line="276" w:lineRule="auto"/>
              <w:jc w:val="both"/>
              <w:rPr>
                <w:sz w:val="24"/>
                <w:szCs w:val="24"/>
                <w:lang w:eastAsia="en-US"/>
              </w:rPr>
            </w:pPr>
            <w:r w:rsidRPr="00BA0E81">
              <w:rPr>
                <w:sz w:val="24"/>
                <w:szCs w:val="24"/>
                <w:lang w:eastAsia="en-US"/>
              </w:rPr>
              <w:t>12.</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BA0E81" w:rsidRDefault="00391B70" w:rsidP="008A3665">
            <w:pPr>
              <w:jc w:val="both"/>
            </w:pPr>
            <w:r w:rsidRPr="00BA0E81">
              <w:t>Олимпиада по информатике</w:t>
            </w:r>
            <w:r>
              <w:t xml:space="preserve"> </w:t>
            </w:r>
            <w:proofErr w:type="spellStart"/>
            <w:r w:rsidRPr="00955B7F">
              <w:rPr>
                <w:bCs/>
                <w:lang w:val="en-US"/>
              </w:rPr>
              <w:t>videouroki</w:t>
            </w:r>
            <w:proofErr w:type="spellEnd"/>
            <w:r w:rsidRPr="00955B7F">
              <w:rPr>
                <w:bCs/>
              </w:rPr>
              <w:t>.</w:t>
            </w:r>
            <w:r w:rsidRPr="00955B7F">
              <w:rPr>
                <w:bCs/>
                <w:lang w:val="en-US"/>
              </w:rPr>
              <w:t>net</w:t>
            </w:r>
            <w:r w:rsidRPr="00955B7F">
              <w:rPr>
                <w:bCs/>
              </w:rPr>
              <w:t>.</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BA0E81" w:rsidRDefault="00391B70" w:rsidP="008A3665">
            <w:pPr>
              <w:pStyle w:val="textbody"/>
              <w:spacing w:line="276" w:lineRule="auto"/>
              <w:jc w:val="center"/>
              <w:rPr>
                <w:sz w:val="24"/>
                <w:szCs w:val="24"/>
                <w:lang w:eastAsia="en-US"/>
              </w:rPr>
            </w:pPr>
            <w:r w:rsidRPr="00BA0E81">
              <w:rPr>
                <w:sz w:val="24"/>
                <w:szCs w:val="24"/>
                <w:lang w:eastAsia="en-US"/>
              </w:rPr>
              <w:t>12</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BA0E81" w:rsidRDefault="00391B70" w:rsidP="008A3665">
            <w:pPr>
              <w:spacing w:before="100" w:beforeAutospacing="1" w:after="100" w:afterAutospacing="1"/>
            </w:pPr>
            <w:proofErr w:type="spellStart"/>
            <w:r>
              <w:t>Белогрудов</w:t>
            </w:r>
            <w:proofErr w:type="spellEnd"/>
            <w:r>
              <w:t xml:space="preserve"> Семен, </w:t>
            </w:r>
            <w:proofErr w:type="spellStart"/>
            <w:r>
              <w:t>Мацок</w:t>
            </w:r>
            <w:proofErr w:type="spellEnd"/>
            <w:r>
              <w:t xml:space="preserve"> Андрей  5 </w:t>
            </w:r>
            <w:proofErr w:type="spellStart"/>
            <w:r>
              <w:t>кл</w:t>
            </w:r>
            <w:proofErr w:type="spellEnd"/>
            <w:r>
              <w:t>. – дипломы победителя 1 степени</w:t>
            </w:r>
          </w:p>
        </w:tc>
      </w:tr>
      <w:tr w:rsidR="00391B70" w:rsidRPr="00BA0E81" w:rsidTr="008A3665">
        <w:trPr>
          <w:trHeight w:val="55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both"/>
              <w:rPr>
                <w:sz w:val="24"/>
                <w:szCs w:val="24"/>
                <w:lang w:eastAsia="en-US"/>
              </w:rPr>
            </w:pPr>
            <w:r w:rsidRPr="00955B7F">
              <w:rPr>
                <w:sz w:val="24"/>
                <w:szCs w:val="24"/>
                <w:lang w:eastAsia="en-US"/>
              </w:rPr>
              <w:t>13</w:t>
            </w:r>
            <w:r>
              <w:rPr>
                <w:sz w:val="24"/>
                <w:szCs w:val="24"/>
                <w:lang w:eastAsia="en-US"/>
              </w:rPr>
              <w:t>.</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spacing w:before="100" w:beforeAutospacing="1" w:after="100" w:afterAutospacing="1"/>
            </w:pPr>
            <w:r>
              <w:t>Городской конкурс «Цифровая палитра»</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center"/>
              <w:rPr>
                <w:sz w:val="24"/>
                <w:szCs w:val="24"/>
                <w:lang w:eastAsia="en-US"/>
              </w:rPr>
            </w:pPr>
            <w:r w:rsidRPr="00955B7F">
              <w:rPr>
                <w:sz w:val="24"/>
                <w:szCs w:val="24"/>
                <w:lang w:eastAsia="en-US"/>
              </w:rPr>
              <w:t>3</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spacing w:before="100" w:beforeAutospacing="1" w:after="100" w:afterAutospacing="1"/>
            </w:pPr>
            <w:r w:rsidRPr="00955B7F">
              <w:t>Лесник Ж-5кл, Макаренко С. -8</w:t>
            </w:r>
            <w:proofErr w:type="gramStart"/>
            <w:r w:rsidRPr="00955B7F">
              <w:t>кл,Таловская</w:t>
            </w:r>
            <w:proofErr w:type="gramEnd"/>
            <w:r w:rsidRPr="00955B7F">
              <w:t xml:space="preserve"> Д.- 9кл, участники</w:t>
            </w:r>
          </w:p>
        </w:tc>
      </w:tr>
      <w:tr w:rsidR="00391B70" w:rsidRPr="00BA0E81" w:rsidTr="008A3665">
        <w:trPr>
          <w:trHeight w:val="279"/>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both"/>
              <w:rPr>
                <w:sz w:val="24"/>
                <w:szCs w:val="24"/>
                <w:lang w:eastAsia="en-US"/>
              </w:rPr>
            </w:pPr>
            <w:r w:rsidRPr="00955B7F">
              <w:rPr>
                <w:sz w:val="24"/>
                <w:szCs w:val="24"/>
                <w:lang w:eastAsia="en-US"/>
              </w:rPr>
              <w:t>14.</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snapToGrid w:val="0"/>
              <w:spacing w:line="276" w:lineRule="auto"/>
              <w:jc w:val="both"/>
              <w:rPr>
                <w:lang w:eastAsia="en-US"/>
              </w:rPr>
            </w:pPr>
            <w:r w:rsidRPr="00955B7F">
              <w:rPr>
                <w:lang w:eastAsia="en-US"/>
              </w:rPr>
              <w:t>Краевой конкурс по избирательному праву</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center"/>
              <w:rPr>
                <w:sz w:val="24"/>
                <w:szCs w:val="24"/>
                <w:lang w:eastAsia="en-US"/>
              </w:rPr>
            </w:pPr>
            <w:r w:rsidRPr="00955B7F">
              <w:rPr>
                <w:sz w:val="24"/>
                <w:szCs w:val="24"/>
                <w:lang w:eastAsia="en-US"/>
              </w:rPr>
              <w:t>10</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spacing w:line="276" w:lineRule="auto"/>
              <w:jc w:val="both"/>
              <w:rPr>
                <w:lang w:eastAsia="en-US"/>
              </w:rPr>
            </w:pPr>
            <w:r w:rsidRPr="00955B7F">
              <w:rPr>
                <w:lang w:eastAsia="en-US"/>
              </w:rPr>
              <w:t>Сборная команда – 10 класс – 2 место</w:t>
            </w:r>
          </w:p>
        </w:tc>
      </w:tr>
      <w:tr w:rsidR="00391B70" w:rsidRPr="00BA0E81" w:rsidTr="008A3665">
        <w:trPr>
          <w:trHeight w:val="550"/>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both"/>
              <w:rPr>
                <w:sz w:val="24"/>
                <w:szCs w:val="24"/>
                <w:lang w:eastAsia="en-US"/>
              </w:rPr>
            </w:pPr>
            <w:r>
              <w:rPr>
                <w:sz w:val="24"/>
                <w:szCs w:val="24"/>
                <w:lang w:eastAsia="en-US"/>
              </w:rPr>
              <w:t>15</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snapToGrid w:val="0"/>
              <w:jc w:val="both"/>
              <w:rPr>
                <w:lang w:eastAsia="en-US"/>
              </w:rPr>
            </w:pPr>
            <w:r>
              <w:rPr>
                <w:lang w:eastAsia="en-US"/>
              </w:rPr>
              <w:t>Всероссийский проект «Лига знаний»</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jc w:val="center"/>
              <w:rPr>
                <w:sz w:val="24"/>
                <w:szCs w:val="24"/>
                <w:lang w:eastAsia="en-US"/>
              </w:rPr>
            </w:pPr>
            <w:r>
              <w:rPr>
                <w:sz w:val="24"/>
                <w:szCs w:val="24"/>
                <w:lang w:eastAsia="en-US"/>
              </w:rPr>
              <w:t>26</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jc w:val="both"/>
              <w:rPr>
                <w:lang w:eastAsia="en-US"/>
              </w:rPr>
            </w:pPr>
            <w:r>
              <w:rPr>
                <w:lang w:eastAsia="en-US"/>
              </w:rPr>
              <w:t>8 место по ДФО</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both"/>
              <w:rPr>
                <w:sz w:val="24"/>
                <w:szCs w:val="24"/>
                <w:lang w:eastAsia="en-US"/>
              </w:rPr>
            </w:pPr>
            <w:r>
              <w:rPr>
                <w:sz w:val="24"/>
                <w:szCs w:val="24"/>
                <w:lang w:eastAsia="en-US"/>
              </w:rPr>
              <w:t xml:space="preserve">16. </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spacing w:before="100" w:beforeAutospacing="1" w:after="100" w:afterAutospacing="1"/>
            </w:pPr>
            <w:r>
              <w:t>Всероссийская техническая олимпиада «Выходи решать»</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center"/>
              <w:rPr>
                <w:sz w:val="24"/>
                <w:szCs w:val="24"/>
                <w:lang w:eastAsia="en-US"/>
              </w:rPr>
            </w:pPr>
            <w:r>
              <w:rPr>
                <w:sz w:val="24"/>
                <w:szCs w:val="24"/>
                <w:lang w:eastAsia="en-US"/>
              </w:rPr>
              <w:t>10</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spacing w:before="100" w:beforeAutospacing="1" w:after="100" w:afterAutospacing="1"/>
              <w:rPr>
                <w:lang w:eastAsia="en-US"/>
              </w:rPr>
            </w:pPr>
            <w:r>
              <w:rPr>
                <w:lang w:eastAsia="en-US"/>
              </w:rPr>
              <w:t>10 участников – 10 класс.</w:t>
            </w:r>
          </w:p>
        </w:tc>
      </w:tr>
      <w:tr w:rsidR="00391B70" w:rsidRPr="00BA0E81" w:rsidTr="008A3665">
        <w:trPr>
          <w:trHeight w:val="653"/>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both"/>
              <w:rPr>
                <w:sz w:val="24"/>
                <w:szCs w:val="24"/>
                <w:lang w:eastAsia="en-US"/>
              </w:rPr>
            </w:pPr>
            <w:r>
              <w:rPr>
                <w:sz w:val="24"/>
                <w:szCs w:val="24"/>
                <w:lang w:eastAsia="en-US"/>
              </w:rPr>
              <w:t>17.</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spacing w:before="100" w:beforeAutospacing="1" w:after="100" w:afterAutospacing="1"/>
            </w:pPr>
            <w:r>
              <w:t>Городская олимпиада по чтению и запоминанию информации</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center"/>
              <w:rPr>
                <w:sz w:val="24"/>
                <w:szCs w:val="24"/>
                <w:lang w:eastAsia="en-US"/>
              </w:rPr>
            </w:pPr>
            <w:r>
              <w:rPr>
                <w:sz w:val="24"/>
                <w:szCs w:val="24"/>
                <w:lang w:eastAsia="en-US"/>
              </w:rPr>
              <w:t>15</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spacing w:before="100" w:beforeAutospacing="1" w:after="100" w:afterAutospacing="1"/>
              <w:rPr>
                <w:lang w:eastAsia="en-US"/>
              </w:rPr>
            </w:pPr>
            <w:r>
              <w:rPr>
                <w:lang w:eastAsia="en-US"/>
              </w:rPr>
              <w:t>Дипломы участников</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both"/>
              <w:rPr>
                <w:sz w:val="24"/>
                <w:szCs w:val="24"/>
                <w:lang w:eastAsia="en-US"/>
              </w:rPr>
            </w:pPr>
            <w:r>
              <w:rPr>
                <w:sz w:val="24"/>
                <w:szCs w:val="24"/>
                <w:lang w:eastAsia="en-US"/>
              </w:rPr>
              <w:t>18.</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a7"/>
              <w:rPr>
                <w:rFonts w:ascii="Times New Roman" w:hAnsi="Times New Roman"/>
                <w:sz w:val="24"/>
                <w:szCs w:val="24"/>
              </w:rPr>
            </w:pPr>
            <w:r>
              <w:rPr>
                <w:rFonts w:ascii="Times New Roman" w:hAnsi="Times New Roman"/>
                <w:sz w:val="24"/>
                <w:szCs w:val="24"/>
              </w:rPr>
              <w:t>Всероссийская онлайн викторина «День защитника отечества»</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center"/>
              <w:rPr>
                <w:sz w:val="24"/>
                <w:szCs w:val="24"/>
                <w:lang w:eastAsia="en-US"/>
              </w:rPr>
            </w:pPr>
            <w:r>
              <w:rPr>
                <w:sz w:val="24"/>
                <w:szCs w:val="24"/>
                <w:lang w:eastAsia="en-US"/>
              </w:rPr>
              <w:t>12</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spacing w:before="100" w:beforeAutospacing="1" w:after="100" w:afterAutospacing="1"/>
              <w:rPr>
                <w:lang w:eastAsia="en-US"/>
              </w:rPr>
            </w:pPr>
            <w:r>
              <w:rPr>
                <w:lang w:eastAsia="en-US"/>
              </w:rPr>
              <w:t>Участники</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both"/>
              <w:rPr>
                <w:sz w:val="24"/>
                <w:szCs w:val="24"/>
                <w:lang w:eastAsia="en-US"/>
              </w:rPr>
            </w:pPr>
            <w:r>
              <w:rPr>
                <w:sz w:val="24"/>
                <w:szCs w:val="24"/>
                <w:lang w:eastAsia="en-US"/>
              </w:rPr>
              <w:t>19.</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snapToGrid w:val="0"/>
              <w:spacing w:line="276" w:lineRule="auto"/>
              <w:jc w:val="both"/>
              <w:rPr>
                <w:lang w:eastAsia="en-US"/>
              </w:rPr>
            </w:pPr>
            <w:r>
              <w:rPr>
                <w:lang w:eastAsia="en-US"/>
              </w:rPr>
              <w:t>Городской конкурс по защите прав инвалидов</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center"/>
              <w:rPr>
                <w:sz w:val="24"/>
                <w:szCs w:val="24"/>
                <w:lang w:eastAsia="en-US"/>
              </w:rPr>
            </w:pPr>
            <w:r>
              <w:rPr>
                <w:sz w:val="24"/>
                <w:szCs w:val="24"/>
                <w:lang w:eastAsia="en-US"/>
              </w:rPr>
              <w:t>12</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spacing w:line="276" w:lineRule="auto"/>
              <w:jc w:val="both"/>
              <w:rPr>
                <w:lang w:eastAsia="en-US"/>
              </w:rPr>
            </w:pPr>
            <w:r>
              <w:rPr>
                <w:lang w:eastAsia="en-US"/>
              </w:rPr>
              <w:t>Команда 9- 10 класс – участники.</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both"/>
              <w:rPr>
                <w:sz w:val="24"/>
                <w:szCs w:val="24"/>
                <w:lang w:eastAsia="en-US"/>
              </w:rPr>
            </w:pPr>
            <w:r>
              <w:rPr>
                <w:sz w:val="24"/>
                <w:szCs w:val="24"/>
                <w:lang w:eastAsia="en-US"/>
              </w:rPr>
              <w:t>20.</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a7"/>
              <w:rPr>
                <w:rFonts w:ascii="Times New Roman" w:hAnsi="Times New Roman"/>
                <w:sz w:val="24"/>
                <w:szCs w:val="24"/>
              </w:rPr>
            </w:pPr>
            <w:r>
              <w:rPr>
                <w:rFonts w:ascii="Times New Roman" w:hAnsi="Times New Roman"/>
                <w:sz w:val="24"/>
                <w:szCs w:val="24"/>
              </w:rPr>
              <w:t>Городской конкурс «Твори добро»</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center"/>
              <w:rPr>
                <w:sz w:val="24"/>
                <w:szCs w:val="24"/>
                <w:lang w:eastAsia="en-US"/>
              </w:rPr>
            </w:pPr>
            <w:r>
              <w:rPr>
                <w:sz w:val="24"/>
                <w:szCs w:val="24"/>
                <w:lang w:eastAsia="en-US"/>
              </w:rPr>
              <w:t>2</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rPr>
                <w:lang w:eastAsia="en-US"/>
              </w:rPr>
            </w:pPr>
            <w:r>
              <w:rPr>
                <w:lang w:eastAsia="en-US"/>
              </w:rPr>
              <w:t>2 место  - диплом.</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both"/>
              <w:rPr>
                <w:sz w:val="24"/>
                <w:szCs w:val="24"/>
                <w:lang w:eastAsia="en-US"/>
              </w:rPr>
            </w:pPr>
            <w:r>
              <w:rPr>
                <w:sz w:val="24"/>
                <w:szCs w:val="24"/>
                <w:lang w:eastAsia="en-US"/>
              </w:rPr>
              <w:t>21</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jc w:val="both"/>
              <w:rPr>
                <w:i/>
                <w:color w:val="000000"/>
              </w:rPr>
            </w:pPr>
            <w:r>
              <w:rPr>
                <w:color w:val="000000"/>
              </w:rPr>
              <w:t>Г</w:t>
            </w:r>
            <w:r w:rsidRPr="00FF4206">
              <w:rPr>
                <w:color w:val="000000"/>
              </w:rPr>
              <w:t>ородско</w:t>
            </w:r>
            <w:r>
              <w:rPr>
                <w:color w:val="000000"/>
              </w:rPr>
              <w:t xml:space="preserve">й </w:t>
            </w:r>
            <w:r w:rsidRPr="00FF4206">
              <w:rPr>
                <w:color w:val="000000"/>
              </w:rPr>
              <w:t>орнитологическ</w:t>
            </w:r>
            <w:r>
              <w:rPr>
                <w:color w:val="000000"/>
              </w:rPr>
              <w:t>ий</w:t>
            </w:r>
            <w:r w:rsidRPr="00FF4206">
              <w:rPr>
                <w:color w:val="000000"/>
              </w:rPr>
              <w:t xml:space="preserve"> марафон </w:t>
            </w:r>
            <w:proofErr w:type="gramStart"/>
            <w:r w:rsidRPr="00FF4206">
              <w:rPr>
                <w:color w:val="000000"/>
              </w:rPr>
              <w:t>« Птицам</w:t>
            </w:r>
            <w:proofErr w:type="gramEnd"/>
            <w:r w:rsidRPr="00FF4206">
              <w:rPr>
                <w:color w:val="000000"/>
              </w:rPr>
              <w:t>- нашу любовь и заботу»</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pStyle w:val="textbody"/>
              <w:spacing w:line="276" w:lineRule="auto"/>
              <w:jc w:val="center"/>
              <w:rPr>
                <w:sz w:val="24"/>
                <w:szCs w:val="24"/>
                <w:lang w:eastAsia="en-US"/>
              </w:rPr>
            </w:pPr>
            <w:r>
              <w:rPr>
                <w:sz w:val="24"/>
                <w:szCs w:val="24"/>
                <w:lang w:eastAsia="en-US"/>
              </w:rPr>
              <w:t>29</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955B7F" w:rsidRDefault="00391B70" w:rsidP="008A3665">
            <w:pPr>
              <w:rPr>
                <w:lang w:eastAsia="en-US"/>
              </w:rPr>
            </w:pPr>
            <w:r>
              <w:rPr>
                <w:lang w:eastAsia="en-US"/>
              </w:rPr>
              <w:t>Сертификат участников</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pStyle w:val="textbody"/>
              <w:spacing w:line="276" w:lineRule="auto"/>
              <w:jc w:val="both"/>
              <w:rPr>
                <w:sz w:val="24"/>
                <w:szCs w:val="24"/>
                <w:lang w:eastAsia="en-US"/>
              </w:rPr>
            </w:pPr>
            <w:r w:rsidRPr="00100B2A">
              <w:rPr>
                <w:sz w:val="24"/>
                <w:szCs w:val="24"/>
                <w:lang w:eastAsia="en-US"/>
              </w:rPr>
              <w:t>22.</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rPr>
                <w:lang w:eastAsia="en-US"/>
              </w:rPr>
            </w:pPr>
            <w:r>
              <w:rPr>
                <w:lang w:eastAsia="en-US"/>
              </w:rPr>
              <w:t>Городской конкурс сочинений «Без срока давности»</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pStyle w:val="textbody"/>
              <w:spacing w:line="276" w:lineRule="auto"/>
              <w:jc w:val="center"/>
              <w:rPr>
                <w:sz w:val="24"/>
                <w:szCs w:val="24"/>
                <w:lang w:eastAsia="en-US"/>
              </w:rPr>
            </w:pPr>
            <w:r>
              <w:rPr>
                <w:sz w:val="24"/>
                <w:szCs w:val="24"/>
                <w:lang w:eastAsia="en-US"/>
              </w:rPr>
              <w:t>2</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rPr>
                <w:lang w:eastAsia="en-US"/>
              </w:rPr>
            </w:pPr>
            <w:r>
              <w:rPr>
                <w:lang w:eastAsia="en-US"/>
              </w:rPr>
              <w:t>Новикова Анна – 2 место, призер.</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pStyle w:val="textbody"/>
              <w:spacing w:line="276" w:lineRule="auto"/>
              <w:jc w:val="both"/>
              <w:rPr>
                <w:sz w:val="24"/>
                <w:szCs w:val="24"/>
                <w:lang w:eastAsia="en-US"/>
              </w:rPr>
            </w:pPr>
            <w:r>
              <w:rPr>
                <w:sz w:val="24"/>
                <w:szCs w:val="24"/>
                <w:lang w:eastAsia="en-US"/>
              </w:rPr>
              <w:t>23.</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rPr>
                <w:lang w:eastAsia="en-US"/>
              </w:rPr>
            </w:pPr>
            <w:r>
              <w:rPr>
                <w:lang w:eastAsia="en-US"/>
              </w:rPr>
              <w:t>Всероссийский конкурс «История России в стихах»</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pStyle w:val="textbody"/>
              <w:spacing w:line="276" w:lineRule="auto"/>
              <w:jc w:val="center"/>
              <w:rPr>
                <w:sz w:val="24"/>
                <w:szCs w:val="24"/>
                <w:lang w:eastAsia="en-US"/>
              </w:rPr>
            </w:pPr>
            <w:r>
              <w:rPr>
                <w:sz w:val="24"/>
                <w:szCs w:val="24"/>
                <w:lang w:eastAsia="en-US"/>
              </w:rPr>
              <w:t>5</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rPr>
                <w:lang w:eastAsia="en-US"/>
              </w:rPr>
            </w:pPr>
            <w:r>
              <w:rPr>
                <w:lang w:eastAsia="en-US"/>
              </w:rPr>
              <w:t xml:space="preserve">Участники: Кокорина Дарья -11 </w:t>
            </w:r>
            <w:proofErr w:type="spellStart"/>
            <w:r>
              <w:rPr>
                <w:lang w:eastAsia="en-US"/>
              </w:rPr>
              <w:t>кл</w:t>
            </w:r>
            <w:proofErr w:type="spellEnd"/>
            <w:r>
              <w:rPr>
                <w:lang w:eastAsia="en-US"/>
              </w:rPr>
              <w:t xml:space="preserve">, Немкова Елизавета – 11 класс, Шевченко Виктория – 10 класс, </w:t>
            </w:r>
            <w:proofErr w:type="spellStart"/>
            <w:r>
              <w:rPr>
                <w:lang w:eastAsia="en-US"/>
              </w:rPr>
              <w:t>Гянджаева</w:t>
            </w:r>
            <w:proofErr w:type="spellEnd"/>
            <w:r>
              <w:rPr>
                <w:lang w:eastAsia="en-US"/>
              </w:rPr>
              <w:t xml:space="preserve"> </w:t>
            </w:r>
            <w:proofErr w:type="spellStart"/>
            <w:r>
              <w:rPr>
                <w:lang w:eastAsia="en-US"/>
              </w:rPr>
              <w:t>Айша</w:t>
            </w:r>
            <w:proofErr w:type="spellEnd"/>
            <w:r>
              <w:rPr>
                <w:lang w:eastAsia="en-US"/>
              </w:rPr>
              <w:t xml:space="preserve"> – 9 класс, </w:t>
            </w:r>
            <w:proofErr w:type="spellStart"/>
            <w:r>
              <w:rPr>
                <w:lang w:eastAsia="en-US"/>
              </w:rPr>
              <w:t>Косиченко</w:t>
            </w:r>
            <w:proofErr w:type="spellEnd"/>
            <w:r>
              <w:rPr>
                <w:lang w:eastAsia="en-US"/>
              </w:rPr>
              <w:t xml:space="preserve"> Екатерина – 9 класс.</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pStyle w:val="textbody"/>
              <w:spacing w:line="276" w:lineRule="auto"/>
              <w:jc w:val="both"/>
              <w:rPr>
                <w:sz w:val="24"/>
                <w:szCs w:val="24"/>
                <w:lang w:eastAsia="en-US"/>
              </w:rPr>
            </w:pPr>
            <w:r>
              <w:rPr>
                <w:sz w:val="24"/>
                <w:szCs w:val="24"/>
                <w:lang w:eastAsia="en-US"/>
              </w:rPr>
              <w:t xml:space="preserve">24. </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r>
              <w:rPr>
                <w:lang w:eastAsia="en-US"/>
              </w:rPr>
              <w:t>Всероссийский конкурс чтецов «79 лет Победы»</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pStyle w:val="textbody"/>
              <w:spacing w:line="276" w:lineRule="auto"/>
              <w:jc w:val="center"/>
              <w:rPr>
                <w:sz w:val="24"/>
                <w:szCs w:val="24"/>
                <w:lang w:eastAsia="en-US"/>
              </w:rPr>
            </w:pPr>
            <w:r>
              <w:rPr>
                <w:sz w:val="24"/>
                <w:szCs w:val="24"/>
                <w:lang w:eastAsia="en-US"/>
              </w:rPr>
              <w:t>5</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rPr>
                <w:lang w:eastAsia="en-US"/>
              </w:rPr>
            </w:pPr>
            <w:r>
              <w:rPr>
                <w:lang w:eastAsia="en-US"/>
              </w:rPr>
              <w:t>Кокорина Дарья – 1 место, Шевченко Виктория – 1 место</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pStyle w:val="textbody"/>
              <w:spacing w:line="276" w:lineRule="auto"/>
              <w:jc w:val="both"/>
              <w:rPr>
                <w:sz w:val="24"/>
                <w:szCs w:val="24"/>
                <w:lang w:eastAsia="en-US"/>
              </w:rPr>
            </w:pPr>
            <w:r>
              <w:rPr>
                <w:sz w:val="24"/>
                <w:szCs w:val="24"/>
                <w:lang w:eastAsia="en-US"/>
              </w:rPr>
              <w:lastRenderedPageBreak/>
              <w:t xml:space="preserve">25. </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rPr>
                <w:lang w:eastAsia="en-US"/>
              </w:rPr>
            </w:pPr>
            <w:r>
              <w:rPr>
                <w:lang w:eastAsia="en-US"/>
              </w:rPr>
              <w:t>Краевая олимпиада «Мой Пушкин»</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pStyle w:val="textbody"/>
              <w:spacing w:line="276" w:lineRule="auto"/>
              <w:jc w:val="center"/>
              <w:rPr>
                <w:sz w:val="24"/>
                <w:szCs w:val="24"/>
                <w:lang w:eastAsia="en-US"/>
              </w:rPr>
            </w:pPr>
            <w:r>
              <w:rPr>
                <w:sz w:val="24"/>
                <w:szCs w:val="24"/>
                <w:lang w:eastAsia="en-US"/>
              </w:rPr>
              <w:t>35</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rPr>
                <w:lang w:eastAsia="en-US"/>
              </w:rPr>
            </w:pPr>
            <w:r>
              <w:rPr>
                <w:lang w:eastAsia="en-US"/>
              </w:rPr>
              <w:t>Участники ученики 9,10,11 классов</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pStyle w:val="textbody"/>
              <w:spacing w:line="276" w:lineRule="auto"/>
              <w:jc w:val="both"/>
              <w:rPr>
                <w:sz w:val="24"/>
                <w:szCs w:val="24"/>
                <w:lang w:eastAsia="en-US"/>
              </w:rPr>
            </w:pPr>
            <w:r>
              <w:rPr>
                <w:sz w:val="24"/>
                <w:szCs w:val="24"/>
                <w:lang w:eastAsia="en-US"/>
              </w:rPr>
              <w:t>26.</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rPr>
                <w:lang w:eastAsia="en-US"/>
              </w:rPr>
            </w:pPr>
            <w:r>
              <w:rPr>
                <w:lang w:eastAsia="en-US"/>
              </w:rPr>
              <w:t>Международный конкурс по литературе «Творчество Тютчева»</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pStyle w:val="textbody"/>
              <w:spacing w:line="276" w:lineRule="auto"/>
              <w:jc w:val="center"/>
              <w:rPr>
                <w:sz w:val="24"/>
                <w:szCs w:val="24"/>
                <w:lang w:eastAsia="en-US"/>
              </w:rPr>
            </w:pPr>
            <w:r>
              <w:rPr>
                <w:sz w:val="24"/>
                <w:szCs w:val="24"/>
                <w:lang w:eastAsia="en-US"/>
              </w:rPr>
              <w:t>3</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100B2A" w:rsidRDefault="00391B70" w:rsidP="008A3665">
            <w:pPr>
              <w:rPr>
                <w:lang w:eastAsia="en-US"/>
              </w:rPr>
            </w:pPr>
            <w:r>
              <w:rPr>
                <w:lang w:eastAsia="en-US"/>
              </w:rPr>
              <w:t>Беспалов Данила – 1 место.</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27.</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Муниципальный этап ВСОШ</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13</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Орлов Павел – 4 место по технологии, Михайлов Дмитрий 3 место по технологии, Асанов Роман – 6 место по истории.</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28.</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Региональный этап ВСОШ</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3</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Участники</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29.</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Городской турнир по тхэквондо</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5</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proofErr w:type="spellStart"/>
            <w:r>
              <w:rPr>
                <w:lang w:eastAsia="en-US"/>
              </w:rPr>
              <w:t>Ермизова</w:t>
            </w:r>
            <w:proofErr w:type="spellEnd"/>
            <w:r>
              <w:rPr>
                <w:lang w:eastAsia="en-US"/>
              </w:rPr>
              <w:t xml:space="preserve"> Полина  4б класс - 2 место, </w:t>
            </w:r>
            <w:proofErr w:type="spellStart"/>
            <w:r>
              <w:rPr>
                <w:lang w:eastAsia="en-US"/>
              </w:rPr>
              <w:t>Файзулин</w:t>
            </w:r>
            <w:proofErr w:type="spellEnd"/>
            <w:r>
              <w:rPr>
                <w:lang w:eastAsia="en-US"/>
              </w:rPr>
              <w:t xml:space="preserve"> Артем 6 класс- 3 место.</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30.</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Международный онлайн – турнир по тхэквондо «Московский вызов»</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2</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 xml:space="preserve">1 место  - </w:t>
            </w:r>
            <w:proofErr w:type="spellStart"/>
            <w:r>
              <w:rPr>
                <w:lang w:eastAsia="en-US"/>
              </w:rPr>
              <w:t>Ермизова</w:t>
            </w:r>
            <w:proofErr w:type="spellEnd"/>
            <w:r>
              <w:rPr>
                <w:lang w:eastAsia="en-US"/>
              </w:rPr>
              <w:t xml:space="preserve"> Полина – 4б класс</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31.</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Всероссийские соревнования по вольной борьбе</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1</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Беспалов Данила -10 класс- 1 место</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32.</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Городские открытые соревнования по вольной борьбе</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4</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1 место  - Остапенко Кирилл – 4б класс</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33.</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Турнир ДФО по кикбоксингу</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5</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Митрофанов Михаил – 9г класс – 2 место, Суслов Андрей – 2д класс – 3 место.</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34.</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Городские соревнования по кикбоксингу</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5</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Суслов Андрей – 2д класс – 3 место.</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35.</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Городские соревнования МБУ СШОР «Максимум»</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3</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Амосова Ксения 6а класс – 2 место</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36.</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Краевой турнир по хоккею с мячом</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1</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Гончаров Денис -  6 класс в составе команды 1 место</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37.</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Всероссийские массовые соревнования по конькобежному спорту</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3</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Гончаров Денис -  6 класс – 2 место</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38.</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Pr>
                <w:lang w:eastAsia="en-US"/>
              </w:rPr>
              <w:t>Краевые соревнования по спортивному туризму</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6</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proofErr w:type="spellStart"/>
            <w:r>
              <w:rPr>
                <w:lang w:eastAsia="en-US"/>
              </w:rPr>
              <w:t>Файзулин</w:t>
            </w:r>
            <w:proofErr w:type="spellEnd"/>
            <w:r>
              <w:rPr>
                <w:lang w:eastAsia="en-US"/>
              </w:rPr>
              <w:t xml:space="preserve"> Артем 6в класс – 3 место</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39.</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rPr>
                <w:lang w:eastAsia="en-US"/>
              </w:rPr>
            </w:pPr>
            <w:r w:rsidRPr="004F03B0">
              <w:t>Городской конкурс на звание «Лауреата премии имени Героев Советского Союза 202-й Воздушно-десантной бригады»</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2</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4F03B0" w:rsidRDefault="00391B70" w:rsidP="008A3665">
            <w:pPr>
              <w:spacing w:line="360" w:lineRule="auto"/>
            </w:pPr>
            <w:proofErr w:type="spellStart"/>
            <w:r>
              <w:t>Костюшова</w:t>
            </w:r>
            <w:proofErr w:type="spellEnd"/>
            <w:r>
              <w:t xml:space="preserve"> Галина, Михайлов Дмитрий 9 класс –участники</w:t>
            </w:r>
          </w:p>
          <w:p w:rsidR="00391B70" w:rsidRDefault="00391B70" w:rsidP="008A3665">
            <w:pPr>
              <w:rPr>
                <w:lang w:eastAsia="en-US"/>
              </w:rPr>
            </w:pP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40.</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4F03B0" w:rsidRDefault="00391B70" w:rsidP="008A3665">
            <w:r w:rsidRPr="004F03B0">
              <w:t xml:space="preserve">Всероссийский </w:t>
            </w:r>
            <w:proofErr w:type="spellStart"/>
            <w:r w:rsidRPr="004F03B0">
              <w:t>квиз</w:t>
            </w:r>
            <w:proofErr w:type="spellEnd"/>
            <w:r w:rsidRPr="004F03B0">
              <w:t>-турнир «Эпоха славных дел».</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5</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4F03B0" w:rsidRDefault="00391B70" w:rsidP="008A3665">
            <w:r w:rsidRPr="004F03B0">
              <w:t xml:space="preserve">Тарасова Н., Фокин В., Михайлов Д., Ким А., </w:t>
            </w:r>
            <w:proofErr w:type="spellStart"/>
            <w:r w:rsidRPr="004F03B0">
              <w:t>Костюшова</w:t>
            </w:r>
            <w:proofErr w:type="spellEnd"/>
            <w:r w:rsidRPr="004F03B0">
              <w:t xml:space="preserve"> Г.</w:t>
            </w:r>
            <w:r>
              <w:t xml:space="preserve"> – участники.</w:t>
            </w:r>
          </w:p>
          <w:p w:rsidR="00391B70" w:rsidRDefault="00391B70" w:rsidP="008A3665"/>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41.</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4F03B0" w:rsidRDefault="00391B70" w:rsidP="008A3665">
            <w:r w:rsidRPr="004F03B0">
              <w:t xml:space="preserve">Всероссийская </w:t>
            </w:r>
            <w:proofErr w:type="spellStart"/>
            <w:r w:rsidRPr="004F03B0">
              <w:t>профориентационная</w:t>
            </w:r>
            <w:proofErr w:type="spellEnd"/>
            <w:r w:rsidRPr="004F03B0">
              <w:t xml:space="preserve"> игра ПРОФВЫБОР2</w:t>
            </w:r>
            <w:r>
              <w:t>3</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4</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4F03B0" w:rsidRDefault="00391B70" w:rsidP="008A3665">
            <w:r>
              <w:t>Команда 10 класс- участники</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42.</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4F03B0" w:rsidRDefault="00391B70" w:rsidP="008A3665">
            <w:r w:rsidRPr="004F03B0">
              <w:t>Городской турнир «Дебаты Карла Поппера».</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3</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r>
              <w:t>Участники.</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43.</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Pr="004F03B0" w:rsidRDefault="00391B70" w:rsidP="008A3665">
            <w:r>
              <w:t xml:space="preserve"> Районный этап Всероссийских соревнований по шахматам «Белая ладья»</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6</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r>
              <w:t>Савенко Никита – 6б класс – 3 место</w:t>
            </w:r>
          </w:p>
        </w:tc>
      </w:tr>
      <w:tr w:rsidR="00391B70" w:rsidRPr="00BA0E81" w:rsidTr="008A3665">
        <w:trPr>
          <w:trHeight w:val="545"/>
        </w:trPr>
        <w:tc>
          <w:tcPr>
            <w:tcW w:w="56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both"/>
              <w:rPr>
                <w:sz w:val="24"/>
                <w:szCs w:val="24"/>
                <w:lang w:eastAsia="en-US"/>
              </w:rPr>
            </w:pPr>
            <w:r>
              <w:rPr>
                <w:sz w:val="24"/>
                <w:szCs w:val="24"/>
                <w:lang w:eastAsia="en-US"/>
              </w:rPr>
              <w:t>44.</w:t>
            </w:r>
          </w:p>
        </w:tc>
        <w:tc>
          <w:tcPr>
            <w:tcW w:w="4110"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r>
              <w:t>Городской этап Президентских спортивных играх по спортивному ориентированию</w:t>
            </w:r>
          </w:p>
        </w:tc>
        <w:tc>
          <w:tcPr>
            <w:tcW w:w="1591"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pPr>
              <w:pStyle w:val="textbody"/>
              <w:spacing w:line="276" w:lineRule="auto"/>
              <w:jc w:val="center"/>
              <w:rPr>
                <w:sz w:val="24"/>
                <w:szCs w:val="24"/>
                <w:lang w:eastAsia="en-US"/>
              </w:rPr>
            </w:pPr>
            <w:r>
              <w:rPr>
                <w:sz w:val="24"/>
                <w:szCs w:val="24"/>
                <w:lang w:eastAsia="en-US"/>
              </w:rPr>
              <w:t>20</w:t>
            </w:r>
          </w:p>
        </w:tc>
        <w:tc>
          <w:tcPr>
            <w:tcW w:w="3513"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391B70" w:rsidRDefault="00391B70" w:rsidP="008A3665">
            <w:r>
              <w:t>Личные соревнования – Савенко Никита 6б класс- 3 место.</w:t>
            </w:r>
          </w:p>
          <w:p w:rsidR="00391B70" w:rsidRDefault="00391B70" w:rsidP="008A3665">
            <w:r>
              <w:lastRenderedPageBreak/>
              <w:t>Команда 5-6 класс и команда 7-8 класс – участники.</w:t>
            </w:r>
          </w:p>
        </w:tc>
      </w:tr>
    </w:tbl>
    <w:p w:rsidR="00391B70" w:rsidRPr="00082C2D" w:rsidRDefault="00391B70" w:rsidP="00391B70">
      <w:pPr>
        <w:spacing w:line="276" w:lineRule="auto"/>
        <w:jc w:val="both"/>
        <w:rPr>
          <w:i/>
          <w:color w:val="000000" w:themeColor="text1"/>
        </w:rPr>
      </w:pPr>
    </w:p>
    <w:p w:rsidR="001C162D" w:rsidRPr="00082C2D" w:rsidRDefault="001C162D" w:rsidP="00FB06E7">
      <w:pPr>
        <w:spacing w:line="276" w:lineRule="auto"/>
        <w:jc w:val="both"/>
        <w:rPr>
          <w:b/>
          <w:i/>
        </w:rPr>
      </w:pPr>
    </w:p>
    <w:p w:rsidR="001E60D6" w:rsidRPr="00082C2D" w:rsidRDefault="001E60D6" w:rsidP="00A92E4A">
      <w:pPr>
        <w:spacing w:line="276" w:lineRule="auto"/>
        <w:jc w:val="both"/>
        <w:rPr>
          <w:i/>
          <w:color w:val="000000" w:themeColor="text1"/>
        </w:rPr>
      </w:pPr>
    </w:p>
    <w:p w:rsidR="00A060A1" w:rsidRPr="00984AE8" w:rsidRDefault="00E47641" w:rsidP="00E47641">
      <w:pPr>
        <w:pStyle w:val="a7"/>
        <w:spacing w:line="276" w:lineRule="auto"/>
        <w:jc w:val="both"/>
        <w:rPr>
          <w:rFonts w:ascii="Times New Roman" w:hAnsi="Times New Roman"/>
          <w:sz w:val="24"/>
          <w:szCs w:val="24"/>
        </w:rPr>
      </w:pPr>
      <w:r w:rsidRPr="00984AE8">
        <w:rPr>
          <w:rFonts w:ascii="Times New Roman" w:hAnsi="Times New Roman"/>
          <w:b/>
          <w:sz w:val="24"/>
          <w:szCs w:val="24"/>
        </w:rPr>
        <w:t>Перспективные задачи ШНОУ « Исследователь» на 202</w:t>
      </w:r>
      <w:r w:rsidR="00984AE8" w:rsidRPr="00984AE8">
        <w:rPr>
          <w:rFonts w:ascii="Times New Roman" w:hAnsi="Times New Roman"/>
          <w:b/>
          <w:sz w:val="24"/>
          <w:szCs w:val="24"/>
        </w:rPr>
        <w:t>4</w:t>
      </w:r>
      <w:r w:rsidRPr="00984AE8">
        <w:rPr>
          <w:rFonts w:ascii="Times New Roman" w:hAnsi="Times New Roman"/>
          <w:b/>
          <w:sz w:val="24"/>
          <w:szCs w:val="24"/>
        </w:rPr>
        <w:t>-202</w:t>
      </w:r>
      <w:r w:rsidR="00984AE8" w:rsidRPr="00984AE8">
        <w:rPr>
          <w:rFonts w:ascii="Times New Roman" w:hAnsi="Times New Roman"/>
          <w:b/>
          <w:sz w:val="24"/>
          <w:szCs w:val="24"/>
        </w:rPr>
        <w:t>5</w:t>
      </w:r>
      <w:r w:rsidRPr="00984AE8">
        <w:rPr>
          <w:rFonts w:ascii="Times New Roman" w:hAnsi="Times New Roman"/>
          <w:b/>
          <w:sz w:val="24"/>
          <w:szCs w:val="24"/>
        </w:rPr>
        <w:t xml:space="preserve"> учебный год</w:t>
      </w:r>
      <w:r w:rsidR="00A060A1" w:rsidRPr="00984AE8">
        <w:rPr>
          <w:rFonts w:ascii="Times New Roman" w:hAnsi="Times New Roman"/>
          <w:sz w:val="24"/>
          <w:szCs w:val="24"/>
        </w:rPr>
        <w:t xml:space="preserve">: </w:t>
      </w:r>
    </w:p>
    <w:p w:rsidR="00A060A1" w:rsidRPr="00984AE8" w:rsidRDefault="00A060A1" w:rsidP="005914CD">
      <w:pPr>
        <w:pStyle w:val="a7"/>
        <w:numPr>
          <w:ilvl w:val="0"/>
          <w:numId w:val="19"/>
        </w:numPr>
        <w:spacing w:line="276" w:lineRule="auto"/>
        <w:jc w:val="both"/>
        <w:rPr>
          <w:rFonts w:ascii="Times New Roman" w:hAnsi="Times New Roman"/>
          <w:color w:val="000000" w:themeColor="text1"/>
          <w:sz w:val="24"/>
          <w:szCs w:val="24"/>
        </w:rPr>
      </w:pPr>
      <w:r w:rsidRPr="00984AE8">
        <w:rPr>
          <w:rFonts w:ascii="Times New Roman" w:hAnsi="Times New Roman"/>
          <w:color w:val="000000" w:themeColor="text1"/>
          <w:sz w:val="24"/>
          <w:szCs w:val="24"/>
        </w:rPr>
        <w:t xml:space="preserve">Совершенствовать систему развития </w:t>
      </w:r>
      <w:r w:rsidR="00E47641" w:rsidRPr="00984AE8">
        <w:rPr>
          <w:rFonts w:ascii="Times New Roman" w:hAnsi="Times New Roman"/>
          <w:color w:val="000000" w:themeColor="text1"/>
          <w:sz w:val="24"/>
          <w:szCs w:val="24"/>
        </w:rPr>
        <w:t xml:space="preserve"> креативного мышления и интеллектуальных, творческих </w:t>
      </w:r>
      <w:r w:rsidRPr="00984AE8">
        <w:rPr>
          <w:rFonts w:ascii="Times New Roman" w:hAnsi="Times New Roman"/>
          <w:color w:val="000000" w:themeColor="text1"/>
          <w:sz w:val="24"/>
          <w:szCs w:val="24"/>
        </w:rPr>
        <w:t>способностей учащихся</w:t>
      </w:r>
    </w:p>
    <w:p w:rsidR="00A060A1" w:rsidRPr="00984AE8" w:rsidRDefault="000C2866" w:rsidP="005914CD">
      <w:pPr>
        <w:pStyle w:val="a7"/>
        <w:numPr>
          <w:ilvl w:val="0"/>
          <w:numId w:val="19"/>
        </w:numPr>
        <w:spacing w:line="276" w:lineRule="auto"/>
        <w:jc w:val="both"/>
        <w:rPr>
          <w:rFonts w:ascii="Times New Roman" w:hAnsi="Times New Roman"/>
          <w:color w:val="000000" w:themeColor="text1"/>
          <w:sz w:val="24"/>
          <w:szCs w:val="24"/>
        </w:rPr>
      </w:pPr>
      <w:r w:rsidRPr="00984AE8">
        <w:rPr>
          <w:rFonts w:ascii="Times New Roman" w:hAnsi="Times New Roman"/>
          <w:color w:val="000000" w:themeColor="text1"/>
          <w:sz w:val="24"/>
          <w:szCs w:val="24"/>
        </w:rPr>
        <w:t xml:space="preserve">Дальнейшая дифференциация и индивидуализация </w:t>
      </w:r>
      <w:r w:rsidR="00A060A1" w:rsidRPr="00984AE8">
        <w:rPr>
          <w:rFonts w:ascii="Times New Roman" w:hAnsi="Times New Roman"/>
          <w:color w:val="000000" w:themeColor="text1"/>
          <w:sz w:val="24"/>
          <w:szCs w:val="24"/>
        </w:rPr>
        <w:t xml:space="preserve">обучения </w:t>
      </w:r>
      <w:r w:rsidRPr="00984AE8">
        <w:rPr>
          <w:rFonts w:ascii="Times New Roman" w:hAnsi="Times New Roman"/>
          <w:color w:val="000000" w:themeColor="text1"/>
          <w:sz w:val="24"/>
          <w:szCs w:val="24"/>
        </w:rPr>
        <w:t>на уроках и во внеурочной деятельности.</w:t>
      </w:r>
    </w:p>
    <w:p w:rsidR="00A060A1" w:rsidRPr="00984AE8" w:rsidRDefault="000C2866" w:rsidP="005914CD">
      <w:pPr>
        <w:pStyle w:val="a7"/>
        <w:numPr>
          <w:ilvl w:val="0"/>
          <w:numId w:val="19"/>
        </w:numPr>
        <w:spacing w:line="276" w:lineRule="auto"/>
        <w:jc w:val="both"/>
        <w:rPr>
          <w:rFonts w:ascii="Times New Roman" w:hAnsi="Times New Roman"/>
          <w:color w:val="000000" w:themeColor="text1"/>
          <w:sz w:val="24"/>
          <w:szCs w:val="24"/>
        </w:rPr>
      </w:pPr>
      <w:r w:rsidRPr="00984AE8">
        <w:rPr>
          <w:rFonts w:ascii="Times New Roman" w:hAnsi="Times New Roman"/>
          <w:color w:val="000000" w:themeColor="text1"/>
          <w:sz w:val="24"/>
          <w:szCs w:val="24"/>
        </w:rPr>
        <w:t>Применение  проблемно-исследовательского</w:t>
      </w:r>
      <w:r w:rsidR="00A060A1" w:rsidRPr="00984AE8">
        <w:rPr>
          <w:rFonts w:ascii="Times New Roman" w:hAnsi="Times New Roman"/>
          <w:color w:val="000000" w:themeColor="text1"/>
          <w:sz w:val="24"/>
          <w:szCs w:val="24"/>
        </w:rPr>
        <w:t xml:space="preserve"> метод</w:t>
      </w:r>
      <w:r w:rsidRPr="00984AE8">
        <w:rPr>
          <w:rFonts w:ascii="Times New Roman" w:hAnsi="Times New Roman"/>
          <w:color w:val="000000" w:themeColor="text1"/>
          <w:sz w:val="24"/>
          <w:szCs w:val="24"/>
        </w:rPr>
        <w:t>а обучения в урочной и внеурочной деятельности</w:t>
      </w:r>
      <w:r w:rsidR="00A060A1" w:rsidRPr="00984AE8">
        <w:rPr>
          <w:rFonts w:ascii="Times New Roman" w:hAnsi="Times New Roman"/>
          <w:color w:val="000000" w:themeColor="text1"/>
          <w:sz w:val="24"/>
          <w:szCs w:val="24"/>
        </w:rPr>
        <w:t>, развивая познавательные и творческие способности учащихся.</w:t>
      </w:r>
    </w:p>
    <w:p w:rsidR="000C2866" w:rsidRPr="00984AE8" w:rsidRDefault="000C2866" w:rsidP="005914CD">
      <w:pPr>
        <w:pStyle w:val="a7"/>
        <w:numPr>
          <w:ilvl w:val="0"/>
          <w:numId w:val="19"/>
        </w:numPr>
        <w:spacing w:line="276" w:lineRule="auto"/>
        <w:jc w:val="both"/>
        <w:rPr>
          <w:rFonts w:ascii="Times New Roman" w:hAnsi="Times New Roman"/>
          <w:color w:val="000000" w:themeColor="text1"/>
          <w:sz w:val="24"/>
          <w:szCs w:val="24"/>
        </w:rPr>
      </w:pPr>
      <w:r w:rsidRPr="00984AE8">
        <w:rPr>
          <w:rFonts w:ascii="Times New Roman" w:hAnsi="Times New Roman"/>
          <w:sz w:val="24"/>
          <w:szCs w:val="24"/>
        </w:rPr>
        <w:t>Вовлечение учащихся в проектную деятельность с использованием средств информационно-коммуникационных технологий, участие в сетевых образовательных проектах.</w:t>
      </w:r>
    </w:p>
    <w:p w:rsidR="00E47641" w:rsidRPr="00082C2D" w:rsidRDefault="00E47641" w:rsidP="00E47641">
      <w:pPr>
        <w:pStyle w:val="a7"/>
        <w:spacing w:line="276" w:lineRule="auto"/>
        <w:jc w:val="both"/>
        <w:rPr>
          <w:rFonts w:ascii="Times New Roman" w:hAnsi="Times New Roman"/>
          <w:i/>
          <w:color w:val="000000" w:themeColor="text1"/>
          <w:sz w:val="24"/>
          <w:szCs w:val="24"/>
        </w:rPr>
      </w:pPr>
    </w:p>
    <w:p w:rsidR="00ED237F" w:rsidRPr="00F30D24" w:rsidRDefault="000C2866" w:rsidP="000C2866">
      <w:pPr>
        <w:pStyle w:val="a3"/>
        <w:spacing w:line="276" w:lineRule="auto"/>
        <w:ind w:left="0"/>
        <w:jc w:val="center"/>
        <w:rPr>
          <w:b/>
          <w:bCs/>
          <w:i/>
        </w:rPr>
      </w:pPr>
      <w:r w:rsidRPr="00F30D24">
        <w:rPr>
          <w:b/>
          <w:bCs/>
          <w:i/>
        </w:rPr>
        <w:t>АНАЛИЗ ИНФОРМАТИЗАЦИИ</w:t>
      </w:r>
      <w:r w:rsidR="00127F99" w:rsidRPr="00F30D24">
        <w:rPr>
          <w:b/>
          <w:bCs/>
          <w:i/>
        </w:rPr>
        <w:t xml:space="preserve"> УЧЕБНО – ВОСПИТАТЕЛЬНОГО ПРОЦЕССА</w:t>
      </w:r>
    </w:p>
    <w:p w:rsidR="005D6046" w:rsidRPr="004F46C0" w:rsidRDefault="009C152F" w:rsidP="00E47641">
      <w:pPr>
        <w:pStyle w:val="a7"/>
        <w:spacing w:line="276" w:lineRule="auto"/>
        <w:jc w:val="both"/>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 xml:space="preserve">Направления информатизации школы: </w:t>
      </w:r>
    </w:p>
    <w:p w:rsidR="005D6046" w:rsidRPr="004F46C0" w:rsidRDefault="009C152F" w:rsidP="00E47641">
      <w:pPr>
        <w:pStyle w:val="a7"/>
        <w:spacing w:line="276" w:lineRule="auto"/>
        <w:jc w:val="both"/>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1. Совершенствование  материально-технической базы.</w:t>
      </w:r>
    </w:p>
    <w:p w:rsidR="005D6046" w:rsidRPr="004F46C0" w:rsidRDefault="009C152F" w:rsidP="00E47641">
      <w:pPr>
        <w:pStyle w:val="a7"/>
        <w:spacing w:line="276" w:lineRule="auto"/>
        <w:jc w:val="both"/>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2.</w:t>
      </w:r>
      <w:r w:rsidRPr="004F46C0">
        <w:rPr>
          <w:rFonts w:ascii="Times New Roman" w:hAnsi="Times New Roman"/>
          <w:sz w:val="24"/>
          <w:szCs w:val="24"/>
        </w:rPr>
        <w:t xml:space="preserve"> </w:t>
      </w:r>
      <w:r w:rsidR="005D6046" w:rsidRPr="004F46C0">
        <w:rPr>
          <w:rFonts w:ascii="Times New Roman" w:hAnsi="Times New Roman"/>
          <w:sz w:val="24"/>
          <w:szCs w:val="24"/>
        </w:rPr>
        <w:t xml:space="preserve">Повышение квалификации и методической поддержки учителей в области использования информационно-коммуникационных технологий в образовательном процессе (курсы по использованию информационно-коммуникационных технологий в образовательном процессе, участие педагогов в муниципальных семинарах, вебинарах по информатизации). </w:t>
      </w:r>
    </w:p>
    <w:p w:rsidR="005D6046" w:rsidRPr="004F46C0" w:rsidRDefault="009C152F" w:rsidP="005D6046">
      <w:pPr>
        <w:pStyle w:val="a7"/>
        <w:spacing w:line="276" w:lineRule="auto"/>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 xml:space="preserve">3. Внедрение в практику современных образовательных технологий, включая ИКТ </w:t>
      </w:r>
    </w:p>
    <w:p w:rsidR="005D6046" w:rsidRPr="004F46C0" w:rsidRDefault="009C152F" w:rsidP="005D6046">
      <w:pPr>
        <w:pStyle w:val="a7"/>
        <w:spacing w:line="276" w:lineRule="auto"/>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 xml:space="preserve">4. Развитие информационно-управленческой системы (ведение школьной базы данных; внедрение управленческих баз данных). </w:t>
      </w:r>
    </w:p>
    <w:p w:rsidR="005D6046" w:rsidRPr="004F46C0" w:rsidRDefault="009C152F" w:rsidP="005D6046">
      <w:pPr>
        <w:pStyle w:val="a7"/>
        <w:spacing w:line="276" w:lineRule="auto"/>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 xml:space="preserve">5. Информационное взаимодействие с другими образовательными учреждениями (организация постоянного доступа в Интернет, создание и поддержка школьного сайта). </w:t>
      </w:r>
    </w:p>
    <w:p w:rsidR="005D6046" w:rsidRPr="004F46C0" w:rsidRDefault="009C152F" w:rsidP="005D6046">
      <w:pPr>
        <w:pStyle w:val="a7"/>
        <w:spacing w:line="276" w:lineRule="auto"/>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 xml:space="preserve">6. Организация досуга школьников (вовлечение учащихся в проектную деятельность с использованием средств информационно-коммуникационных технологий, участие в сетевых образовательных проектах, в том числе детей инвалидов и лиц с ограниченными возможностями здоровья). </w:t>
      </w:r>
    </w:p>
    <w:p w:rsidR="005D6046" w:rsidRPr="004F46C0" w:rsidRDefault="009C152F" w:rsidP="005D6046">
      <w:pPr>
        <w:pStyle w:val="a7"/>
        <w:spacing w:line="276" w:lineRule="auto"/>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 xml:space="preserve">7. Организация доступа к средствам информационно-коммуникационных технологий и оказание помощи в их применении обучающимся, в том числе для детей инвалидов и лиц с ограниченными возможностями здоровья и работникам школы, проведение и консультирование проектной деятельности учащихся, связанной с применением информационно-коммуникационных технологий. </w:t>
      </w:r>
    </w:p>
    <w:p w:rsidR="005D6046" w:rsidRPr="004F46C0" w:rsidRDefault="009C152F" w:rsidP="005D6046">
      <w:pPr>
        <w:pStyle w:val="a7"/>
        <w:spacing w:line="276" w:lineRule="auto"/>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8. Работа в информационной системе «</w:t>
      </w:r>
      <w:proofErr w:type="spellStart"/>
      <w:r w:rsidR="005D6046" w:rsidRPr="004F46C0">
        <w:rPr>
          <w:rFonts w:ascii="Times New Roman" w:hAnsi="Times New Roman"/>
          <w:sz w:val="24"/>
          <w:szCs w:val="24"/>
        </w:rPr>
        <w:t>Дневник.ру</w:t>
      </w:r>
      <w:proofErr w:type="spellEnd"/>
      <w:r w:rsidR="005D6046" w:rsidRPr="004F46C0">
        <w:rPr>
          <w:rFonts w:ascii="Times New Roman" w:hAnsi="Times New Roman"/>
          <w:sz w:val="24"/>
          <w:szCs w:val="24"/>
        </w:rPr>
        <w:t>» (работа с электронным дневником)</w:t>
      </w:r>
    </w:p>
    <w:p w:rsidR="005D6046" w:rsidRPr="004F46C0" w:rsidRDefault="009C152F" w:rsidP="005D6046">
      <w:pPr>
        <w:pStyle w:val="a7"/>
        <w:spacing w:line="276" w:lineRule="auto"/>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9. Работа на информационной коммуникационной образовательной платформе «</w:t>
      </w:r>
      <w:proofErr w:type="spellStart"/>
      <w:r w:rsidR="005D6046" w:rsidRPr="004F46C0">
        <w:rPr>
          <w:rFonts w:ascii="Times New Roman" w:hAnsi="Times New Roman"/>
          <w:sz w:val="24"/>
          <w:szCs w:val="24"/>
        </w:rPr>
        <w:t>Сферум</w:t>
      </w:r>
      <w:proofErr w:type="spellEnd"/>
      <w:r w:rsidR="005D6046" w:rsidRPr="004F46C0">
        <w:rPr>
          <w:rFonts w:ascii="Times New Roman" w:hAnsi="Times New Roman"/>
          <w:sz w:val="24"/>
          <w:szCs w:val="24"/>
        </w:rPr>
        <w:t>»</w:t>
      </w:r>
    </w:p>
    <w:p w:rsidR="005D6046" w:rsidRPr="004F46C0" w:rsidRDefault="009C152F" w:rsidP="005D6046">
      <w:pPr>
        <w:pStyle w:val="a7"/>
        <w:spacing w:line="276" w:lineRule="auto"/>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10. Дистанционное обучение школьников детей-инвалидов</w:t>
      </w:r>
    </w:p>
    <w:p w:rsidR="005D6046" w:rsidRPr="004F46C0" w:rsidRDefault="009C152F" w:rsidP="005D6046">
      <w:pPr>
        <w:pStyle w:val="a7"/>
        <w:spacing w:line="276" w:lineRule="auto"/>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11.</w:t>
      </w:r>
      <w:r w:rsidRPr="004F46C0">
        <w:rPr>
          <w:rFonts w:ascii="Times New Roman" w:hAnsi="Times New Roman"/>
          <w:sz w:val="24"/>
          <w:szCs w:val="24"/>
        </w:rPr>
        <w:t xml:space="preserve"> </w:t>
      </w:r>
      <w:r w:rsidR="005D6046" w:rsidRPr="004F46C0">
        <w:rPr>
          <w:rFonts w:ascii="Times New Roman" w:hAnsi="Times New Roman"/>
          <w:sz w:val="24"/>
          <w:szCs w:val="24"/>
        </w:rPr>
        <w:t>Работа в телекоммуникационной системе «ФИС ОКО» (ВПР)</w:t>
      </w:r>
    </w:p>
    <w:p w:rsidR="005D6046" w:rsidRPr="004F46C0" w:rsidRDefault="009C152F" w:rsidP="005D6046">
      <w:pPr>
        <w:pStyle w:val="a7"/>
        <w:spacing w:line="276" w:lineRule="auto"/>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12. Работа в телекоммуникационной системе «ФИС ФИРДО»</w:t>
      </w:r>
    </w:p>
    <w:p w:rsidR="005D6046" w:rsidRPr="004F46C0" w:rsidRDefault="009C152F" w:rsidP="005D6046">
      <w:pPr>
        <w:pStyle w:val="a7"/>
        <w:spacing w:line="276" w:lineRule="auto"/>
        <w:rPr>
          <w:rFonts w:ascii="Times New Roman" w:hAnsi="Times New Roman"/>
          <w:sz w:val="24"/>
          <w:szCs w:val="24"/>
        </w:rPr>
      </w:pPr>
      <w:r w:rsidRPr="004F46C0">
        <w:rPr>
          <w:rFonts w:ascii="Times New Roman" w:hAnsi="Times New Roman"/>
          <w:sz w:val="24"/>
          <w:szCs w:val="24"/>
        </w:rPr>
        <w:lastRenderedPageBreak/>
        <w:tab/>
      </w:r>
      <w:r w:rsidR="005D6046" w:rsidRPr="004F46C0">
        <w:rPr>
          <w:rFonts w:ascii="Times New Roman" w:hAnsi="Times New Roman"/>
          <w:sz w:val="24"/>
          <w:szCs w:val="24"/>
        </w:rPr>
        <w:t>13.</w:t>
      </w:r>
      <w:r w:rsidRPr="004F46C0">
        <w:rPr>
          <w:rFonts w:ascii="Times New Roman" w:hAnsi="Times New Roman"/>
          <w:sz w:val="24"/>
          <w:szCs w:val="24"/>
        </w:rPr>
        <w:t xml:space="preserve"> </w:t>
      </w:r>
      <w:r w:rsidR="005D6046" w:rsidRPr="004F46C0">
        <w:rPr>
          <w:rFonts w:ascii="Times New Roman" w:hAnsi="Times New Roman"/>
          <w:sz w:val="24"/>
          <w:szCs w:val="24"/>
        </w:rPr>
        <w:t xml:space="preserve">Работа  учреждения на государственном сайте </w:t>
      </w:r>
      <w:hyperlink r:id="rId14" w:history="1">
        <w:r w:rsidR="005D6046" w:rsidRPr="004F46C0">
          <w:rPr>
            <w:rStyle w:val="afc"/>
            <w:rFonts w:ascii="Times New Roman" w:hAnsi="Times New Roman"/>
            <w:sz w:val="24"/>
            <w:szCs w:val="24"/>
          </w:rPr>
          <w:t>http://bus.gov.ru/</w:t>
        </w:r>
      </w:hyperlink>
      <w:r w:rsidR="005D6046" w:rsidRPr="004F46C0">
        <w:rPr>
          <w:rFonts w:ascii="Times New Roman" w:hAnsi="Times New Roman"/>
          <w:sz w:val="24"/>
          <w:szCs w:val="24"/>
        </w:rPr>
        <w:t>.</w:t>
      </w:r>
    </w:p>
    <w:p w:rsidR="005D6046" w:rsidRPr="004F46C0" w:rsidRDefault="009C152F" w:rsidP="005D6046">
      <w:pPr>
        <w:pStyle w:val="a7"/>
        <w:spacing w:line="276" w:lineRule="auto"/>
        <w:rPr>
          <w:rStyle w:val="afc"/>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 xml:space="preserve">14. Организация сотрудничества с поставщиками на сайте </w:t>
      </w:r>
      <w:hyperlink r:id="rId15" w:history="1">
        <w:r w:rsidR="005D6046" w:rsidRPr="004F46C0">
          <w:rPr>
            <w:rStyle w:val="afc"/>
            <w:rFonts w:ascii="Times New Roman" w:hAnsi="Times New Roman"/>
            <w:sz w:val="24"/>
            <w:szCs w:val="24"/>
          </w:rPr>
          <w:t xml:space="preserve"> </w:t>
        </w:r>
        <w:r w:rsidR="005D6046" w:rsidRPr="004F46C0">
          <w:rPr>
            <w:rStyle w:val="afc"/>
            <w:rFonts w:ascii="Times New Roman" w:hAnsi="Times New Roman"/>
            <w:vanish/>
            <w:sz w:val="24"/>
            <w:szCs w:val="24"/>
            <w:lang w:val="en-US"/>
          </w:rPr>
          <w:t>HYPERLINK</w:t>
        </w:r>
        <w:r w:rsidR="005D6046" w:rsidRPr="004F46C0">
          <w:rPr>
            <w:rStyle w:val="afc"/>
            <w:rFonts w:ascii="Times New Roman" w:hAnsi="Times New Roman"/>
            <w:vanish/>
            <w:sz w:val="24"/>
            <w:szCs w:val="24"/>
          </w:rPr>
          <w:t xml:space="preserve"> "</w:t>
        </w:r>
        <w:r w:rsidR="005D6046" w:rsidRPr="004F46C0">
          <w:rPr>
            <w:rStyle w:val="afc"/>
            <w:rFonts w:ascii="Times New Roman" w:hAnsi="Times New Roman"/>
            <w:vanish/>
            <w:sz w:val="24"/>
            <w:szCs w:val="24"/>
            <w:lang w:val="en-US"/>
          </w:rPr>
          <w:t>http</w:t>
        </w:r>
        <w:r w:rsidR="005D6046" w:rsidRPr="004F46C0">
          <w:rPr>
            <w:rStyle w:val="afc"/>
            <w:rFonts w:ascii="Times New Roman" w:hAnsi="Times New Roman"/>
            <w:vanish/>
            <w:sz w:val="24"/>
            <w:szCs w:val="24"/>
          </w:rPr>
          <w:t>://</w:t>
        </w:r>
        <w:r w:rsidR="005D6046" w:rsidRPr="004F46C0">
          <w:rPr>
            <w:rStyle w:val="afc"/>
            <w:rFonts w:ascii="Times New Roman" w:hAnsi="Times New Roman"/>
            <w:vanish/>
            <w:sz w:val="24"/>
            <w:szCs w:val="24"/>
            <w:lang w:val="en-US"/>
          </w:rPr>
          <w:t>zakupki</w:t>
        </w:r>
        <w:r w:rsidR="005D6046" w:rsidRPr="004F46C0">
          <w:rPr>
            <w:rStyle w:val="afc"/>
            <w:rFonts w:ascii="Times New Roman" w:hAnsi="Times New Roman"/>
            <w:vanish/>
            <w:sz w:val="24"/>
            <w:szCs w:val="24"/>
          </w:rPr>
          <w:t>.</w:t>
        </w:r>
        <w:r w:rsidR="005D6046" w:rsidRPr="004F46C0">
          <w:rPr>
            <w:rStyle w:val="afc"/>
            <w:rFonts w:ascii="Times New Roman" w:hAnsi="Times New Roman"/>
            <w:vanish/>
            <w:sz w:val="24"/>
            <w:szCs w:val="24"/>
            <w:lang w:val="en-US"/>
          </w:rPr>
          <w:t>gov</w:t>
        </w:r>
        <w:r w:rsidR="005D6046" w:rsidRPr="004F46C0">
          <w:rPr>
            <w:rStyle w:val="afc"/>
            <w:rFonts w:ascii="Times New Roman" w:hAnsi="Times New Roman"/>
            <w:vanish/>
            <w:sz w:val="24"/>
            <w:szCs w:val="24"/>
          </w:rPr>
          <w:t>.</w:t>
        </w:r>
        <w:r w:rsidR="005D6046" w:rsidRPr="004F46C0">
          <w:rPr>
            <w:rStyle w:val="afc"/>
            <w:rFonts w:ascii="Times New Roman" w:hAnsi="Times New Roman"/>
            <w:vanish/>
            <w:sz w:val="24"/>
            <w:szCs w:val="24"/>
            <w:lang w:val="en-US"/>
          </w:rPr>
          <w:t>ru</w:t>
        </w:r>
        <w:r w:rsidR="005D6046" w:rsidRPr="004F46C0">
          <w:rPr>
            <w:rStyle w:val="afc"/>
            <w:rFonts w:ascii="Times New Roman" w:hAnsi="Times New Roman"/>
            <w:vanish/>
            <w:sz w:val="24"/>
            <w:szCs w:val="24"/>
          </w:rPr>
          <w:t xml:space="preserve">/ </w:t>
        </w:r>
        <w:r w:rsidR="005D6046" w:rsidRPr="004F46C0">
          <w:rPr>
            <w:rStyle w:val="afc"/>
            <w:rFonts w:ascii="Times New Roman" w:hAnsi="Times New Roman"/>
            <w:sz w:val="24"/>
            <w:szCs w:val="24"/>
            <w:lang w:val="en-US"/>
          </w:rPr>
          <w:t>http</w:t>
        </w:r>
        <w:r w:rsidR="005D6046" w:rsidRPr="004F46C0">
          <w:rPr>
            <w:rStyle w:val="afc"/>
            <w:rFonts w:ascii="Times New Roman" w:hAnsi="Times New Roman"/>
            <w:sz w:val="24"/>
            <w:szCs w:val="24"/>
          </w:rPr>
          <w:t>://</w:t>
        </w:r>
        <w:proofErr w:type="spellStart"/>
        <w:r w:rsidR="005D6046" w:rsidRPr="004F46C0">
          <w:rPr>
            <w:rStyle w:val="afc"/>
            <w:rFonts w:ascii="Times New Roman" w:hAnsi="Times New Roman"/>
            <w:sz w:val="24"/>
            <w:szCs w:val="24"/>
            <w:lang w:val="en-US"/>
          </w:rPr>
          <w:t>zakupki</w:t>
        </w:r>
        <w:proofErr w:type="spellEnd"/>
        <w:r w:rsidR="005D6046" w:rsidRPr="004F46C0">
          <w:rPr>
            <w:rStyle w:val="afc"/>
            <w:rFonts w:ascii="Times New Roman" w:hAnsi="Times New Roman"/>
            <w:sz w:val="24"/>
            <w:szCs w:val="24"/>
          </w:rPr>
          <w:t>.</w:t>
        </w:r>
        <w:proofErr w:type="spellStart"/>
        <w:r w:rsidR="005D6046" w:rsidRPr="004F46C0">
          <w:rPr>
            <w:rStyle w:val="afc"/>
            <w:rFonts w:ascii="Times New Roman" w:hAnsi="Times New Roman"/>
            <w:sz w:val="24"/>
            <w:szCs w:val="24"/>
            <w:lang w:val="en-US"/>
          </w:rPr>
          <w:t>gov</w:t>
        </w:r>
        <w:proofErr w:type="spellEnd"/>
        <w:r w:rsidR="005D6046" w:rsidRPr="004F46C0">
          <w:rPr>
            <w:rStyle w:val="afc"/>
            <w:rFonts w:ascii="Times New Roman" w:hAnsi="Times New Roman"/>
            <w:sz w:val="24"/>
            <w:szCs w:val="24"/>
          </w:rPr>
          <w:t>.</w:t>
        </w:r>
        <w:proofErr w:type="spellStart"/>
        <w:r w:rsidR="005D6046" w:rsidRPr="004F46C0">
          <w:rPr>
            <w:rStyle w:val="afc"/>
            <w:rFonts w:ascii="Times New Roman" w:hAnsi="Times New Roman"/>
            <w:sz w:val="24"/>
            <w:szCs w:val="24"/>
            <w:lang w:val="en-US"/>
          </w:rPr>
          <w:t>ru</w:t>
        </w:r>
        <w:proofErr w:type="spellEnd"/>
        <w:r w:rsidR="005D6046" w:rsidRPr="004F46C0">
          <w:rPr>
            <w:rStyle w:val="afc"/>
            <w:rFonts w:ascii="Times New Roman" w:hAnsi="Times New Roman"/>
            <w:sz w:val="24"/>
            <w:szCs w:val="24"/>
          </w:rPr>
          <w:t>/</w:t>
        </w:r>
      </w:hyperlink>
    </w:p>
    <w:p w:rsidR="005D6046" w:rsidRPr="004F46C0" w:rsidRDefault="009C152F" w:rsidP="005D6046">
      <w:pPr>
        <w:pStyle w:val="a7"/>
        <w:spacing w:line="276" w:lineRule="auto"/>
        <w:rPr>
          <w:rFonts w:ascii="Times New Roman" w:eastAsiaTheme="minorHAnsi"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15.</w:t>
      </w:r>
      <w:r w:rsidR="005D6046" w:rsidRPr="004F46C0">
        <w:rPr>
          <w:rFonts w:ascii="Times New Roman" w:eastAsiaTheme="minorHAnsi" w:hAnsi="Times New Roman"/>
          <w:sz w:val="24"/>
          <w:szCs w:val="24"/>
        </w:rPr>
        <w:t xml:space="preserve"> Работа на </w:t>
      </w:r>
      <w:proofErr w:type="gramStart"/>
      <w:r w:rsidR="005D6046" w:rsidRPr="004F46C0">
        <w:rPr>
          <w:rFonts w:ascii="Times New Roman" w:eastAsiaTheme="minorHAnsi" w:hAnsi="Times New Roman"/>
          <w:sz w:val="24"/>
          <w:szCs w:val="24"/>
        </w:rPr>
        <w:t>сайте  http://мониторингпитание.рф/</w:t>
      </w:r>
      <w:proofErr w:type="gramEnd"/>
      <w:r w:rsidR="005D6046" w:rsidRPr="004F46C0">
        <w:rPr>
          <w:rFonts w:ascii="Times New Roman" w:eastAsiaTheme="minorHAnsi" w:hAnsi="Times New Roman"/>
          <w:sz w:val="24"/>
          <w:szCs w:val="24"/>
        </w:rPr>
        <w:t xml:space="preserve"> (информация об условиях питания обучающихся по образовательным программам  начального общего образования (мен</w:t>
      </w:r>
      <w:r w:rsidR="000C2866" w:rsidRPr="004F46C0">
        <w:rPr>
          <w:rFonts w:ascii="Times New Roman" w:eastAsiaTheme="minorHAnsi" w:hAnsi="Times New Roman"/>
          <w:sz w:val="24"/>
          <w:szCs w:val="24"/>
        </w:rPr>
        <w:t>ю ежедневного горячего питания)</w:t>
      </w:r>
    </w:p>
    <w:p w:rsidR="005D6046" w:rsidRPr="004F46C0" w:rsidRDefault="009C152F" w:rsidP="005D6046">
      <w:pPr>
        <w:pStyle w:val="a7"/>
        <w:spacing w:line="276" w:lineRule="auto"/>
        <w:rPr>
          <w:rFonts w:ascii="Times New Roman" w:eastAsiaTheme="minorHAnsi" w:hAnsi="Times New Roman"/>
          <w:sz w:val="24"/>
          <w:szCs w:val="24"/>
        </w:rPr>
      </w:pPr>
      <w:r w:rsidRPr="004F46C0">
        <w:rPr>
          <w:rFonts w:ascii="Times New Roman" w:eastAsiaTheme="minorHAnsi" w:hAnsi="Times New Roman"/>
          <w:sz w:val="24"/>
          <w:szCs w:val="24"/>
        </w:rPr>
        <w:tab/>
      </w:r>
      <w:r w:rsidR="005D6046" w:rsidRPr="004F46C0">
        <w:rPr>
          <w:rFonts w:ascii="Times New Roman" w:eastAsiaTheme="minorHAnsi" w:hAnsi="Times New Roman"/>
          <w:sz w:val="24"/>
          <w:szCs w:val="24"/>
        </w:rPr>
        <w:t>16.</w:t>
      </w:r>
      <w:r w:rsidRPr="004F46C0">
        <w:rPr>
          <w:rFonts w:ascii="Times New Roman" w:eastAsiaTheme="minorHAnsi" w:hAnsi="Times New Roman"/>
          <w:sz w:val="24"/>
          <w:szCs w:val="24"/>
        </w:rPr>
        <w:t xml:space="preserve"> </w:t>
      </w:r>
      <w:r w:rsidR="005D6046" w:rsidRPr="004F46C0">
        <w:rPr>
          <w:rFonts w:ascii="Times New Roman" w:eastAsiaTheme="minorHAnsi" w:hAnsi="Times New Roman"/>
          <w:sz w:val="24"/>
          <w:szCs w:val="24"/>
        </w:rPr>
        <w:t xml:space="preserve">Работа на сайте </w:t>
      </w:r>
      <w:proofErr w:type="spellStart"/>
      <w:r w:rsidR="005D6046" w:rsidRPr="004F46C0">
        <w:rPr>
          <w:rFonts w:ascii="Times New Roman" w:eastAsiaTheme="minorHAnsi" w:hAnsi="Times New Roman"/>
          <w:sz w:val="24"/>
          <w:szCs w:val="24"/>
        </w:rPr>
        <w:t>книгозаказ</w:t>
      </w:r>
      <w:proofErr w:type="spellEnd"/>
    </w:p>
    <w:p w:rsidR="005D6046" w:rsidRPr="004F46C0" w:rsidRDefault="009C152F" w:rsidP="005D6046">
      <w:pPr>
        <w:pStyle w:val="a7"/>
        <w:spacing w:line="276" w:lineRule="auto"/>
        <w:rPr>
          <w:rFonts w:ascii="Times New Roman" w:eastAsiaTheme="minorHAnsi" w:hAnsi="Times New Roman"/>
          <w:sz w:val="24"/>
          <w:szCs w:val="24"/>
        </w:rPr>
      </w:pPr>
      <w:r w:rsidRPr="004F46C0">
        <w:rPr>
          <w:rFonts w:ascii="Times New Roman" w:eastAsiaTheme="minorHAnsi" w:hAnsi="Times New Roman"/>
          <w:sz w:val="24"/>
          <w:szCs w:val="24"/>
        </w:rPr>
        <w:tab/>
      </w:r>
      <w:r w:rsidR="005D6046" w:rsidRPr="004F46C0">
        <w:rPr>
          <w:rFonts w:ascii="Times New Roman" w:eastAsiaTheme="minorHAnsi" w:hAnsi="Times New Roman"/>
          <w:sz w:val="24"/>
          <w:szCs w:val="24"/>
        </w:rPr>
        <w:t>17. Работа на сайте СБИС</w:t>
      </w:r>
    </w:p>
    <w:p w:rsidR="005D6046" w:rsidRPr="004F46C0" w:rsidRDefault="009C152F" w:rsidP="005D6046">
      <w:pPr>
        <w:spacing w:line="276" w:lineRule="auto"/>
      </w:pPr>
      <w:r w:rsidRPr="004F46C0">
        <w:rPr>
          <w:rFonts w:eastAsiaTheme="minorHAnsi"/>
          <w:lang w:eastAsia="en-US"/>
        </w:rPr>
        <w:tab/>
      </w:r>
      <w:r w:rsidR="005D6046" w:rsidRPr="004F46C0">
        <w:rPr>
          <w:rFonts w:eastAsiaTheme="minorHAnsi"/>
          <w:lang w:eastAsia="en-US"/>
        </w:rPr>
        <w:t>18.</w:t>
      </w:r>
      <w:r w:rsidR="005D6046" w:rsidRPr="004F46C0">
        <w:t xml:space="preserve"> Создание и верификация официальных страниц школы в социальных сетях (</w:t>
      </w:r>
      <w:r w:rsidR="005D6046" w:rsidRPr="004F46C0">
        <w:rPr>
          <w:lang w:val="en-US"/>
        </w:rPr>
        <w:t>Telegram</w:t>
      </w:r>
      <w:r w:rsidR="005D6046" w:rsidRPr="004F46C0">
        <w:t>, ВКонтакте) и подключение данных страниц к системе «</w:t>
      </w:r>
      <w:proofErr w:type="spellStart"/>
      <w:r w:rsidR="005D6046" w:rsidRPr="004F46C0">
        <w:t>Госпаблики</w:t>
      </w:r>
      <w:proofErr w:type="spellEnd"/>
      <w:r w:rsidR="005D6046" w:rsidRPr="004F46C0">
        <w:t>»</w:t>
      </w:r>
    </w:p>
    <w:p w:rsidR="0078438E" w:rsidRPr="004F46C0" w:rsidRDefault="009C152F" w:rsidP="005D6046">
      <w:pPr>
        <w:spacing w:line="276" w:lineRule="auto"/>
      </w:pPr>
      <w:r w:rsidRPr="004F46C0">
        <w:tab/>
      </w:r>
      <w:r w:rsidR="005D6046" w:rsidRPr="004F46C0">
        <w:t>19. Регистрация на портале ЕПГУ (информационная система ЕСИА)</w:t>
      </w:r>
    </w:p>
    <w:p w:rsidR="005D6046" w:rsidRDefault="005D6046" w:rsidP="005D6046">
      <w:pPr>
        <w:spacing w:line="276" w:lineRule="auto"/>
        <w:jc w:val="both"/>
        <w:rPr>
          <w:b/>
          <w:bCs/>
        </w:rPr>
      </w:pPr>
      <w:r w:rsidRPr="004F46C0">
        <w:rPr>
          <w:b/>
          <w:bCs/>
        </w:rPr>
        <w:t xml:space="preserve">Таблица </w:t>
      </w:r>
      <w:r w:rsidR="004B7183" w:rsidRPr="004F46C0">
        <w:rPr>
          <w:b/>
          <w:bCs/>
        </w:rPr>
        <w:t>4</w:t>
      </w:r>
      <w:r w:rsidR="000A1ECF" w:rsidRPr="004F46C0">
        <w:rPr>
          <w:b/>
          <w:bCs/>
        </w:rPr>
        <w:t>5</w:t>
      </w:r>
      <w:r w:rsidR="000C2866" w:rsidRPr="004F46C0">
        <w:rPr>
          <w:b/>
          <w:bCs/>
        </w:rPr>
        <w:t>.</w:t>
      </w:r>
      <w:r w:rsidRPr="004F46C0">
        <w:rPr>
          <w:b/>
          <w:bCs/>
        </w:rPr>
        <w:t xml:space="preserve"> Количество персональных компьютеров и  информационного оборудования</w:t>
      </w:r>
    </w:p>
    <w:p w:rsidR="00984AE8" w:rsidRPr="004F46C0" w:rsidRDefault="00984AE8" w:rsidP="005D6046">
      <w:pPr>
        <w:spacing w:line="276" w:lineRule="auto"/>
        <w:jc w:val="both"/>
        <w:rPr>
          <w:b/>
          <w:bCs/>
        </w:rPr>
      </w:pPr>
    </w:p>
    <w:tbl>
      <w:tblPr>
        <w:tblW w:w="9639" w:type="dxa"/>
        <w:tblInd w:w="216" w:type="dxa"/>
        <w:tblLayout w:type="fixed"/>
        <w:tblLook w:val="04A0" w:firstRow="1" w:lastRow="0" w:firstColumn="1" w:lastColumn="0" w:noHBand="0" w:noVBand="1"/>
      </w:tblPr>
      <w:tblGrid>
        <w:gridCol w:w="5846"/>
        <w:gridCol w:w="850"/>
        <w:gridCol w:w="1101"/>
        <w:gridCol w:w="1842"/>
      </w:tblGrid>
      <w:tr w:rsidR="005D6046" w:rsidRPr="004F46C0" w:rsidTr="001D17EC">
        <w:trPr>
          <w:trHeight w:val="1"/>
        </w:trPr>
        <w:tc>
          <w:tcPr>
            <w:tcW w:w="5846" w:type="dxa"/>
            <w:vMerge w:val="restart"/>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rsidR="005D6046" w:rsidRPr="004F46C0" w:rsidRDefault="005D6046" w:rsidP="005D6046">
            <w:pPr>
              <w:jc w:val="both"/>
              <w:rPr>
                <w:lang w:val="en-US"/>
              </w:rPr>
            </w:pPr>
            <w:r w:rsidRPr="004F46C0">
              <w:t>Наименование показателей</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rsidR="005D6046" w:rsidRPr="004F46C0" w:rsidRDefault="005D6046" w:rsidP="005D6046">
            <w:pPr>
              <w:jc w:val="both"/>
              <w:rPr>
                <w:lang w:val="en-US"/>
              </w:rPr>
            </w:pPr>
            <w:r w:rsidRPr="004F46C0">
              <w:t>Всего</w:t>
            </w:r>
          </w:p>
        </w:tc>
        <w:tc>
          <w:tcPr>
            <w:tcW w:w="2943" w:type="dxa"/>
            <w:gridSpan w:val="2"/>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rsidR="005D6046" w:rsidRPr="004F46C0" w:rsidRDefault="005D6046" w:rsidP="005D6046">
            <w:pPr>
              <w:jc w:val="both"/>
            </w:pPr>
            <w:r w:rsidRPr="004F46C0">
              <w:t>в том числе используемых в учебных целях</w:t>
            </w:r>
          </w:p>
        </w:tc>
      </w:tr>
      <w:tr w:rsidR="005D6046" w:rsidRPr="004F46C0" w:rsidTr="001D17EC">
        <w:trPr>
          <w:trHeight w:val="276"/>
        </w:trPr>
        <w:tc>
          <w:tcPr>
            <w:tcW w:w="5846" w:type="dxa"/>
            <w:vMerge/>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5D6046" w:rsidRPr="004F46C0" w:rsidRDefault="005D6046" w:rsidP="005D6046"/>
        </w:tc>
        <w:tc>
          <w:tcPr>
            <w:tcW w:w="850" w:type="dxa"/>
            <w:vMerge/>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5D6046" w:rsidRPr="004F46C0" w:rsidRDefault="005D6046" w:rsidP="005D6046"/>
        </w:tc>
        <w:tc>
          <w:tcPr>
            <w:tcW w:w="1101"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rsidR="005D6046" w:rsidRPr="004F46C0" w:rsidRDefault="005D6046" w:rsidP="005D6046">
            <w:pPr>
              <w:jc w:val="both"/>
              <w:rPr>
                <w:lang w:val="en-US"/>
              </w:rPr>
            </w:pPr>
            <w:r w:rsidRPr="004F46C0">
              <w:t>всего</w:t>
            </w:r>
          </w:p>
        </w:tc>
        <w:tc>
          <w:tcPr>
            <w:tcW w:w="1842"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rsidR="005D6046" w:rsidRPr="004F46C0" w:rsidRDefault="005D6046" w:rsidP="005D6046">
            <w:pPr>
              <w:jc w:val="both"/>
            </w:pPr>
            <w:r w:rsidRPr="004F46C0">
              <w:t>из них доступных для использования обучающимися в свободное от основных занятий время</w:t>
            </w:r>
          </w:p>
        </w:tc>
      </w:tr>
      <w:tr w:rsidR="005D6046" w:rsidRPr="004F46C0" w:rsidTr="001D17EC">
        <w:trPr>
          <w:trHeight w:val="1"/>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rPr>
                <w:lang w:val="en-US"/>
              </w:rPr>
              <w:t>1</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rPr>
                <w:lang w:val="en-US"/>
              </w:rPr>
              <w:t>3</w:t>
            </w:r>
          </w:p>
        </w:tc>
        <w:tc>
          <w:tcPr>
            <w:tcW w:w="110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rPr>
                <w:lang w:val="en-US"/>
              </w:rPr>
              <w:t>4</w:t>
            </w:r>
          </w:p>
        </w:tc>
        <w:tc>
          <w:tcPr>
            <w:tcW w:w="1842"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rPr>
                <w:lang w:val="en-US"/>
              </w:rPr>
              <w:t>5</w:t>
            </w:r>
          </w:p>
        </w:tc>
      </w:tr>
      <w:tr w:rsidR="005D6046" w:rsidRPr="004F46C0" w:rsidTr="001D17EC">
        <w:trPr>
          <w:trHeight w:val="1"/>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t>Персональные компьютеры - всего</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pPr>
            <w:r w:rsidRPr="004F46C0">
              <w:rPr>
                <w:lang w:val="en-US"/>
              </w:rPr>
              <w:t>1</w:t>
            </w:r>
            <w:r w:rsidR="0082581D" w:rsidRPr="004F46C0">
              <w:t>29</w:t>
            </w:r>
          </w:p>
        </w:tc>
        <w:tc>
          <w:tcPr>
            <w:tcW w:w="110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pPr>
            <w:r w:rsidRPr="004F46C0">
              <w:rPr>
                <w:lang w:val="en-US"/>
              </w:rPr>
              <w:t>1</w:t>
            </w:r>
            <w:r w:rsidR="0082581D" w:rsidRPr="004F46C0">
              <w:t>16</w:t>
            </w:r>
          </w:p>
        </w:tc>
        <w:tc>
          <w:tcPr>
            <w:tcW w:w="1842"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rPr>
                <w:lang w:val="en-US"/>
              </w:rPr>
            </w:pPr>
            <w:r w:rsidRPr="004F46C0">
              <w:rPr>
                <w:lang w:val="en-US"/>
              </w:rPr>
              <w:t>58</w:t>
            </w:r>
          </w:p>
        </w:tc>
      </w:tr>
      <w:tr w:rsidR="005D6046" w:rsidRPr="004F46C0" w:rsidTr="001D17EC">
        <w:trPr>
          <w:trHeight w:val="1"/>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t>из них:</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5D6046" w:rsidRPr="004F46C0" w:rsidRDefault="005D6046" w:rsidP="005D6046">
            <w:pPr>
              <w:jc w:val="both"/>
              <w:rPr>
                <w:lang w:val="en-US"/>
              </w:rPr>
            </w:pPr>
          </w:p>
        </w:tc>
        <w:tc>
          <w:tcPr>
            <w:tcW w:w="110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5D6046" w:rsidRPr="004F46C0" w:rsidRDefault="005D6046" w:rsidP="005D6046">
            <w:pPr>
              <w:jc w:val="both"/>
              <w:rPr>
                <w:lang w:val="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5D6046" w:rsidRPr="004F46C0" w:rsidRDefault="005D6046" w:rsidP="005D6046">
            <w:pPr>
              <w:jc w:val="both"/>
              <w:rPr>
                <w:lang w:val="en-US"/>
              </w:rPr>
            </w:pPr>
          </w:p>
        </w:tc>
      </w:tr>
      <w:tr w:rsidR="005D6046" w:rsidRPr="004F46C0" w:rsidTr="001D17EC">
        <w:trPr>
          <w:trHeight w:val="276"/>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pPr>
            <w:r w:rsidRPr="004F46C0">
              <w:t>ноутбуки и другие портативные персональные компьютеры (кроме планшетных)</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pPr>
            <w:r w:rsidRPr="004F46C0">
              <w:t>74</w:t>
            </w:r>
          </w:p>
        </w:tc>
        <w:tc>
          <w:tcPr>
            <w:tcW w:w="110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pPr>
            <w:r w:rsidRPr="004F46C0">
              <w:t>65</w:t>
            </w:r>
          </w:p>
        </w:tc>
        <w:tc>
          <w:tcPr>
            <w:tcW w:w="1842"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rPr>
                <w:lang w:val="en-US"/>
              </w:rPr>
            </w:pPr>
            <w:r w:rsidRPr="004F46C0">
              <w:rPr>
                <w:lang w:val="en-US"/>
              </w:rPr>
              <w:t>58</w:t>
            </w:r>
          </w:p>
        </w:tc>
      </w:tr>
      <w:tr w:rsidR="005D6046" w:rsidRPr="004F46C0" w:rsidTr="001D17EC">
        <w:trPr>
          <w:trHeight w:val="276"/>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t>планшетные компьютеры</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pPr>
            <w:r w:rsidRPr="004F46C0">
              <w:t>5</w:t>
            </w:r>
          </w:p>
        </w:tc>
        <w:tc>
          <w:tcPr>
            <w:tcW w:w="110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pPr>
            <w:r w:rsidRPr="004F46C0">
              <w:t>5</w:t>
            </w:r>
          </w:p>
        </w:tc>
        <w:tc>
          <w:tcPr>
            <w:tcW w:w="1842"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rPr>
                <w:lang w:val="en-US"/>
              </w:rPr>
              <w:t>0</w:t>
            </w:r>
          </w:p>
        </w:tc>
      </w:tr>
      <w:tr w:rsidR="005D6046" w:rsidRPr="004F46C0" w:rsidTr="001D17EC">
        <w:trPr>
          <w:trHeight w:val="276"/>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pPr>
            <w:r w:rsidRPr="004F46C0">
              <w:t>находящиеся в составе локальных вычислительных сетей</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pPr>
            <w:r w:rsidRPr="004F46C0">
              <w:t>129</w:t>
            </w:r>
          </w:p>
        </w:tc>
        <w:tc>
          <w:tcPr>
            <w:tcW w:w="110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pPr>
            <w:r w:rsidRPr="004F46C0">
              <w:t>116</w:t>
            </w:r>
          </w:p>
        </w:tc>
        <w:tc>
          <w:tcPr>
            <w:tcW w:w="1842"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rPr>
                <w:lang w:val="en-US"/>
              </w:rPr>
            </w:pPr>
            <w:r w:rsidRPr="004F46C0">
              <w:rPr>
                <w:lang w:val="en-US"/>
              </w:rPr>
              <w:t>5</w:t>
            </w:r>
            <w:r w:rsidR="005D6046" w:rsidRPr="004F46C0">
              <w:rPr>
                <w:lang w:val="en-US"/>
              </w:rPr>
              <w:t>8</w:t>
            </w:r>
          </w:p>
        </w:tc>
      </w:tr>
      <w:tr w:rsidR="005D6046" w:rsidRPr="004F46C0" w:rsidTr="001D17EC">
        <w:trPr>
          <w:trHeight w:val="1"/>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t>имеющие доступ к Интернету</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pPr>
            <w:r w:rsidRPr="004F46C0">
              <w:t>129</w:t>
            </w:r>
          </w:p>
        </w:tc>
        <w:tc>
          <w:tcPr>
            <w:tcW w:w="110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pPr>
            <w:r w:rsidRPr="004F46C0">
              <w:t>116</w:t>
            </w:r>
          </w:p>
        </w:tc>
        <w:tc>
          <w:tcPr>
            <w:tcW w:w="1842"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rPr>
                <w:lang w:val="en-US"/>
              </w:rPr>
            </w:pPr>
            <w:r w:rsidRPr="004F46C0">
              <w:rPr>
                <w:lang w:val="en-US"/>
              </w:rPr>
              <w:t>5</w:t>
            </w:r>
            <w:r w:rsidR="005D6046" w:rsidRPr="004F46C0">
              <w:rPr>
                <w:lang w:val="en-US"/>
              </w:rPr>
              <w:t>8</w:t>
            </w:r>
          </w:p>
        </w:tc>
      </w:tr>
      <w:tr w:rsidR="005D6046" w:rsidRPr="004F46C0" w:rsidTr="001D17EC">
        <w:trPr>
          <w:trHeight w:val="1"/>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t>поступившие в отчетном году</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pPr>
            <w:r w:rsidRPr="004F46C0">
              <w:rPr>
                <w:lang w:val="en-US"/>
              </w:rPr>
              <w:t>1</w:t>
            </w:r>
          </w:p>
        </w:tc>
        <w:tc>
          <w:tcPr>
            <w:tcW w:w="110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pPr>
            <w:r w:rsidRPr="004F46C0">
              <w:t>1</w:t>
            </w:r>
          </w:p>
        </w:tc>
        <w:tc>
          <w:tcPr>
            <w:tcW w:w="1842"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rPr>
                <w:lang w:val="en-US"/>
              </w:rPr>
              <w:t>0</w:t>
            </w:r>
          </w:p>
        </w:tc>
      </w:tr>
      <w:tr w:rsidR="005D6046" w:rsidRPr="004F46C0" w:rsidTr="001D17EC">
        <w:trPr>
          <w:trHeight w:val="1"/>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t>Мультимедийные проекторы</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pPr>
            <w:r w:rsidRPr="004F46C0">
              <w:t>28</w:t>
            </w:r>
          </w:p>
        </w:tc>
        <w:tc>
          <w:tcPr>
            <w:tcW w:w="1101" w:type="dxa"/>
            <w:vMerge w:val="restar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rsidR="005D6046" w:rsidRPr="004F46C0" w:rsidRDefault="005D6046" w:rsidP="005D6046">
            <w:pPr>
              <w:jc w:val="both"/>
              <w:rPr>
                <w:lang w:val="en-US"/>
              </w:rPr>
            </w:pP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rsidR="005D6046" w:rsidRPr="004F46C0" w:rsidRDefault="005D6046" w:rsidP="005D6046">
            <w:pPr>
              <w:jc w:val="both"/>
              <w:rPr>
                <w:lang w:val="en-US"/>
              </w:rPr>
            </w:pPr>
          </w:p>
        </w:tc>
      </w:tr>
      <w:tr w:rsidR="005D6046" w:rsidRPr="004F46C0" w:rsidTr="001D17EC">
        <w:trPr>
          <w:trHeight w:val="1"/>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t>Интерактивные доски</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rPr>
                <w:lang w:val="en-US"/>
              </w:rPr>
            </w:pPr>
            <w:r w:rsidRPr="004F46C0">
              <w:rPr>
                <w:lang w:val="en-US"/>
              </w:rPr>
              <w:t>10</w:t>
            </w:r>
          </w:p>
        </w:tc>
        <w:tc>
          <w:tcPr>
            <w:tcW w:w="1101" w:type="dxa"/>
            <w:vMerge/>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rsidR="005D6046" w:rsidRPr="004F46C0" w:rsidRDefault="005D6046" w:rsidP="005D6046">
            <w:pPr>
              <w:rPr>
                <w:lang w:val="en-US"/>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hideMark/>
          </w:tcPr>
          <w:p w:rsidR="005D6046" w:rsidRPr="004F46C0" w:rsidRDefault="005D6046" w:rsidP="005D6046">
            <w:pPr>
              <w:rPr>
                <w:lang w:val="en-US"/>
              </w:rPr>
            </w:pPr>
          </w:p>
        </w:tc>
      </w:tr>
      <w:tr w:rsidR="005D6046" w:rsidRPr="004F46C0" w:rsidTr="001D17EC">
        <w:trPr>
          <w:trHeight w:val="1"/>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t>Принтеры</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rPr>
                <w:lang w:val="en-US"/>
              </w:rPr>
            </w:pPr>
            <w:r w:rsidRPr="004F46C0">
              <w:rPr>
                <w:lang w:val="en-US"/>
              </w:rPr>
              <w:t>14</w:t>
            </w:r>
          </w:p>
        </w:tc>
        <w:tc>
          <w:tcPr>
            <w:tcW w:w="110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5D6046" w:rsidRPr="004F46C0" w:rsidRDefault="005D6046" w:rsidP="005D6046">
            <w:pPr>
              <w:jc w:val="both"/>
              <w:rPr>
                <w:lang w:val="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5D6046" w:rsidRPr="004F46C0" w:rsidRDefault="005D6046" w:rsidP="005D6046">
            <w:pPr>
              <w:jc w:val="both"/>
              <w:rPr>
                <w:lang w:val="en-US"/>
              </w:rPr>
            </w:pPr>
          </w:p>
        </w:tc>
      </w:tr>
      <w:tr w:rsidR="005D6046" w:rsidRPr="004F46C0" w:rsidTr="001D17EC">
        <w:trPr>
          <w:trHeight w:val="1"/>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t>Сканеры</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rPr>
                <w:lang w:val="en-US"/>
              </w:rPr>
            </w:pPr>
            <w:r w:rsidRPr="004F46C0">
              <w:rPr>
                <w:lang w:val="en-US"/>
              </w:rPr>
              <w:t>4</w:t>
            </w:r>
          </w:p>
        </w:tc>
        <w:tc>
          <w:tcPr>
            <w:tcW w:w="110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5D6046" w:rsidRPr="004F46C0" w:rsidRDefault="005D6046" w:rsidP="005D6046">
            <w:pPr>
              <w:jc w:val="both"/>
              <w:rPr>
                <w:lang w:val="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5D6046" w:rsidRPr="004F46C0" w:rsidRDefault="005D6046" w:rsidP="005D6046">
            <w:pPr>
              <w:jc w:val="both"/>
              <w:rPr>
                <w:lang w:val="en-US"/>
              </w:rPr>
            </w:pPr>
          </w:p>
        </w:tc>
      </w:tr>
      <w:tr w:rsidR="005D6046" w:rsidRPr="004F46C0" w:rsidTr="001D17EC">
        <w:trPr>
          <w:trHeight w:val="1"/>
        </w:trPr>
        <w:tc>
          <w:tcPr>
            <w:tcW w:w="58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jc w:val="both"/>
            </w:pPr>
            <w:r w:rsidRPr="004F46C0">
              <w:t>Многофункциональные устройства (МФУ, выполняющие операции печати, сканирования, копирования)</w:t>
            </w:r>
          </w:p>
        </w:tc>
        <w:tc>
          <w:tcPr>
            <w:tcW w:w="850"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82581D" w:rsidP="005D6046">
            <w:pPr>
              <w:jc w:val="both"/>
            </w:pPr>
            <w:r w:rsidRPr="004F46C0">
              <w:t>7</w:t>
            </w:r>
          </w:p>
        </w:tc>
        <w:tc>
          <w:tcPr>
            <w:tcW w:w="1101"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5D6046" w:rsidRPr="004F46C0" w:rsidRDefault="005D6046" w:rsidP="005D6046">
            <w:pPr>
              <w:jc w:val="both"/>
              <w:rPr>
                <w:lang w:val="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rsidR="005D6046" w:rsidRPr="004F46C0" w:rsidRDefault="005D6046" w:rsidP="005D6046">
            <w:pPr>
              <w:jc w:val="both"/>
              <w:rPr>
                <w:lang w:val="en-US"/>
              </w:rPr>
            </w:pPr>
          </w:p>
        </w:tc>
      </w:tr>
    </w:tbl>
    <w:p w:rsidR="005D6046" w:rsidRPr="004F46C0" w:rsidRDefault="005D6046" w:rsidP="005D6046">
      <w:pPr>
        <w:jc w:val="both"/>
      </w:pPr>
    </w:p>
    <w:p w:rsidR="005D6046" w:rsidRPr="004F46C0" w:rsidRDefault="005D6046" w:rsidP="005D6046">
      <w:pPr>
        <w:spacing w:line="276" w:lineRule="auto"/>
        <w:jc w:val="both"/>
      </w:pPr>
      <w:r w:rsidRPr="004F46C0">
        <w:tab/>
        <w:t>Максимальная скорость фиксированного проводного доступа к Интернету (модемное подключение через коммутируемую телефонную линию, Ростелеком связь, цифровая абонентская линия (технология xDSL и т.д.), другая кабельная связь (включая выделенные линии, оптоволокно и др.) 2.0-30.0 Мбит/сек</w:t>
      </w:r>
      <w:r w:rsidR="0078438E" w:rsidRPr="004F46C0">
        <w:t>.</w:t>
      </w:r>
    </w:p>
    <w:p w:rsidR="0078438E" w:rsidRPr="004F46C0" w:rsidRDefault="0078438E" w:rsidP="005D6046">
      <w:pPr>
        <w:spacing w:line="276" w:lineRule="auto"/>
        <w:jc w:val="both"/>
      </w:pPr>
    </w:p>
    <w:p w:rsidR="005D6046" w:rsidRDefault="004B7183" w:rsidP="005D6046">
      <w:pPr>
        <w:pStyle w:val="a7"/>
        <w:rPr>
          <w:rFonts w:ascii="Times New Roman" w:hAnsi="Times New Roman"/>
          <w:b/>
          <w:sz w:val="24"/>
          <w:szCs w:val="24"/>
        </w:rPr>
      </w:pPr>
      <w:r w:rsidRPr="004F46C0">
        <w:rPr>
          <w:rFonts w:ascii="Times New Roman" w:eastAsia="Times New Roman" w:hAnsi="Times New Roman"/>
          <w:b/>
          <w:sz w:val="24"/>
          <w:szCs w:val="24"/>
          <w:lang w:eastAsia="ru-RU"/>
        </w:rPr>
        <w:t>Таблица 4</w:t>
      </w:r>
      <w:r w:rsidR="000A1ECF" w:rsidRPr="004F46C0">
        <w:rPr>
          <w:rFonts w:ascii="Times New Roman" w:eastAsia="Times New Roman" w:hAnsi="Times New Roman"/>
          <w:b/>
          <w:sz w:val="24"/>
          <w:szCs w:val="24"/>
          <w:lang w:eastAsia="ru-RU"/>
        </w:rPr>
        <w:t>6</w:t>
      </w:r>
      <w:r w:rsidR="000C2866" w:rsidRPr="004F46C0">
        <w:rPr>
          <w:rFonts w:ascii="Times New Roman" w:eastAsia="Times New Roman" w:hAnsi="Times New Roman"/>
          <w:b/>
          <w:sz w:val="24"/>
          <w:szCs w:val="24"/>
          <w:lang w:eastAsia="ru-RU"/>
        </w:rPr>
        <w:t xml:space="preserve">. </w:t>
      </w:r>
      <w:r w:rsidR="005D6046" w:rsidRPr="004F46C0">
        <w:rPr>
          <w:rFonts w:ascii="Times New Roman" w:hAnsi="Times New Roman"/>
          <w:b/>
          <w:sz w:val="24"/>
          <w:szCs w:val="24"/>
        </w:rPr>
        <w:t>Информационная открытость организации</w:t>
      </w:r>
    </w:p>
    <w:p w:rsidR="00984AE8" w:rsidRPr="004F46C0" w:rsidRDefault="00984AE8" w:rsidP="005D6046">
      <w:pPr>
        <w:pStyle w:val="a7"/>
        <w:rPr>
          <w:rFonts w:ascii="Times New Roman" w:hAnsi="Times New Roman"/>
          <w:b/>
          <w:sz w:val="24"/>
          <w:szCs w:val="24"/>
        </w:rPr>
      </w:pPr>
    </w:p>
    <w:tbl>
      <w:tblPr>
        <w:tblW w:w="0" w:type="auto"/>
        <w:tblInd w:w="216" w:type="dxa"/>
        <w:tblLayout w:type="fixed"/>
        <w:tblLook w:val="04A0" w:firstRow="1" w:lastRow="0" w:firstColumn="1" w:lastColumn="0" w:noHBand="0" w:noVBand="1"/>
      </w:tblPr>
      <w:tblGrid>
        <w:gridCol w:w="7405"/>
        <w:gridCol w:w="1599"/>
      </w:tblGrid>
      <w:tr w:rsidR="005D6046" w:rsidRPr="004F46C0" w:rsidTr="001D17EC">
        <w:trPr>
          <w:trHeight w:val="655"/>
        </w:trPr>
        <w:tc>
          <w:tcPr>
            <w:tcW w:w="7405"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rsidR="005D6046" w:rsidRPr="004F46C0" w:rsidRDefault="005D6046" w:rsidP="005D6046">
            <w:pPr>
              <w:pStyle w:val="a7"/>
              <w:rPr>
                <w:rFonts w:ascii="Times New Roman" w:hAnsi="Times New Roman"/>
                <w:sz w:val="24"/>
                <w:szCs w:val="24"/>
                <w:lang w:val="en-US"/>
              </w:rPr>
            </w:pPr>
            <w:r w:rsidRPr="004F46C0">
              <w:rPr>
                <w:rFonts w:ascii="Times New Roman" w:hAnsi="Times New Roman"/>
                <w:sz w:val="24"/>
                <w:szCs w:val="24"/>
              </w:rPr>
              <w:t>Наименование показателей</w:t>
            </w:r>
          </w:p>
        </w:tc>
        <w:tc>
          <w:tcPr>
            <w:tcW w:w="1599" w:type="dxa"/>
            <w:tcBorders>
              <w:top w:val="single" w:sz="4" w:space="0" w:color="000000"/>
              <w:left w:val="single" w:sz="4" w:space="0" w:color="000000"/>
              <w:bottom w:val="single" w:sz="4" w:space="0" w:color="000000"/>
              <w:right w:val="single" w:sz="4" w:space="0" w:color="000000"/>
            </w:tcBorders>
            <w:shd w:val="clear" w:color="auto" w:fill="C6D9F1" w:themeFill="text2" w:themeFillTint="33"/>
            <w:hideMark/>
          </w:tcPr>
          <w:p w:rsidR="005D6046" w:rsidRPr="004F46C0" w:rsidRDefault="005D6046" w:rsidP="005D6046">
            <w:pPr>
              <w:pStyle w:val="a7"/>
              <w:rPr>
                <w:rFonts w:ascii="Times New Roman" w:hAnsi="Times New Roman"/>
                <w:sz w:val="24"/>
                <w:szCs w:val="24"/>
              </w:rPr>
            </w:pPr>
            <w:r w:rsidRPr="004F46C0">
              <w:rPr>
                <w:rFonts w:ascii="Times New Roman" w:hAnsi="Times New Roman"/>
                <w:sz w:val="24"/>
                <w:szCs w:val="24"/>
              </w:rPr>
              <w:t>Код:</w:t>
            </w:r>
          </w:p>
          <w:p w:rsidR="005D6046" w:rsidRPr="004F46C0" w:rsidRDefault="005D6046" w:rsidP="005D6046">
            <w:pPr>
              <w:pStyle w:val="a7"/>
              <w:rPr>
                <w:rFonts w:ascii="Times New Roman" w:hAnsi="Times New Roman"/>
                <w:sz w:val="24"/>
                <w:szCs w:val="24"/>
                <w:lang w:val="en-US"/>
              </w:rPr>
            </w:pPr>
            <w:r w:rsidRPr="004F46C0">
              <w:rPr>
                <w:rFonts w:ascii="Times New Roman" w:hAnsi="Times New Roman"/>
                <w:sz w:val="24"/>
                <w:szCs w:val="24"/>
              </w:rPr>
              <w:t>да - 1, нет - 0</w:t>
            </w:r>
          </w:p>
        </w:tc>
      </w:tr>
      <w:tr w:rsidR="005D6046" w:rsidRPr="004F46C0" w:rsidTr="001D17EC">
        <w:trPr>
          <w:trHeight w:val="383"/>
        </w:trPr>
        <w:tc>
          <w:tcPr>
            <w:tcW w:w="7405"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pStyle w:val="a7"/>
              <w:rPr>
                <w:rFonts w:ascii="Times New Roman" w:hAnsi="Times New Roman"/>
                <w:sz w:val="24"/>
                <w:szCs w:val="24"/>
                <w:lang w:val="en-US"/>
              </w:rPr>
            </w:pPr>
            <w:r w:rsidRPr="004F46C0">
              <w:rPr>
                <w:rFonts w:ascii="Times New Roman" w:hAnsi="Times New Roman"/>
                <w:sz w:val="24"/>
                <w:szCs w:val="24"/>
              </w:rPr>
              <w:lastRenderedPageBreak/>
              <w:t>Наличие фиксированной телефонной связи</w:t>
            </w:r>
          </w:p>
        </w:tc>
        <w:tc>
          <w:tcPr>
            <w:tcW w:w="159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pStyle w:val="a7"/>
              <w:rPr>
                <w:rFonts w:ascii="Times New Roman" w:hAnsi="Times New Roman"/>
                <w:sz w:val="24"/>
                <w:szCs w:val="24"/>
                <w:lang w:val="en-US"/>
              </w:rPr>
            </w:pPr>
            <w:r w:rsidRPr="004F46C0">
              <w:rPr>
                <w:rFonts w:ascii="Times New Roman" w:hAnsi="Times New Roman"/>
                <w:sz w:val="24"/>
                <w:szCs w:val="24"/>
                <w:lang w:val="en-US"/>
              </w:rPr>
              <w:t>1</w:t>
            </w:r>
          </w:p>
        </w:tc>
      </w:tr>
      <w:tr w:rsidR="005D6046" w:rsidRPr="004F46C0" w:rsidTr="001D17EC">
        <w:trPr>
          <w:trHeight w:val="277"/>
        </w:trPr>
        <w:tc>
          <w:tcPr>
            <w:tcW w:w="7405"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pStyle w:val="a7"/>
              <w:rPr>
                <w:rFonts w:ascii="Times New Roman" w:hAnsi="Times New Roman"/>
                <w:sz w:val="24"/>
                <w:szCs w:val="24"/>
                <w:lang w:val="en-US"/>
              </w:rPr>
            </w:pPr>
            <w:r w:rsidRPr="004F46C0">
              <w:rPr>
                <w:rFonts w:ascii="Times New Roman" w:hAnsi="Times New Roman"/>
                <w:sz w:val="24"/>
                <w:szCs w:val="24"/>
              </w:rPr>
              <w:t>Адрес электронной почты</w:t>
            </w:r>
          </w:p>
        </w:tc>
        <w:tc>
          <w:tcPr>
            <w:tcW w:w="159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pStyle w:val="a7"/>
              <w:rPr>
                <w:rFonts w:ascii="Times New Roman" w:hAnsi="Times New Roman"/>
                <w:sz w:val="24"/>
                <w:szCs w:val="24"/>
                <w:lang w:val="en-US"/>
              </w:rPr>
            </w:pPr>
            <w:r w:rsidRPr="004F46C0">
              <w:rPr>
                <w:rFonts w:ascii="Times New Roman" w:hAnsi="Times New Roman"/>
                <w:sz w:val="24"/>
                <w:szCs w:val="24"/>
                <w:lang w:val="en-US"/>
              </w:rPr>
              <w:t>1</w:t>
            </w:r>
          </w:p>
        </w:tc>
      </w:tr>
      <w:tr w:rsidR="005D6046" w:rsidRPr="004F46C0" w:rsidTr="001D17EC">
        <w:trPr>
          <w:trHeight w:val="277"/>
        </w:trPr>
        <w:tc>
          <w:tcPr>
            <w:tcW w:w="7405"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pStyle w:val="a7"/>
              <w:rPr>
                <w:rFonts w:ascii="Times New Roman" w:hAnsi="Times New Roman"/>
                <w:sz w:val="24"/>
                <w:szCs w:val="24"/>
                <w:lang w:val="en-US"/>
              </w:rPr>
            </w:pPr>
            <w:r w:rsidRPr="004F46C0">
              <w:rPr>
                <w:rFonts w:ascii="Times New Roman" w:hAnsi="Times New Roman"/>
                <w:sz w:val="24"/>
                <w:szCs w:val="24"/>
              </w:rPr>
              <w:t>Веб-сайт в Интернете</w:t>
            </w:r>
          </w:p>
        </w:tc>
        <w:tc>
          <w:tcPr>
            <w:tcW w:w="159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pStyle w:val="a7"/>
              <w:rPr>
                <w:rFonts w:ascii="Times New Roman" w:hAnsi="Times New Roman"/>
                <w:sz w:val="24"/>
                <w:szCs w:val="24"/>
                <w:lang w:val="en-US"/>
              </w:rPr>
            </w:pPr>
            <w:r w:rsidRPr="004F46C0">
              <w:rPr>
                <w:rFonts w:ascii="Times New Roman" w:hAnsi="Times New Roman"/>
                <w:sz w:val="24"/>
                <w:szCs w:val="24"/>
                <w:lang w:val="en-US"/>
              </w:rPr>
              <w:t>1</w:t>
            </w:r>
          </w:p>
        </w:tc>
      </w:tr>
      <w:tr w:rsidR="005D6046" w:rsidRPr="004F46C0" w:rsidTr="001D17EC">
        <w:trPr>
          <w:trHeight w:val="655"/>
        </w:trPr>
        <w:tc>
          <w:tcPr>
            <w:tcW w:w="7405"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pStyle w:val="a7"/>
              <w:rPr>
                <w:rFonts w:ascii="Times New Roman" w:hAnsi="Times New Roman"/>
                <w:sz w:val="24"/>
                <w:szCs w:val="24"/>
              </w:rPr>
            </w:pPr>
            <w:r w:rsidRPr="004F46C0">
              <w:rPr>
                <w:rFonts w:ascii="Times New Roman" w:hAnsi="Times New Roman"/>
                <w:sz w:val="24"/>
                <w:szCs w:val="24"/>
              </w:rPr>
              <w:t>Наличие на веб-сайте информации по нормативно закрепленному перечню сведений о деятельности организации</w:t>
            </w:r>
          </w:p>
        </w:tc>
        <w:tc>
          <w:tcPr>
            <w:tcW w:w="159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pStyle w:val="a7"/>
              <w:rPr>
                <w:rFonts w:ascii="Times New Roman" w:hAnsi="Times New Roman"/>
                <w:sz w:val="24"/>
                <w:szCs w:val="24"/>
                <w:lang w:val="en-US"/>
              </w:rPr>
            </w:pPr>
            <w:r w:rsidRPr="004F46C0">
              <w:rPr>
                <w:rFonts w:ascii="Times New Roman" w:hAnsi="Times New Roman"/>
                <w:sz w:val="24"/>
                <w:szCs w:val="24"/>
                <w:lang w:val="en-US"/>
              </w:rPr>
              <w:t>1</w:t>
            </w:r>
          </w:p>
        </w:tc>
      </w:tr>
      <w:tr w:rsidR="005D6046" w:rsidRPr="004F46C0" w:rsidTr="001D17EC">
        <w:trPr>
          <w:trHeight w:val="875"/>
        </w:trPr>
        <w:tc>
          <w:tcPr>
            <w:tcW w:w="7405"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pStyle w:val="a7"/>
              <w:rPr>
                <w:rFonts w:ascii="Times New Roman" w:hAnsi="Times New Roman"/>
                <w:sz w:val="24"/>
                <w:szCs w:val="24"/>
              </w:rPr>
            </w:pPr>
            <w:r w:rsidRPr="004F46C0">
              <w:rPr>
                <w:rFonts w:ascii="Times New Roman" w:hAnsi="Times New Roman"/>
                <w:sz w:val="24"/>
                <w:szCs w:val="24"/>
              </w:rPr>
              <w:t>Наличие данных об организации на официальном сайте для размещения информации о государственных и муниципальных организациях (bus.gov.ru)</w:t>
            </w:r>
          </w:p>
        </w:tc>
        <w:tc>
          <w:tcPr>
            <w:tcW w:w="159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hideMark/>
          </w:tcPr>
          <w:p w:rsidR="005D6046" w:rsidRPr="004F46C0" w:rsidRDefault="005D6046" w:rsidP="005D6046">
            <w:pPr>
              <w:pStyle w:val="a7"/>
              <w:rPr>
                <w:rFonts w:ascii="Times New Roman" w:hAnsi="Times New Roman"/>
                <w:sz w:val="24"/>
                <w:szCs w:val="24"/>
                <w:lang w:val="en-US"/>
              </w:rPr>
            </w:pPr>
            <w:r w:rsidRPr="004F46C0">
              <w:rPr>
                <w:rFonts w:ascii="Times New Roman" w:hAnsi="Times New Roman"/>
                <w:sz w:val="24"/>
                <w:szCs w:val="24"/>
                <w:lang w:val="en-US"/>
              </w:rPr>
              <w:t>1</w:t>
            </w:r>
          </w:p>
        </w:tc>
      </w:tr>
    </w:tbl>
    <w:p w:rsidR="005D6046" w:rsidRPr="004F46C0" w:rsidRDefault="005D6046" w:rsidP="005D6046">
      <w:pPr>
        <w:jc w:val="both"/>
      </w:pPr>
    </w:p>
    <w:p w:rsidR="005D6046" w:rsidRPr="004F46C0" w:rsidRDefault="0082581D" w:rsidP="000C2866">
      <w:pPr>
        <w:pStyle w:val="a7"/>
        <w:spacing w:line="276" w:lineRule="auto"/>
        <w:jc w:val="both"/>
        <w:rPr>
          <w:rFonts w:ascii="Times New Roman" w:hAnsi="Times New Roman"/>
          <w:sz w:val="24"/>
          <w:szCs w:val="24"/>
        </w:rPr>
      </w:pPr>
      <w:r w:rsidRPr="004F46C0">
        <w:rPr>
          <w:rFonts w:ascii="Times New Roman" w:hAnsi="Times New Roman"/>
          <w:sz w:val="24"/>
          <w:szCs w:val="24"/>
        </w:rPr>
        <w:tab/>
        <w:t>Школа работает</w:t>
      </w:r>
      <w:r w:rsidR="005D6046" w:rsidRPr="004F46C0">
        <w:rPr>
          <w:rFonts w:ascii="Times New Roman" w:hAnsi="Times New Roman"/>
          <w:sz w:val="24"/>
          <w:szCs w:val="24"/>
        </w:rPr>
        <w:t xml:space="preserve"> с электронным журнал</w:t>
      </w:r>
      <w:r w:rsidRPr="004F46C0">
        <w:rPr>
          <w:rFonts w:ascii="Times New Roman" w:hAnsi="Times New Roman"/>
          <w:sz w:val="24"/>
          <w:szCs w:val="24"/>
        </w:rPr>
        <w:t>ом</w:t>
      </w:r>
      <w:r w:rsidR="005D6046" w:rsidRPr="004F46C0">
        <w:rPr>
          <w:rFonts w:ascii="Times New Roman" w:hAnsi="Times New Roman"/>
          <w:sz w:val="24"/>
          <w:szCs w:val="24"/>
        </w:rPr>
        <w:t xml:space="preserve">.  Работа проводится на базе информационной системы «Единая образовательная сеть </w:t>
      </w:r>
      <w:proofErr w:type="spellStart"/>
      <w:r w:rsidR="005D6046" w:rsidRPr="004F46C0">
        <w:rPr>
          <w:rFonts w:ascii="Times New Roman" w:hAnsi="Times New Roman"/>
          <w:sz w:val="24"/>
          <w:szCs w:val="24"/>
        </w:rPr>
        <w:t>Дневник.ру</w:t>
      </w:r>
      <w:proofErr w:type="spellEnd"/>
      <w:r w:rsidR="005D6046" w:rsidRPr="004F46C0">
        <w:rPr>
          <w:rFonts w:ascii="Times New Roman" w:hAnsi="Times New Roman"/>
          <w:sz w:val="24"/>
          <w:szCs w:val="24"/>
        </w:rPr>
        <w:t>» (ИОС «</w:t>
      </w:r>
      <w:proofErr w:type="spellStart"/>
      <w:r w:rsidR="005D6046" w:rsidRPr="004F46C0">
        <w:rPr>
          <w:rFonts w:ascii="Times New Roman" w:hAnsi="Times New Roman"/>
          <w:sz w:val="24"/>
          <w:szCs w:val="24"/>
        </w:rPr>
        <w:t>Дневник.ру</w:t>
      </w:r>
      <w:proofErr w:type="spellEnd"/>
      <w:r w:rsidR="005D6046" w:rsidRPr="004F46C0">
        <w:rPr>
          <w:rFonts w:ascii="Times New Roman" w:hAnsi="Times New Roman"/>
          <w:sz w:val="24"/>
          <w:szCs w:val="24"/>
        </w:rPr>
        <w:t xml:space="preserve">) </w:t>
      </w:r>
    </w:p>
    <w:p w:rsidR="005D6046" w:rsidRPr="004F46C0" w:rsidRDefault="005D6046" w:rsidP="000C2866">
      <w:pPr>
        <w:pStyle w:val="a7"/>
        <w:spacing w:line="276" w:lineRule="auto"/>
        <w:jc w:val="both"/>
        <w:rPr>
          <w:rFonts w:ascii="Times New Roman" w:eastAsia="Times New Roman" w:hAnsi="Times New Roman"/>
          <w:sz w:val="24"/>
          <w:szCs w:val="24"/>
        </w:rPr>
      </w:pPr>
      <w:r w:rsidRPr="004F46C0">
        <w:rPr>
          <w:rFonts w:ascii="Times New Roman" w:hAnsi="Times New Roman"/>
          <w:sz w:val="24"/>
          <w:szCs w:val="24"/>
        </w:rPr>
        <w:tab/>
        <w:t xml:space="preserve">С целью повышения эффективности методической работы, полной реализации запросов педагогов в школе продолжается  деятельность по созданию единого информационного пространства: участие в городских семинарах, участие в вебинарах, </w:t>
      </w:r>
      <w:r w:rsidRPr="004F46C0">
        <w:rPr>
          <w:rFonts w:ascii="Times New Roman" w:eastAsia="Times New Roman" w:hAnsi="Times New Roman"/>
          <w:sz w:val="24"/>
          <w:szCs w:val="24"/>
        </w:rPr>
        <w:t>онлайн-конференциях. Через Интернет педагоги школы имеют возможность познакомиться с новыми педагогическими технологиями, материалами, условиями Всероссийских конкурсов и олимпиад и принять в них участие. За предыдущий год увеличилось количество учащихся, участвующих в дистанционных олимпиадах, интернет-конкурсах, различных проектах.</w:t>
      </w:r>
    </w:p>
    <w:p w:rsidR="005D6046" w:rsidRPr="004F46C0" w:rsidRDefault="00637596" w:rsidP="000C2866">
      <w:pPr>
        <w:pStyle w:val="a7"/>
        <w:spacing w:line="276" w:lineRule="auto"/>
        <w:ind w:firstLine="708"/>
        <w:jc w:val="both"/>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 xml:space="preserve">Повышение профессиональной компетенции </w:t>
      </w:r>
      <w:r w:rsidR="005D6046" w:rsidRPr="004F46C0">
        <w:rPr>
          <w:rFonts w:ascii="Times New Roman" w:eastAsia="Times New Roman" w:hAnsi="Times New Roman"/>
          <w:color w:val="000000"/>
          <w:sz w:val="24"/>
          <w:szCs w:val="24"/>
        </w:rPr>
        <w:t xml:space="preserve"> и методической поддержки учителей в области использования информационно-коммуникационных технологий в образо</w:t>
      </w:r>
      <w:r w:rsidR="000C2866" w:rsidRPr="004F46C0">
        <w:rPr>
          <w:rFonts w:ascii="Times New Roman" w:eastAsia="Times New Roman" w:hAnsi="Times New Roman"/>
          <w:color w:val="000000"/>
          <w:sz w:val="24"/>
          <w:szCs w:val="24"/>
        </w:rPr>
        <w:t>вательном процессе представлены в таблице.</w:t>
      </w:r>
    </w:p>
    <w:p w:rsidR="005D6046" w:rsidRPr="004F46C0" w:rsidRDefault="000C2866" w:rsidP="000C2866">
      <w:pPr>
        <w:pStyle w:val="a7"/>
        <w:spacing w:line="276" w:lineRule="auto"/>
        <w:rPr>
          <w:rFonts w:ascii="Times New Roman" w:eastAsia="Times New Roman" w:hAnsi="Times New Roman"/>
          <w:b/>
          <w:color w:val="000000"/>
          <w:sz w:val="24"/>
          <w:szCs w:val="24"/>
        </w:rPr>
      </w:pPr>
      <w:r w:rsidRPr="004F46C0">
        <w:rPr>
          <w:rFonts w:ascii="Times New Roman" w:eastAsia="Times New Roman" w:hAnsi="Times New Roman"/>
          <w:b/>
          <w:color w:val="000000"/>
          <w:sz w:val="24"/>
          <w:szCs w:val="24"/>
        </w:rPr>
        <w:t xml:space="preserve">Таблица </w:t>
      </w:r>
      <w:r w:rsidR="004B7183" w:rsidRPr="004F46C0">
        <w:rPr>
          <w:rFonts w:ascii="Times New Roman" w:eastAsia="Times New Roman" w:hAnsi="Times New Roman"/>
          <w:b/>
          <w:color w:val="000000"/>
          <w:sz w:val="24"/>
          <w:szCs w:val="24"/>
        </w:rPr>
        <w:t>4</w:t>
      </w:r>
      <w:r w:rsidR="000A1ECF" w:rsidRPr="004F46C0">
        <w:rPr>
          <w:rFonts w:ascii="Times New Roman" w:eastAsia="Times New Roman" w:hAnsi="Times New Roman"/>
          <w:b/>
          <w:color w:val="000000"/>
          <w:sz w:val="24"/>
          <w:szCs w:val="24"/>
        </w:rPr>
        <w:t>7</w:t>
      </w:r>
      <w:r w:rsidR="00637596" w:rsidRPr="004F46C0">
        <w:rPr>
          <w:rFonts w:ascii="Times New Roman" w:eastAsia="Times New Roman" w:hAnsi="Times New Roman"/>
          <w:b/>
          <w:color w:val="000000"/>
          <w:sz w:val="24"/>
          <w:szCs w:val="24"/>
        </w:rPr>
        <w:t xml:space="preserve">. Повышение профессиональной компетенции педагогов </w:t>
      </w:r>
      <w:r w:rsidRPr="004F46C0">
        <w:rPr>
          <w:rFonts w:ascii="Times New Roman" w:eastAsia="Times New Roman" w:hAnsi="Times New Roman"/>
          <w:b/>
          <w:color w:val="000000"/>
          <w:sz w:val="24"/>
          <w:szCs w:val="24"/>
        </w:rPr>
        <w:t>в области ИКТ</w:t>
      </w:r>
    </w:p>
    <w:tbl>
      <w:tblPr>
        <w:tblStyle w:val="ac"/>
        <w:tblW w:w="0" w:type="auto"/>
        <w:tblLook w:val="04A0" w:firstRow="1" w:lastRow="0" w:firstColumn="1" w:lastColumn="0" w:noHBand="0" w:noVBand="1"/>
      </w:tblPr>
      <w:tblGrid>
        <w:gridCol w:w="675"/>
        <w:gridCol w:w="1701"/>
        <w:gridCol w:w="7195"/>
      </w:tblGrid>
      <w:tr w:rsidR="005D6046" w:rsidRPr="004F46C0" w:rsidTr="001D17EC">
        <w:tc>
          <w:tcPr>
            <w:tcW w:w="675" w:type="dxa"/>
            <w:shd w:val="clear" w:color="auto" w:fill="C6D9F1" w:themeFill="text2" w:themeFillTint="33"/>
          </w:tcPr>
          <w:p w:rsidR="005D6046" w:rsidRPr="004F46C0" w:rsidRDefault="005D6046"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 п/п</w:t>
            </w:r>
          </w:p>
        </w:tc>
        <w:tc>
          <w:tcPr>
            <w:tcW w:w="1701" w:type="dxa"/>
            <w:shd w:val="clear" w:color="auto" w:fill="C6D9F1" w:themeFill="text2" w:themeFillTint="33"/>
          </w:tcPr>
          <w:p w:rsidR="005D6046" w:rsidRPr="004F46C0" w:rsidRDefault="005D6046"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дата</w:t>
            </w:r>
          </w:p>
        </w:tc>
        <w:tc>
          <w:tcPr>
            <w:tcW w:w="7195" w:type="dxa"/>
            <w:shd w:val="clear" w:color="auto" w:fill="C6D9F1" w:themeFill="text2" w:themeFillTint="33"/>
          </w:tcPr>
          <w:p w:rsidR="005D6046" w:rsidRPr="004F46C0" w:rsidRDefault="005D6046"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Мероприятие</w:t>
            </w:r>
          </w:p>
        </w:tc>
      </w:tr>
      <w:tr w:rsidR="005D6046" w:rsidRPr="004F46C0" w:rsidTr="001D17EC">
        <w:tc>
          <w:tcPr>
            <w:tcW w:w="675" w:type="dxa"/>
            <w:shd w:val="clear" w:color="auto" w:fill="DAEEF3" w:themeFill="accent5" w:themeFillTint="33"/>
          </w:tcPr>
          <w:p w:rsidR="005D6046" w:rsidRPr="004F46C0" w:rsidRDefault="005D6046"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1</w:t>
            </w:r>
          </w:p>
        </w:tc>
        <w:tc>
          <w:tcPr>
            <w:tcW w:w="1701" w:type="dxa"/>
            <w:shd w:val="clear" w:color="auto" w:fill="DAEEF3" w:themeFill="accent5" w:themeFillTint="33"/>
          </w:tcPr>
          <w:p w:rsidR="005D6046" w:rsidRPr="004F46C0" w:rsidRDefault="00267E59"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15.09.2023</w:t>
            </w:r>
          </w:p>
        </w:tc>
        <w:tc>
          <w:tcPr>
            <w:tcW w:w="7195" w:type="dxa"/>
            <w:shd w:val="clear" w:color="auto" w:fill="DAEEF3" w:themeFill="accent5" w:themeFillTint="33"/>
          </w:tcPr>
          <w:p w:rsidR="005D6046" w:rsidRPr="004F46C0" w:rsidRDefault="005D6046"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Веби</w:t>
            </w:r>
            <w:r w:rsidR="008829A7">
              <w:rPr>
                <w:rFonts w:ascii="Times New Roman" w:eastAsia="Times New Roman" w:hAnsi="Times New Roman"/>
                <w:color w:val="000000"/>
                <w:sz w:val="24"/>
                <w:szCs w:val="24"/>
              </w:rPr>
              <w:t>нар «Использование платформ «</w:t>
            </w:r>
            <w:proofErr w:type="spellStart"/>
            <w:r w:rsidR="008829A7">
              <w:rPr>
                <w:rFonts w:ascii="Times New Roman" w:eastAsia="Times New Roman" w:hAnsi="Times New Roman"/>
                <w:color w:val="000000"/>
                <w:sz w:val="24"/>
                <w:szCs w:val="24"/>
              </w:rPr>
              <w:t>Сферум</w:t>
            </w:r>
            <w:proofErr w:type="spellEnd"/>
            <w:r w:rsidR="008829A7">
              <w:rPr>
                <w:rFonts w:ascii="Times New Roman" w:eastAsia="Times New Roman" w:hAnsi="Times New Roman"/>
                <w:color w:val="000000"/>
                <w:sz w:val="24"/>
                <w:szCs w:val="24"/>
              </w:rPr>
              <w:t>» и ФГИС «Моя школа»</w:t>
            </w:r>
          </w:p>
        </w:tc>
      </w:tr>
      <w:tr w:rsidR="005D6046" w:rsidRPr="004F46C0" w:rsidTr="001D17EC">
        <w:tc>
          <w:tcPr>
            <w:tcW w:w="675" w:type="dxa"/>
            <w:shd w:val="clear" w:color="auto" w:fill="DAEEF3" w:themeFill="accent5" w:themeFillTint="33"/>
          </w:tcPr>
          <w:p w:rsidR="005D6046" w:rsidRPr="004F46C0" w:rsidRDefault="005D6046"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2</w:t>
            </w:r>
          </w:p>
        </w:tc>
        <w:tc>
          <w:tcPr>
            <w:tcW w:w="1701" w:type="dxa"/>
            <w:shd w:val="clear" w:color="auto" w:fill="DAEEF3" w:themeFill="accent5" w:themeFillTint="33"/>
          </w:tcPr>
          <w:p w:rsidR="005D6046" w:rsidRPr="004F46C0" w:rsidRDefault="009E5419" w:rsidP="005D6046">
            <w:pPr>
              <w:pStyle w:val="a7"/>
              <w:rPr>
                <w:rFonts w:ascii="Times New Roman" w:eastAsia="Times New Roman" w:hAnsi="Times New Roman"/>
                <w:color w:val="000000"/>
                <w:sz w:val="24"/>
                <w:szCs w:val="24"/>
              </w:rPr>
            </w:pPr>
            <w:r>
              <w:rPr>
                <w:rFonts w:ascii="Times New Roman" w:eastAsia="Times New Roman" w:hAnsi="Times New Roman"/>
                <w:color w:val="000000"/>
                <w:sz w:val="24"/>
                <w:szCs w:val="24"/>
              </w:rPr>
              <w:t>20</w:t>
            </w:r>
            <w:r w:rsidR="00267E59" w:rsidRPr="004F46C0">
              <w:rPr>
                <w:rFonts w:ascii="Times New Roman" w:eastAsia="Times New Roman" w:hAnsi="Times New Roman"/>
                <w:color w:val="000000"/>
                <w:sz w:val="24"/>
                <w:szCs w:val="24"/>
              </w:rPr>
              <w:t>.11.2023</w:t>
            </w:r>
          </w:p>
        </w:tc>
        <w:tc>
          <w:tcPr>
            <w:tcW w:w="7195" w:type="dxa"/>
            <w:shd w:val="clear" w:color="auto" w:fill="DAEEF3" w:themeFill="accent5" w:themeFillTint="33"/>
          </w:tcPr>
          <w:p w:rsidR="005D6046" w:rsidRPr="004F46C0" w:rsidRDefault="009E5419" w:rsidP="005D6046">
            <w:r>
              <w:t xml:space="preserve"> Семинар «Цифровые ресурсы для сопровождения профессиональной деятельности педагогов»</w:t>
            </w:r>
          </w:p>
          <w:p w:rsidR="005D6046" w:rsidRPr="004F46C0" w:rsidRDefault="005D6046" w:rsidP="005D6046">
            <w:pPr>
              <w:pStyle w:val="a7"/>
              <w:rPr>
                <w:rFonts w:ascii="Times New Roman" w:eastAsia="Times New Roman" w:hAnsi="Times New Roman"/>
                <w:color w:val="000000"/>
                <w:sz w:val="24"/>
                <w:szCs w:val="24"/>
              </w:rPr>
            </w:pPr>
          </w:p>
        </w:tc>
      </w:tr>
      <w:tr w:rsidR="005D6046" w:rsidRPr="004F46C0" w:rsidTr="001D17EC">
        <w:tc>
          <w:tcPr>
            <w:tcW w:w="675" w:type="dxa"/>
            <w:shd w:val="clear" w:color="auto" w:fill="DAEEF3" w:themeFill="accent5" w:themeFillTint="33"/>
          </w:tcPr>
          <w:p w:rsidR="005D6046" w:rsidRPr="004F46C0" w:rsidRDefault="00C8614B"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3</w:t>
            </w:r>
          </w:p>
        </w:tc>
        <w:tc>
          <w:tcPr>
            <w:tcW w:w="1701" w:type="dxa"/>
            <w:shd w:val="clear" w:color="auto" w:fill="DAEEF3" w:themeFill="accent5" w:themeFillTint="33"/>
          </w:tcPr>
          <w:p w:rsidR="005D6046" w:rsidRPr="004F46C0" w:rsidRDefault="00267E59"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13.12.2023</w:t>
            </w:r>
          </w:p>
        </w:tc>
        <w:tc>
          <w:tcPr>
            <w:tcW w:w="7195" w:type="dxa"/>
            <w:shd w:val="clear" w:color="auto" w:fill="DAEEF3" w:themeFill="accent5" w:themeFillTint="33"/>
          </w:tcPr>
          <w:p w:rsidR="005D6046" w:rsidRPr="004F46C0" w:rsidRDefault="005D6046" w:rsidP="005D6046">
            <w:r w:rsidRPr="004F46C0">
              <w:t xml:space="preserve"> Вебинар «Цифровой суверенитет – обеспечение безопасности персональных данных при их обработке. Соблюдение требований законодательства в области персональных данных» (на платформе </w:t>
            </w:r>
            <w:proofErr w:type="spellStart"/>
            <w:r w:rsidRPr="004F46C0">
              <w:t>Сферум</w:t>
            </w:r>
            <w:proofErr w:type="spellEnd"/>
            <w:r w:rsidRPr="004F46C0">
              <w:t>)</w:t>
            </w:r>
          </w:p>
          <w:p w:rsidR="005D6046" w:rsidRPr="004F46C0" w:rsidRDefault="005D6046" w:rsidP="005D6046">
            <w:pPr>
              <w:pStyle w:val="a7"/>
              <w:rPr>
                <w:rFonts w:ascii="Times New Roman" w:eastAsia="Times New Roman" w:hAnsi="Times New Roman"/>
                <w:color w:val="000000"/>
                <w:sz w:val="24"/>
                <w:szCs w:val="24"/>
              </w:rPr>
            </w:pPr>
          </w:p>
        </w:tc>
      </w:tr>
      <w:tr w:rsidR="005D6046" w:rsidRPr="004F46C0" w:rsidTr="001D17EC">
        <w:tc>
          <w:tcPr>
            <w:tcW w:w="675" w:type="dxa"/>
            <w:shd w:val="clear" w:color="auto" w:fill="DAEEF3" w:themeFill="accent5" w:themeFillTint="33"/>
          </w:tcPr>
          <w:p w:rsidR="005D6046" w:rsidRPr="004F46C0" w:rsidRDefault="00C8614B"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4</w:t>
            </w:r>
          </w:p>
        </w:tc>
        <w:tc>
          <w:tcPr>
            <w:tcW w:w="1701" w:type="dxa"/>
            <w:shd w:val="clear" w:color="auto" w:fill="DAEEF3" w:themeFill="accent5" w:themeFillTint="33"/>
          </w:tcPr>
          <w:p w:rsidR="005D6046" w:rsidRPr="004F46C0" w:rsidRDefault="00267E59"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26.01.2024</w:t>
            </w:r>
          </w:p>
        </w:tc>
        <w:tc>
          <w:tcPr>
            <w:tcW w:w="7195" w:type="dxa"/>
            <w:shd w:val="clear" w:color="auto" w:fill="DAEEF3" w:themeFill="accent5" w:themeFillTint="33"/>
          </w:tcPr>
          <w:p w:rsidR="005D6046" w:rsidRPr="009E5419" w:rsidRDefault="005D6046" w:rsidP="005D6046">
            <w:pPr>
              <w:pStyle w:val="a7"/>
              <w:rPr>
                <w:rFonts w:ascii="Times New Roman" w:eastAsiaTheme="minorHAnsi" w:hAnsi="Times New Roman"/>
                <w:sz w:val="24"/>
                <w:szCs w:val="24"/>
                <w:lang w:eastAsia="en-US"/>
              </w:rPr>
            </w:pPr>
            <w:r w:rsidRPr="004F46C0">
              <w:rPr>
                <w:rFonts w:ascii="Times New Roman" w:eastAsiaTheme="minorHAnsi" w:hAnsi="Times New Roman"/>
                <w:sz w:val="24"/>
                <w:szCs w:val="24"/>
                <w:lang w:eastAsia="en-US"/>
              </w:rPr>
              <w:t>Семинар школьных команд по информатизации «Организация электронного обучения школьников с приме</w:t>
            </w:r>
            <w:r w:rsidR="009E5419">
              <w:rPr>
                <w:rFonts w:ascii="Times New Roman" w:eastAsiaTheme="minorHAnsi" w:hAnsi="Times New Roman"/>
                <w:sz w:val="24"/>
                <w:szCs w:val="24"/>
                <w:lang w:eastAsia="en-US"/>
              </w:rPr>
              <w:t>нением дистанционных технологий</w:t>
            </w:r>
            <w:r w:rsidRPr="004F46C0">
              <w:rPr>
                <w:rFonts w:ascii="Times New Roman" w:eastAsiaTheme="minorHAnsi" w:hAnsi="Times New Roman"/>
                <w:sz w:val="24"/>
                <w:szCs w:val="24"/>
                <w:lang w:eastAsia="en-US"/>
              </w:rPr>
              <w:t>»</w:t>
            </w:r>
          </w:p>
        </w:tc>
      </w:tr>
      <w:tr w:rsidR="00267E59" w:rsidRPr="004F46C0" w:rsidTr="001D17EC">
        <w:tc>
          <w:tcPr>
            <w:tcW w:w="675" w:type="dxa"/>
            <w:shd w:val="clear" w:color="auto" w:fill="DAEEF3" w:themeFill="accent5" w:themeFillTint="33"/>
          </w:tcPr>
          <w:p w:rsidR="00267E59" w:rsidRPr="004F46C0" w:rsidRDefault="00C8614B"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5</w:t>
            </w:r>
          </w:p>
        </w:tc>
        <w:tc>
          <w:tcPr>
            <w:tcW w:w="1701" w:type="dxa"/>
            <w:shd w:val="clear" w:color="auto" w:fill="DAEEF3" w:themeFill="accent5" w:themeFillTint="33"/>
          </w:tcPr>
          <w:p w:rsidR="00267E59" w:rsidRPr="004F46C0" w:rsidRDefault="008829A7" w:rsidP="005D6046">
            <w:pPr>
              <w:pStyle w:val="a7"/>
              <w:rPr>
                <w:rFonts w:ascii="Times New Roman" w:eastAsia="Times New Roman" w:hAnsi="Times New Roman"/>
                <w:color w:val="000000"/>
                <w:sz w:val="24"/>
                <w:szCs w:val="24"/>
              </w:rPr>
            </w:pPr>
            <w:r>
              <w:rPr>
                <w:rFonts w:ascii="Times New Roman" w:eastAsia="Times New Roman" w:hAnsi="Times New Roman"/>
                <w:color w:val="000000"/>
                <w:sz w:val="24"/>
                <w:szCs w:val="24"/>
              </w:rPr>
              <w:t>29.03.2024</w:t>
            </w:r>
          </w:p>
        </w:tc>
        <w:tc>
          <w:tcPr>
            <w:tcW w:w="7195" w:type="dxa"/>
            <w:shd w:val="clear" w:color="auto" w:fill="DAEEF3" w:themeFill="accent5" w:themeFillTint="33"/>
          </w:tcPr>
          <w:p w:rsidR="00267E59" w:rsidRPr="004F46C0" w:rsidRDefault="008829A7" w:rsidP="005D6046">
            <w:pPr>
              <w:pStyle w:val="a7"/>
              <w:rPr>
                <w:rFonts w:ascii="Times New Roman" w:eastAsiaTheme="minorHAnsi" w:hAnsi="Times New Roman"/>
                <w:sz w:val="24"/>
                <w:szCs w:val="24"/>
              </w:rPr>
            </w:pPr>
            <w:r>
              <w:rPr>
                <w:rFonts w:ascii="Times New Roman" w:eastAsiaTheme="minorHAnsi" w:hAnsi="Times New Roman"/>
                <w:sz w:val="24"/>
                <w:szCs w:val="24"/>
              </w:rPr>
              <w:t>Семинар «Повышение профессиональных компетенций в области ИКТ»</w:t>
            </w:r>
          </w:p>
        </w:tc>
      </w:tr>
      <w:tr w:rsidR="00921006" w:rsidRPr="004F46C0" w:rsidTr="001D17EC">
        <w:tc>
          <w:tcPr>
            <w:tcW w:w="675" w:type="dxa"/>
            <w:shd w:val="clear" w:color="auto" w:fill="DAEEF3" w:themeFill="accent5" w:themeFillTint="33"/>
          </w:tcPr>
          <w:p w:rsidR="00921006" w:rsidRPr="004F46C0" w:rsidRDefault="009E5419" w:rsidP="005D6046">
            <w:pPr>
              <w:pStyle w:val="a7"/>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c>
          <w:tcPr>
            <w:tcW w:w="1701" w:type="dxa"/>
            <w:shd w:val="clear" w:color="auto" w:fill="DAEEF3" w:themeFill="accent5" w:themeFillTint="33"/>
          </w:tcPr>
          <w:p w:rsidR="00921006" w:rsidRPr="004F46C0" w:rsidRDefault="00921006" w:rsidP="005D6046">
            <w:pPr>
              <w:pStyle w:val="a7"/>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17.05.2024</w:t>
            </w:r>
          </w:p>
        </w:tc>
        <w:tc>
          <w:tcPr>
            <w:tcW w:w="7195" w:type="dxa"/>
            <w:shd w:val="clear" w:color="auto" w:fill="DAEEF3" w:themeFill="accent5" w:themeFillTint="33"/>
          </w:tcPr>
          <w:p w:rsidR="00921006" w:rsidRPr="004F46C0" w:rsidRDefault="00921006" w:rsidP="005D6046">
            <w:pPr>
              <w:pStyle w:val="a7"/>
              <w:rPr>
                <w:rFonts w:ascii="Times New Roman" w:eastAsiaTheme="minorHAnsi" w:hAnsi="Times New Roman"/>
                <w:sz w:val="24"/>
                <w:szCs w:val="24"/>
              </w:rPr>
            </w:pPr>
            <w:r w:rsidRPr="004F46C0">
              <w:rPr>
                <w:rFonts w:ascii="Times New Roman" w:eastAsiaTheme="minorHAnsi" w:hAnsi="Times New Roman"/>
                <w:sz w:val="24"/>
                <w:szCs w:val="24"/>
              </w:rPr>
              <w:t>Методический онлайн-семинар по актуальным вопросам работы в «</w:t>
            </w:r>
            <w:proofErr w:type="spellStart"/>
            <w:r w:rsidRPr="004F46C0">
              <w:rPr>
                <w:rFonts w:ascii="Times New Roman" w:eastAsiaTheme="minorHAnsi" w:hAnsi="Times New Roman"/>
                <w:sz w:val="24"/>
                <w:szCs w:val="24"/>
              </w:rPr>
              <w:t>Дневник.ру</w:t>
            </w:r>
            <w:proofErr w:type="spellEnd"/>
            <w:r w:rsidRPr="004F46C0">
              <w:rPr>
                <w:rFonts w:ascii="Times New Roman" w:eastAsiaTheme="minorHAnsi" w:hAnsi="Times New Roman"/>
                <w:sz w:val="24"/>
                <w:szCs w:val="24"/>
              </w:rPr>
              <w:t>» (далее – ЭЖД (на платформе «</w:t>
            </w:r>
            <w:proofErr w:type="spellStart"/>
            <w:r w:rsidRPr="004F46C0">
              <w:rPr>
                <w:rFonts w:ascii="Times New Roman" w:eastAsiaTheme="minorHAnsi" w:hAnsi="Times New Roman"/>
                <w:sz w:val="24"/>
                <w:szCs w:val="24"/>
              </w:rPr>
              <w:t>Сферум</w:t>
            </w:r>
            <w:proofErr w:type="spellEnd"/>
            <w:r w:rsidRPr="004F46C0">
              <w:rPr>
                <w:rFonts w:ascii="Times New Roman" w:eastAsiaTheme="minorHAnsi" w:hAnsi="Times New Roman"/>
                <w:sz w:val="24"/>
                <w:szCs w:val="24"/>
              </w:rPr>
              <w:t>»)</w:t>
            </w:r>
          </w:p>
        </w:tc>
      </w:tr>
    </w:tbl>
    <w:p w:rsidR="009E5419" w:rsidRPr="009E5419" w:rsidRDefault="009E5419" w:rsidP="009E5419">
      <w:pPr>
        <w:rPr>
          <w:sz w:val="22"/>
          <w:szCs w:val="22"/>
        </w:rPr>
      </w:pPr>
      <w:r>
        <w:t xml:space="preserve"> Во исполнение распоряжения министерства образования и науки края «О реализации Дорожной карты по повышению качества образования в Хабаровском крае в 2023 г. были организованы с октября 2023 г. по май 2024 г. еженедельные вебинары для учителей русского языка, математики, физики, химии, биологии и ежемесячные краевые интенсивы для учителей информатики, географии, истории, обществознания с последующим выполнением работ обучающимися и мониторингом результатов, где учителя школы принимали участие в данных вебинарах и интенсивах учителей данных предметов </w:t>
      </w:r>
      <w:r>
        <w:lastRenderedPageBreak/>
        <w:t xml:space="preserve">(Толстоногова Н.Н., учитель математики, Садовая Е.А., учитель информатики, </w:t>
      </w:r>
      <w:proofErr w:type="spellStart"/>
      <w:r>
        <w:t>Олесик</w:t>
      </w:r>
      <w:proofErr w:type="spellEnd"/>
      <w:r>
        <w:t xml:space="preserve"> Т.А., учитель русского языка и литературы, Дмитриченко С.Ю., учитель физики, Малкова Н.М., учитель истории и обществознания, Фирсова Л.Н., учитель химии).Педагоги присоединились к предметным группам на платформе «</w:t>
      </w:r>
      <w:proofErr w:type="spellStart"/>
      <w:r>
        <w:t>Сферум</w:t>
      </w:r>
      <w:proofErr w:type="spellEnd"/>
      <w:r>
        <w:t>».</w:t>
      </w:r>
    </w:p>
    <w:p w:rsidR="005D6046" w:rsidRPr="004F46C0" w:rsidRDefault="005D6046" w:rsidP="00637596">
      <w:pPr>
        <w:pStyle w:val="a7"/>
        <w:spacing w:line="276" w:lineRule="auto"/>
        <w:ind w:firstLine="708"/>
        <w:jc w:val="both"/>
        <w:rPr>
          <w:rFonts w:ascii="Times New Roman" w:eastAsia="Times New Roman" w:hAnsi="Times New Roman"/>
          <w:color w:val="000000"/>
          <w:sz w:val="24"/>
          <w:szCs w:val="24"/>
        </w:rPr>
      </w:pPr>
      <w:r w:rsidRPr="004F46C0">
        <w:rPr>
          <w:rFonts w:ascii="Times New Roman" w:eastAsia="Times New Roman" w:hAnsi="Times New Roman"/>
          <w:color w:val="000000"/>
          <w:sz w:val="24"/>
          <w:szCs w:val="24"/>
        </w:rPr>
        <w:t>Для организации образовательного процесса в дистанционной форме были использованы различные ресурсы онлайн-платформ.</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ab/>
        <w:t>В предметных кабинетах (их-27/81% всех уч. кабинетов) организованы автоматизированные рабочие места (АРМ) учителей:</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 xml:space="preserve">- русский язык и литература (2 </w:t>
      </w:r>
      <w:proofErr w:type="spellStart"/>
      <w:r w:rsidRPr="004F46C0">
        <w:rPr>
          <w:rFonts w:ascii="Times New Roman" w:hAnsi="Times New Roman"/>
          <w:sz w:val="24"/>
          <w:szCs w:val="24"/>
        </w:rPr>
        <w:t>каб</w:t>
      </w:r>
      <w:proofErr w:type="spellEnd"/>
      <w:r w:rsidRPr="004F46C0">
        <w:rPr>
          <w:rFonts w:ascii="Times New Roman" w:hAnsi="Times New Roman"/>
          <w:sz w:val="24"/>
          <w:szCs w:val="24"/>
        </w:rPr>
        <w:t>.)</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 xml:space="preserve">- математика (4 </w:t>
      </w:r>
      <w:proofErr w:type="spellStart"/>
      <w:r w:rsidRPr="004F46C0">
        <w:rPr>
          <w:rFonts w:ascii="Times New Roman" w:hAnsi="Times New Roman"/>
          <w:sz w:val="24"/>
          <w:szCs w:val="24"/>
        </w:rPr>
        <w:t>каб</w:t>
      </w:r>
      <w:proofErr w:type="spellEnd"/>
      <w:r w:rsidRPr="004F46C0">
        <w:rPr>
          <w:rFonts w:ascii="Times New Roman" w:hAnsi="Times New Roman"/>
          <w:sz w:val="24"/>
          <w:szCs w:val="24"/>
        </w:rPr>
        <w:t>.)</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 xml:space="preserve">- информатика (2 </w:t>
      </w:r>
      <w:proofErr w:type="spellStart"/>
      <w:r w:rsidRPr="004F46C0">
        <w:rPr>
          <w:rFonts w:ascii="Times New Roman" w:hAnsi="Times New Roman"/>
          <w:sz w:val="24"/>
          <w:szCs w:val="24"/>
        </w:rPr>
        <w:t>каб</w:t>
      </w:r>
      <w:proofErr w:type="spellEnd"/>
      <w:r w:rsidRPr="004F46C0">
        <w:rPr>
          <w:rFonts w:ascii="Times New Roman" w:hAnsi="Times New Roman"/>
          <w:sz w:val="24"/>
          <w:szCs w:val="24"/>
        </w:rPr>
        <w:t>.)</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 физика (1каб.)</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 xml:space="preserve">- история (2 </w:t>
      </w:r>
      <w:proofErr w:type="spellStart"/>
      <w:r w:rsidRPr="004F46C0">
        <w:rPr>
          <w:rFonts w:ascii="Times New Roman" w:hAnsi="Times New Roman"/>
          <w:sz w:val="24"/>
          <w:szCs w:val="24"/>
        </w:rPr>
        <w:t>каб</w:t>
      </w:r>
      <w:proofErr w:type="spellEnd"/>
      <w:r w:rsidRPr="004F46C0">
        <w:rPr>
          <w:rFonts w:ascii="Times New Roman" w:hAnsi="Times New Roman"/>
          <w:sz w:val="24"/>
          <w:szCs w:val="24"/>
        </w:rPr>
        <w:t>.)</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 xml:space="preserve">- биология (1 </w:t>
      </w:r>
      <w:proofErr w:type="spellStart"/>
      <w:r w:rsidRPr="004F46C0">
        <w:rPr>
          <w:rFonts w:ascii="Times New Roman" w:hAnsi="Times New Roman"/>
          <w:sz w:val="24"/>
          <w:szCs w:val="24"/>
        </w:rPr>
        <w:t>каб</w:t>
      </w:r>
      <w:proofErr w:type="spellEnd"/>
      <w:r w:rsidRPr="004F46C0">
        <w:rPr>
          <w:rFonts w:ascii="Times New Roman" w:hAnsi="Times New Roman"/>
          <w:sz w:val="24"/>
          <w:szCs w:val="24"/>
        </w:rPr>
        <w:t>.)</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 трудовое обучение (девочки)</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 трудовое обучение (мальчики)</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 начальная школа (12 кабинетов)</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w:t>
      </w:r>
      <w:r w:rsidR="009C152F" w:rsidRPr="004F46C0">
        <w:rPr>
          <w:rFonts w:ascii="Times New Roman" w:hAnsi="Times New Roman"/>
          <w:sz w:val="24"/>
          <w:szCs w:val="24"/>
        </w:rPr>
        <w:t xml:space="preserve"> </w:t>
      </w:r>
      <w:r w:rsidRPr="004F46C0">
        <w:rPr>
          <w:rFonts w:ascii="Times New Roman" w:hAnsi="Times New Roman"/>
          <w:sz w:val="24"/>
          <w:szCs w:val="24"/>
        </w:rPr>
        <w:t xml:space="preserve">иностранный язык (1 </w:t>
      </w:r>
      <w:proofErr w:type="spellStart"/>
      <w:r w:rsidRPr="004F46C0">
        <w:rPr>
          <w:rFonts w:ascii="Times New Roman" w:hAnsi="Times New Roman"/>
          <w:sz w:val="24"/>
          <w:szCs w:val="24"/>
        </w:rPr>
        <w:t>каб</w:t>
      </w:r>
      <w:proofErr w:type="spellEnd"/>
      <w:r w:rsidRPr="004F46C0">
        <w:rPr>
          <w:rFonts w:ascii="Times New Roman" w:hAnsi="Times New Roman"/>
          <w:sz w:val="24"/>
          <w:szCs w:val="24"/>
        </w:rPr>
        <w:t>)</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w:t>
      </w:r>
      <w:r w:rsidR="009C152F" w:rsidRPr="004F46C0">
        <w:rPr>
          <w:rFonts w:ascii="Times New Roman" w:hAnsi="Times New Roman"/>
          <w:sz w:val="24"/>
          <w:szCs w:val="24"/>
        </w:rPr>
        <w:t xml:space="preserve"> </w:t>
      </w:r>
      <w:r w:rsidRPr="004F46C0">
        <w:rPr>
          <w:rFonts w:ascii="Times New Roman" w:hAnsi="Times New Roman"/>
          <w:sz w:val="24"/>
          <w:szCs w:val="24"/>
        </w:rPr>
        <w:t xml:space="preserve">химия (1 </w:t>
      </w:r>
      <w:proofErr w:type="spellStart"/>
      <w:r w:rsidRPr="004F46C0">
        <w:rPr>
          <w:rFonts w:ascii="Times New Roman" w:hAnsi="Times New Roman"/>
          <w:sz w:val="24"/>
          <w:szCs w:val="24"/>
        </w:rPr>
        <w:t>каб</w:t>
      </w:r>
      <w:proofErr w:type="spellEnd"/>
      <w:r w:rsidRPr="004F46C0">
        <w:rPr>
          <w:rFonts w:ascii="Times New Roman" w:hAnsi="Times New Roman"/>
          <w:sz w:val="24"/>
          <w:szCs w:val="24"/>
        </w:rPr>
        <w:t>)</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 xml:space="preserve">- география (1 </w:t>
      </w:r>
      <w:proofErr w:type="spellStart"/>
      <w:r w:rsidRPr="004F46C0">
        <w:rPr>
          <w:rFonts w:ascii="Times New Roman" w:hAnsi="Times New Roman"/>
          <w:sz w:val="24"/>
          <w:szCs w:val="24"/>
        </w:rPr>
        <w:t>каб</w:t>
      </w:r>
      <w:proofErr w:type="spellEnd"/>
      <w:r w:rsidRPr="004F46C0">
        <w:rPr>
          <w:rFonts w:ascii="Times New Roman" w:hAnsi="Times New Roman"/>
          <w:sz w:val="24"/>
          <w:szCs w:val="24"/>
        </w:rPr>
        <w:t>.)</w:t>
      </w:r>
    </w:p>
    <w:p w:rsidR="005D6046" w:rsidRPr="004F46C0" w:rsidRDefault="009C152F"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 xml:space="preserve">В школе 3 мобильных класса (с 18 н/б в каждом) (2каб, 21 </w:t>
      </w:r>
      <w:proofErr w:type="spellStart"/>
      <w:r w:rsidR="005D6046" w:rsidRPr="004F46C0">
        <w:rPr>
          <w:rFonts w:ascii="Times New Roman" w:hAnsi="Times New Roman"/>
          <w:sz w:val="24"/>
          <w:szCs w:val="24"/>
        </w:rPr>
        <w:t>каб</w:t>
      </w:r>
      <w:proofErr w:type="spellEnd"/>
      <w:r w:rsidR="005D6046" w:rsidRPr="004F46C0">
        <w:rPr>
          <w:rFonts w:ascii="Times New Roman" w:hAnsi="Times New Roman"/>
          <w:sz w:val="24"/>
          <w:szCs w:val="24"/>
        </w:rPr>
        <w:t xml:space="preserve">., 27 </w:t>
      </w:r>
      <w:proofErr w:type="spellStart"/>
      <w:r w:rsidR="005D6046" w:rsidRPr="004F46C0">
        <w:rPr>
          <w:rFonts w:ascii="Times New Roman" w:hAnsi="Times New Roman"/>
          <w:sz w:val="24"/>
          <w:szCs w:val="24"/>
        </w:rPr>
        <w:t>каб</w:t>
      </w:r>
      <w:proofErr w:type="spellEnd"/>
      <w:r w:rsidR="005D6046" w:rsidRPr="004F46C0">
        <w:rPr>
          <w:rFonts w:ascii="Times New Roman" w:hAnsi="Times New Roman"/>
          <w:sz w:val="24"/>
          <w:szCs w:val="24"/>
        </w:rPr>
        <w:t>.)</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ab/>
        <w:t xml:space="preserve">Средства ИКТ используются при подготовке к урокам, во время уроков и во внеурочной деятельности. Разнообразие источников информации создает ситуацию новизны и, несмотря на большую информационную насыщенность, такое занятие воспринимается учащимися с интересом и оставляет у них хорошее впечатление. </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 xml:space="preserve">Формы использования ИКТ: </w:t>
      </w:r>
    </w:p>
    <w:p w:rsidR="005D6046" w:rsidRPr="004F46C0" w:rsidRDefault="009C152F"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1. Использование готовых электронных продуктов</w:t>
      </w:r>
      <w:r w:rsidR="005D6046" w:rsidRPr="004F46C0">
        <w:rPr>
          <w:rFonts w:ascii="Times New Roman" w:hAnsi="Times New Roman"/>
          <w:iCs/>
          <w:sz w:val="24"/>
          <w:szCs w:val="24"/>
        </w:rPr>
        <w:t>.</w:t>
      </w:r>
      <w:r w:rsidR="005D6046" w:rsidRPr="004F46C0">
        <w:rPr>
          <w:rFonts w:ascii="Times New Roman" w:hAnsi="Times New Roman"/>
          <w:sz w:val="24"/>
          <w:szCs w:val="24"/>
        </w:rPr>
        <w:t xml:space="preserve"> Создана серия образовательных программ, представляющих собой электронные учебные пособия по отдельным темам  и курсам </w:t>
      </w:r>
    </w:p>
    <w:p w:rsidR="005D6046" w:rsidRPr="004F46C0" w:rsidRDefault="009C152F" w:rsidP="005D6046">
      <w:pPr>
        <w:pStyle w:val="a7"/>
        <w:spacing w:line="276" w:lineRule="auto"/>
        <w:rPr>
          <w:rFonts w:ascii="Times New Roman" w:hAnsi="Times New Roman"/>
          <w:sz w:val="24"/>
          <w:szCs w:val="24"/>
        </w:rPr>
      </w:pPr>
      <w:r w:rsidRPr="004F46C0">
        <w:rPr>
          <w:rFonts w:ascii="Times New Roman" w:hAnsi="Times New Roman"/>
          <w:sz w:val="24"/>
          <w:szCs w:val="24"/>
        </w:rPr>
        <w:tab/>
      </w:r>
      <w:r w:rsidR="005D6046" w:rsidRPr="004F46C0">
        <w:rPr>
          <w:rFonts w:ascii="Times New Roman" w:hAnsi="Times New Roman"/>
          <w:sz w:val="24"/>
          <w:szCs w:val="24"/>
        </w:rPr>
        <w:t>2. Использование при объяснении и закреплении нового материала, при проверке знаний и умений учащихся мультимедийных презентаций, флэш-анимации, фото, рисунков, картин, схем, текста.</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ab/>
        <w:t>Опыт работы с учащимися показал, что использование компьютерного практикума</w:t>
      </w:r>
      <w:r w:rsidRPr="004F46C0">
        <w:rPr>
          <w:rFonts w:ascii="Times New Roman" w:hAnsi="Times New Roman"/>
          <w:sz w:val="24"/>
          <w:szCs w:val="24"/>
          <w:lang w:val="en-US"/>
        </w:rPr>
        <w:t>  </w:t>
      </w:r>
      <w:r w:rsidRPr="004F46C0">
        <w:rPr>
          <w:rFonts w:ascii="Times New Roman" w:hAnsi="Times New Roman"/>
          <w:sz w:val="24"/>
          <w:szCs w:val="24"/>
        </w:rPr>
        <w:t>для поддержки</w:t>
      </w:r>
      <w:r w:rsidRPr="004F46C0">
        <w:rPr>
          <w:rFonts w:ascii="Times New Roman" w:hAnsi="Times New Roman"/>
          <w:sz w:val="24"/>
          <w:szCs w:val="24"/>
          <w:lang w:val="en-US"/>
        </w:rPr>
        <w:t>  </w:t>
      </w:r>
      <w:r w:rsidRPr="004F46C0">
        <w:rPr>
          <w:rFonts w:ascii="Times New Roman" w:hAnsi="Times New Roman"/>
          <w:sz w:val="24"/>
          <w:szCs w:val="24"/>
        </w:rPr>
        <w:t>основного школьного курса способствует более заинтересованному отношению школьников к изучаемому предмету, формирует и закрепляет навыки работы с компьютером и является необходимым для наиболее полного усвоения материала. Мультимедийные технологии позволяют заменить почти все традиционные технические средства обучения. Во многих случаях такая замена оказывается более эффективной, дает возможность учителю оперативно сочетать разнообразные средства, способствующие более глубокому и осознанному усвоению изучаемого материала, экономит время урока, насыщает его информацией.</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rPr>
        <w:tab/>
        <w:t>Многие учителя в системе  используют средства ИКТ на учебных занятиях - это: все учителя начальной ш</w:t>
      </w:r>
      <w:r w:rsidR="008E38DF" w:rsidRPr="004F46C0">
        <w:rPr>
          <w:rFonts w:ascii="Times New Roman" w:hAnsi="Times New Roman"/>
          <w:sz w:val="24"/>
          <w:szCs w:val="24"/>
        </w:rPr>
        <w:t>колы;</w:t>
      </w:r>
      <w:r w:rsidRPr="004F46C0">
        <w:rPr>
          <w:rFonts w:ascii="Times New Roman" w:hAnsi="Times New Roman"/>
          <w:sz w:val="24"/>
          <w:szCs w:val="24"/>
        </w:rPr>
        <w:t xml:space="preserve"> Симоненко И.А. – учитель истории, Дмитриченко С.Ю.- учитель физики, Старкова Е.А. – учитель математики, </w:t>
      </w:r>
      <w:proofErr w:type="spellStart"/>
      <w:r w:rsidRPr="004F46C0">
        <w:rPr>
          <w:rFonts w:ascii="Times New Roman" w:hAnsi="Times New Roman"/>
          <w:sz w:val="24"/>
          <w:szCs w:val="24"/>
        </w:rPr>
        <w:t>Шиповалова</w:t>
      </w:r>
      <w:proofErr w:type="spellEnd"/>
      <w:r w:rsidRPr="004F46C0">
        <w:rPr>
          <w:rFonts w:ascii="Times New Roman" w:hAnsi="Times New Roman"/>
          <w:sz w:val="24"/>
          <w:szCs w:val="24"/>
        </w:rPr>
        <w:t xml:space="preserve"> Т.В. –</w:t>
      </w:r>
      <w:r w:rsidR="00637596" w:rsidRPr="004F46C0">
        <w:rPr>
          <w:rFonts w:ascii="Times New Roman" w:hAnsi="Times New Roman"/>
          <w:sz w:val="24"/>
          <w:szCs w:val="24"/>
        </w:rPr>
        <w:t xml:space="preserve"> учитель биологии, Садовая Е.А.,</w:t>
      </w:r>
      <w:r w:rsidRPr="004F46C0">
        <w:rPr>
          <w:rFonts w:ascii="Times New Roman" w:hAnsi="Times New Roman"/>
          <w:sz w:val="24"/>
          <w:szCs w:val="24"/>
        </w:rPr>
        <w:t xml:space="preserve"> </w:t>
      </w:r>
      <w:proofErr w:type="spellStart"/>
      <w:r w:rsidRPr="004F46C0">
        <w:rPr>
          <w:rFonts w:ascii="Times New Roman" w:hAnsi="Times New Roman"/>
          <w:sz w:val="24"/>
          <w:szCs w:val="24"/>
        </w:rPr>
        <w:t>Разворотнева</w:t>
      </w:r>
      <w:proofErr w:type="spellEnd"/>
      <w:r w:rsidRPr="004F46C0">
        <w:rPr>
          <w:rFonts w:ascii="Times New Roman" w:hAnsi="Times New Roman"/>
          <w:sz w:val="24"/>
          <w:szCs w:val="24"/>
        </w:rPr>
        <w:t xml:space="preserve"> Е.Г. – учителя информатики, Фирсова Л.Н.- учитель </w:t>
      </w:r>
      <w:r w:rsidRPr="004F46C0">
        <w:rPr>
          <w:rFonts w:ascii="Times New Roman" w:hAnsi="Times New Roman"/>
          <w:sz w:val="24"/>
          <w:szCs w:val="24"/>
        </w:rPr>
        <w:lastRenderedPageBreak/>
        <w:t>химии, Силина Н.А.- учитель математики, Соколова А.А.- учитель физики и математики, Тарасова А.Н. – учитель труда и др.</w:t>
      </w:r>
    </w:p>
    <w:p w:rsidR="005D6046" w:rsidRPr="004F46C0" w:rsidRDefault="005D6046" w:rsidP="00637596">
      <w:pPr>
        <w:pStyle w:val="a7"/>
        <w:spacing w:line="276" w:lineRule="auto"/>
        <w:jc w:val="both"/>
        <w:rPr>
          <w:rFonts w:ascii="Times New Roman" w:hAnsi="Times New Roman"/>
          <w:sz w:val="24"/>
          <w:szCs w:val="24"/>
        </w:rPr>
      </w:pPr>
      <w:r w:rsidRPr="004F46C0">
        <w:rPr>
          <w:rFonts w:ascii="Times New Roman" w:hAnsi="Times New Roman"/>
          <w:sz w:val="24"/>
          <w:szCs w:val="24"/>
          <w:lang w:val="en-US"/>
        </w:rPr>
        <w:t>           </w:t>
      </w:r>
      <w:r w:rsidRPr="004F46C0">
        <w:rPr>
          <w:rFonts w:ascii="Times New Roman" w:hAnsi="Times New Roman"/>
          <w:sz w:val="24"/>
          <w:szCs w:val="24"/>
        </w:rPr>
        <w:t>Формирование ИКТ - компетентности обучающихся осуществляется</w:t>
      </w:r>
      <w:r w:rsidRPr="004F46C0">
        <w:rPr>
          <w:rFonts w:ascii="Times New Roman" w:hAnsi="Times New Roman"/>
          <w:sz w:val="24"/>
          <w:szCs w:val="24"/>
          <w:lang w:val="en-US"/>
        </w:rPr>
        <w:t> </w:t>
      </w:r>
      <w:r w:rsidRPr="004F46C0">
        <w:rPr>
          <w:rFonts w:ascii="Times New Roman" w:hAnsi="Times New Roman"/>
          <w:sz w:val="24"/>
          <w:szCs w:val="24"/>
        </w:rPr>
        <w:t>системно</w:t>
      </w:r>
      <w:r w:rsidRPr="004F46C0">
        <w:rPr>
          <w:rFonts w:ascii="Times New Roman" w:hAnsi="Times New Roman"/>
          <w:sz w:val="24"/>
          <w:szCs w:val="24"/>
          <w:lang w:val="en-US"/>
        </w:rPr>
        <w:t> </w:t>
      </w:r>
      <w:r w:rsidRPr="004F46C0">
        <w:rPr>
          <w:rFonts w:ascii="Times New Roman" w:hAnsi="Times New Roman"/>
          <w:sz w:val="24"/>
          <w:szCs w:val="24"/>
        </w:rPr>
        <w:t>в процессе проведения уроков с ИКТ, внеурочных занятий, самостоятельной и исследовательской работы учащихся, подготовки к ГИА. Предмет «Информатика» изучается</w:t>
      </w:r>
      <w:r w:rsidRPr="004F46C0">
        <w:rPr>
          <w:rFonts w:ascii="Times New Roman" w:hAnsi="Times New Roman"/>
          <w:sz w:val="24"/>
          <w:szCs w:val="24"/>
          <w:lang w:val="en-US"/>
        </w:rPr>
        <w:t> </w:t>
      </w:r>
      <w:r w:rsidRPr="004F46C0">
        <w:rPr>
          <w:rFonts w:ascii="Times New Roman" w:hAnsi="Times New Roman"/>
          <w:sz w:val="24"/>
          <w:szCs w:val="24"/>
        </w:rPr>
        <w:t>в 5 кл</w:t>
      </w:r>
      <w:r w:rsidR="00921006" w:rsidRPr="004F46C0">
        <w:rPr>
          <w:rFonts w:ascii="Times New Roman" w:hAnsi="Times New Roman"/>
          <w:sz w:val="24"/>
          <w:szCs w:val="24"/>
        </w:rPr>
        <w:t xml:space="preserve">-6 </w:t>
      </w:r>
      <w:proofErr w:type="spellStart"/>
      <w:r w:rsidR="00921006" w:rsidRPr="004F46C0">
        <w:rPr>
          <w:rFonts w:ascii="Times New Roman" w:hAnsi="Times New Roman"/>
          <w:sz w:val="24"/>
          <w:szCs w:val="24"/>
        </w:rPr>
        <w:t>кл</w:t>
      </w:r>
      <w:proofErr w:type="spellEnd"/>
      <w:r w:rsidRPr="004F46C0">
        <w:rPr>
          <w:rFonts w:ascii="Times New Roman" w:hAnsi="Times New Roman"/>
          <w:sz w:val="24"/>
          <w:szCs w:val="24"/>
        </w:rPr>
        <w:t xml:space="preserve"> (1ч.), 7-9 </w:t>
      </w:r>
      <w:proofErr w:type="spellStart"/>
      <w:r w:rsidRPr="004F46C0">
        <w:rPr>
          <w:rFonts w:ascii="Times New Roman" w:hAnsi="Times New Roman"/>
          <w:sz w:val="24"/>
          <w:szCs w:val="24"/>
        </w:rPr>
        <w:t>кл</w:t>
      </w:r>
      <w:proofErr w:type="spellEnd"/>
      <w:r w:rsidRPr="004F46C0">
        <w:rPr>
          <w:rFonts w:ascii="Times New Roman" w:hAnsi="Times New Roman"/>
          <w:sz w:val="24"/>
          <w:szCs w:val="24"/>
        </w:rPr>
        <w:t xml:space="preserve"> ФГОС (</w:t>
      </w:r>
      <w:r w:rsidR="00921006" w:rsidRPr="004F46C0">
        <w:rPr>
          <w:rFonts w:ascii="Times New Roman" w:hAnsi="Times New Roman"/>
          <w:sz w:val="24"/>
          <w:szCs w:val="24"/>
        </w:rPr>
        <w:t xml:space="preserve">1ч. в неделю), в 10  </w:t>
      </w:r>
      <w:proofErr w:type="spellStart"/>
      <w:r w:rsidR="00921006" w:rsidRPr="004F46C0">
        <w:rPr>
          <w:rFonts w:ascii="Times New Roman" w:hAnsi="Times New Roman"/>
          <w:sz w:val="24"/>
          <w:szCs w:val="24"/>
        </w:rPr>
        <w:t>кл</w:t>
      </w:r>
      <w:proofErr w:type="spellEnd"/>
      <w:r w:rsidR="00921006" w:rsidRPr="004F46C0">
        <w:rPr>
          <w:rFonts w:ascii="Times New Roman" w:hAnsi="Times New Roman"/>
          <w:sz w:val="24"/>
          <w:szCs w:val="24"/>
        </w:rPr>
        <w:t>. и в 11</w:t>
      </w:r>
      <w:r w:rsidRPr="004F46C0">
        <w:rPr>
          <w:rFonts w:ascii="Times New Roman" w:hAnsi="Times New Roman"/>
          <w:sz w:val="24"/>
          <w:szCs w:val="24"/>
        </w:rPr>
        <w:t xml:space="preserve">  </w:t>
      </w:r>
      <w:proofErr w:type="spellStart"/>
      <w:r w:rsidRPr="004F46C0">
        <w:rPr>
          <w:rFonts w:ascii="Times New Roman" w:hAnsi="Times New Roman"/>
          <w:sz w:val="24"/>
          <w:szCs w:val="24"/>
        </w:rPr>
        <w:t>кл</w:t>
      </w:r>
      <w:proofErr w:type="spellEnd"/>
      <w:r w:rsidRPr="004F46C0">
        <w:rPr>
          <w:rFonts w:ascii="Times New Roman" w:hAnsi="Times New Roman"/>
          <w:sz w:val="24"/>
          <w:szCs w:val="24"/>
        </w:rPr>
        <w:t xml:space="preserve">. (2 ч), внеурочная деятельность в 1, 4 классах (учителя информатики Садовая Е.А., </w:t>
      </w:r>
      <w:proofErr w:type="spellStart"/>
      <w:r w:rsidRPr="004F46C0">
        <w:rPr>
          <w:rFonts w:ascii="Times New Roman" w:hAnsi="Times New Roman"/>
          <w:sz w:val="24"/>
          <w:szCs w:val="24"/>
        </w:rPr>
        <w:t>Разворотнева</w:t>
      </w:r>
      <w:proofErr w:type="spellEnd"/>
      <w:r w:rsidRPr="004F46C0">
        <w:rPr>
          <w:rFonts w:ascii="Times New Roman" w:hAnsi="Times New Roman"/>
          <w:sz w:val="24"/>
          <w:szCs w:val="24"/>
        </w:rPr>
        <w:t xml:space="preserve"> Е.Г.)</w:t>
      </w:r>
    </w:p>
    <w:p w:rsidR="005D6046" w:rsidRPr="004F46C0" w:rsidRDefault="005D6046" w:rsidP="00637596">
      <w:pPr>
        <w:jc w:val="both"/>
      </w:pPr>
      <w:r w:rsidRPr="004F46C0">
        <w:rPr>
          <w:lang w:val="en-US"/>
        </w:rPr>
        <w:t>           </w:t>
      </w:r>
      <w:r w:rsidRPr="004F46C0">
        <w:t xml:space="preserve">Свободный доступ к компьютерной базе и ресурсам сети Интернет имеют 100% обучающихся школы, в том числе дети-инвалиды и лица с ограниченными возможностями здоровья, и в учебное время, и во внеурочной деятельности. </w:t>
      </w:r>
    </w:p>
    <w:p w:rsidR="005D6046" w:rsidRPr="004F46C0" w:rsidRDefault="005D6046" w:rsidP="00637596">
      <w:pPr>
        <w:spacing w:line="276" w:lineRule="auto"/>
        <w:jc w:val="both"/>
      </w:pPr>
      <w:r w:rsidRPr="004F46C0">
        <w:rPr>
          <w:lang w:val="en-US"/>
        </w:rPr>
        <w:t>           </w:t>
      </w:r>
      <w:r w:rsidRPr="004F46C0">
        <w:t>Обучающиеся школы создают  презентации для уроков и конкурсов. Со всеми обучающимися проводятся беседы, классные часы</w:t>
      </w:r>
      <w:r w:rsidRPr="004F46C0">
        <w:rPr>
          <w:lang w:val="en-US"/>
        </w:rPr>
        <w:t> </w:t>
      </w:r>
      <w:r w:rsidRPr="004F46C0">
        <w:t>по безопасному использованию сети Интернет.</w:t>
      </w:r>
    </w:p>
    <w:p w:rsidR="005D6046" w:rsidRPr="004F46C0" w:rsidRDefault="005D6046" w:rsidP="00637596">
      <w:pPr>
        <w:spacing w:line="276" w:lineRule="auto"/>
        <w:jc w:val="both"/>
      </w:pPr>
      <w:r w:rsidRPr="004F46C0">
        <w:tab/>
        <w:t>Воспитательное пространство школы – это массовые мероприятия, классные часы, работа объединений дополнительного образования детей, в т.ч. с применением ИКТ -технологий.  Традиционно учащиеся нашей школы принимали участие:</w:t>
      </w:r>
    </w:p>
    <w:p w:rsidR="005D6046" w:rsidRPr="004F46C0" w:rsidRDefault="005D6046" w:rsidP="00637596">
      <w:pPr>
        <w:spacing w:line="276" w:lineRule="auto"/>
        <w:ind w:firstLine="708"/>
        <w:jc w:val="both"/>
      </w:pPr>
      <w:r w:rsidRPr="004F46C0">
        <w:t xml:space="preserve"> В городском к</w:t>
      </w:r>
      <w:r w:rsidR="00C86C99" w:rsidRPr="004F46C0">
        <w:t>онкурсе «Цифровая палитра» (с 29 октября по 29 декабря 2023</w:t>
      </w:r>
      <w:r w:rsidRPr="004F46C0">
        <w:t xml:space="preserve"> г.)</w:t>
      </w:r>
    </w:p>
    <w:p w:rsidR="005D6046" w:rsidRPr="004F46C0" w:rsidRDefault="00C86C99" w:rsidP="00637596">
      <w:pPr>
        <w:spacing w:line="276" w:lineRule="auto"/>
        <w:jc w:val="both"/>
      </w:pPr>
      <w:r w:rsidRPr="004F46C0">
        <w:t>Итоги конкурса (участники):</w:t>
      </w:r>
    </w:p>
    <w:p w:rsidR="00C86C99" w:rsidRPr="004F46C0" w:rsidRDefault="00C86C99" w:rsidP="00637596">
      <w:pPr>
        <w:spacing w:line="276" w:lineRule="auto"/>
        <w:jc w:val="both"/>
        <w:rPr>
          <w:color w:val="000000"/>
        </w:rPr>
      </w:pPr>
      <w:r w:rsidRPr="004F46C0">
        <w:rPr>
          <w:b/>
        </w:rPr>
        <w:t>Останина Арина, ученица 5 класса</w:t>
      </w:r>
      <w:r w:rsidRPr="004F46C0">
        <w:t>, участник</w:t>
      </w:r>
      <w:r w:rsidR="005D6046" w:rsidRPr="004F46C0">
        <w:t xml:space="preserve"> городского конкурса цифрового творчества обучающихся «Цифровая палитра» в номинации </w:t>
      </w:r>
      <w:r w:rsidRPr="004F46C0">
        <w:t>Цифровая графика, Времена года.</w:t>
      </w:r>
      <w:r w:rsidR="005D6046" w:rsidRPr="004F46C0">
        <w:t xml:space="preserve"> </w:t>
      </w:r>
      <w:r w:rsidRPr="004F46C0">
        <w:rPr>
          <w:color w:val="000000"/>
        </w:rPr>
        <w:t xml:space="preserve">Программная среда: </w:t>
      </w:r>
      <w:r w:rsidRPr="004F46C0">
        <w:rPr>
          <w:color w:val="000000"/>
          <w:lang w:val="en-US"/>
        </w:rPr>
        <w:t>Paint</w:t>
      </w:r>
      <w:r w:rsidR="005D6046" w:rsidRPr="004F46C0">
        <w:rPr>
          <w:color w:val="000000"/>
        </w:rPr>
        <w:t>.</w:t>
      </w:r>
      <w:r w:rsidR="00F33846" w:rsidRPr="004F46C0">
        <w:rPr>
          <w:color w:val="000000"/>
        </w:rPr>
        <w:t xml:space="preserve"> </w:t>
      </w:r>
      <w:r w:rsidRPr="004F46C0">
        <w:rPr>
          <w:color w:val="000000"/>
        </w:rPr>
        <w:t>Название: Времена года</w:t>
      </w:r>
    </w:p>
    <w:p w:rsidR="00C86C99" w:rsidRPr="004F46C0" w:rsidRDefault="00C86C99" w:rsidP="00637596">
      <w:pPr>
        <w:spacing w:line="276" w:lineRule="auto"/>
        <w:jc w:val="both"/>
        <w:rPr>
          <w:color w:val="000000"/>
        </w:rPr>
      </w:pPr>
      <w:r w:rsidRPr="004F46C0">
        <w:rPr>
          <w:rStyle w:val="afa"/>
          <w:color w:val="000000"/>
        </w:rPr>
        <w:t>Лесник Жанет</w:t>
      </w:r>
      <w:r w:rsidR="005D6046" w:rsidRPr="004F46C0">
        <w:rPr>
          <w:rStyle w:val="afa"/>
          <w:color w:val="000000"/>
        </w:rPr>
        <w:t>, 6 класс.</w:t>
      </w:r>
      <w:r w:rsidR="005D6046" w:rsidRPr="004F46C0">
        <w:rPr>
          <w:color w:val="000000"/>
        </w:rPr>
        <w:t> Номинация: Цифро</w:t>
      </w:r>
      <w:r w:rsidRPr="004F46C0">
        <w:rPr>
          <w:color w:val="000000"/>
        </w:rPr>
        <w:t>вая графика, Времена года</w:t>
      </w:r>
      <w:r w:rsidR="005D6046" w:rsidRPr="004F46C0">
        <w:rPr>
          <w:color w:val="000000"/>
        </w:rPr>
        <w:t>. Програм</w:t>
      </w:r>
      <w:r w:rsidRPr="004F46C0">
        <w:rPr>
          <w:color w:val="000000"/>
        </w:rPr>
        <w:t>мная среда: SAI. Название: Все кругом белым-бело</w:t>
      </w:r>
    </w:p>
    <w:p w:rsidR="005D6046" w:rsidRPr="004F46C0" w:rsidRDefault="00C86C99" w:rsidP="00637596">
      <w:pPr>
        <w:spacing w:line="276" w:lineRule="auto"/>
        <w:jc w:val="both"/>
        <w:rPr>
          <w:color w:val="000000"/>
        </w:rPr>
      </w:pPr>
      <w:r w:rsidRPr="004F46C0">
        <w:rPr>
          <w:b/>
        </w:rPr>
        <w:t>Макаренко София, ученица 8</w:t>
      </w:r>
      <w:r w:rsidR="005D6046" w:rsidRPr="004F46C0">
        <w:rPr>
          <w:b/>
        </w:rPr>
        <w:t>в класса</w:t>
      </w:r>
      <w:r w:rsidR="005D6046" w:rsidRPr="004F46C0">
        <w:t xml:space="preserve"> </w:t>
      </w:r>
      <w:r w:rsidR="005D6046" w:rsidRPr="004F46C0">
        <w:rPr>
          <w:color w:val="000000"/>
        </w:rPr>
        <w:t> Номинация: Цифро</w:t>
      </w:r>
      <w:r w:rsidRPr="004F46C0">
        <w:rPr>
          <w:color w:val="000000"/>
        </w:rPr>
        <w:t>вая графика, Времена года</w:t>
      </w:r>
      <w:r w:rsidR="005D6046" w:rsidRPr="004F46C0">
        <w:rPr>
          <w:color w:val="000000"/>
        </w:rPr>
        <w:t>. Программная среда: S</w:t>
      </w:r>
      <w:r w:rsidRPr="004F46C0">
        <w:rPr>
          <w:color w:val="000000"/>
        </w:rPr>
        <w:t>AI. Название: Снежное слово зимы</w:t>
      </w:r>
    </w:p>
    <w:p w:rsidR="005D6046" w:rsidRPr="004F46C0" w:rsidRDefault="00C86C99" w:rsidP="00637596">
      <w:pPr>
        <w:spacing w:line="276" w:lineRule="auto"/>
        <w:jc w:val="both"/>
        <w:rPr>
          <w:color w:val="000000"/>
        </w:rPr>
      </w:pPr>
      <w:r w:rsidRPr="004F46C0">
        <w:rPr>
          <w:rStyle w:val="afa"/>
          <w:color w:val="000000"/>
        </w:rPr>
        <w:t>Таловская Дарья, 9</w:t>
      </w:r>
      <w:r w:rsidR="005D6046" w:rsidRPr="004F46C0">
        <w:rPr>
          <w:rStyle w:val="afa"/>
          <w:color w:val="000000"/>
        </w:rPr>
        <w:t xml:space="preserve"> класс.</w:t>
      </w:r>
      <w:r w:rsidR="005D6046" w:rsidRPr="004F46C0">
        <w:rPr>
          <w:color w:val="000000"/>
        </w:rPr>
        <w:t> Номинация: Цифровая графика, Новогодние фантазии. Программная среда: SAI. Название: В эту ночь просыпаются сказки.</w:t>
      </w:r>
    </w:p>
    <w:p w:rsidR="005D6046" w:rsidRPr="004F46C0" w:rsidRDefault="005D6046" w:rsidP="00637596">
      <w:pPr>
        <w:spacing w:line="276" w:lineRule="auto"/>
        <w:jc w:val="both"/>
      </w:pPr>
      <w:r w:rsidRPr="004F46C0">
        <w:t xml:space="preserve">Руководитель: учителя информатики Садовая Е.А., </w:t>
      </w:r>
      <w:proofErr w:type="spellStart"/>
      <w:r w:rsidRPr="004F46C0">
        <w:t>Разворотнева</w:t>
      </w:r>
      <w:proofErr w:type="spellEnd"/>
      <w:r w:rsidRPr="004F46C0">
        <w:t xml:space="preserve"> Е.Г.</w:t>
      </w:r>
    </w:p>
    <w:p w:rsidR="005D6046" w:rsidRPr="004F46C0" w:rsidRDefault="005D6046" w:rsidP="00637596">
      <w:pPr>
        <w:spacing w:line="276" w:lineRule="auto"/>
        <w:ind w:firstLine="708"/>
        <w:jc w:val="both"/>
        <w:rPr>
          <w:rFonts w:eastAsiaTheme="minorHAnsi"/>
        </w:rPr>
      </w:pPr>
      <w:r w:rsidRPr="004F46C0">
        <w:rPr>
          <w:rFonts w:eastAsiaTheme="minorHAnsi"/>
        </w:rPr>
        <w:t xml:space="preserve"> </w:t>
      </w:r>
      <w:r w:rsidR="009C152F" w:rsidRPr="004F46C0">
        <w:rPr>
          <w:rFonts w:eastAsiaTheme="minorHAnsi"/>
        </w:rPr>
        <w:t>Ц</w:t>
      </w:r>
      <w:r w:rsidRPr="004F46C0">
        <w:rPr>
          <w:rFonts w:eastAsiaTheme="minorHAnsi"/>
        </w:rPr>
        <w:t>елью повышения цифровой грамотности и формирования навыков поведения в сети Интернет у детей и взрослых школа традиционно принимала участие в Едином уроке безопасности в сети</w:t>
      </w:r>
      <w:r w:rsidR="00185834" w:rsidRPr="004F46C0">
        <w:rPr>
          <w:rFonts w:eastAsiaTheme="minorHAnsi"/>
        </w:rPr>
        <w:t xml:space="preserve"> «Интернет» (октябрь-ноябрь 2023 г, </w:t>
      </w:r>
      <w:r w:rsidR="007D6463">
        <w:rPr>
          <w:rFonts w:eastAsiaTheme="minorHAnsi"/>
        </w:rPr>
        <w:t xml:space="preserve">февраль, </w:t>
      </w:r>
      <w:r w:rsidR="00185834" w:rsidRPr="004F46C0">
        <w:rPr>
          <w:rFonts w:eastAsiaTheme="minorHAnsi"/>
        </w:rPr>
        <w:t>май 2024 г.</w:t>
      </w:r>
      <w:r w:rsidRPr="004F46C0">
        <w:rPr>
          <w:rFonts w:eastAsiaTheme="minorHAnsi"/>
        </w:rPr>
        <w:t xml:space="preserve">). Уроки проводились в различных формах с </w:t>
      </w:r>
      <w:proofErr w:type="gramStart"/>
      <w:r w:rsidRPr="004F46C0">
        <w:rPr>
          <w:rFonts w:eastAsiaTheme="minorHAnsi"/>
        </w:rPr>
        <w:t>использованием  методических</w:t>
      </w:r>
      <w:proofErr w:type="gramEnd"/>
      <w:r w:rsidRPr="004F46C0">
        <w:rPr>
          <w:rFonts w:eastAsiaTheme="minorHAnsi"/>
        </w:rPr>
        <w:t xml:space="preserve"> материалов, а также в сетевой форме на портале Единого урока </w:t>
      </w:r>
      <w:hyperlink r:id="rId16" w:history="1">
        <w:r w:rsidRPr="004F46C0">
          <w:rPr>
            <w:rStyle w:val="afc"/>
            <w:rFonts w:eastAsiaTheme="minorHAnsi"/>
            <w:lang w:val="en-US"/>
          </w:rPr>
          <w:t>www</w:t>
        </w:r>
        <w:r w:rsidRPr="004F46C0">
          <w:rPr>
            <w:rStyle w:val="afc"/>
            <w:rFonts w:eastAsiaTheme="minorHAnsi"/>
          </w:rPr>
          <w:t>.Единый</w:t>
        </w:r>
      </w:hyperlink>
      <w:r w:rsidRPr="004F46C0">
        <w:rPr>
          <w:rFonts w:eastAsiaTheme="minorHAnsi"/>
        </w:rPr>
        <w:t xml:space="preserve"> </w:t>
      </w:r>
      <w:proofErr w:type="spellStart"/>
      <w:r w:rsidRPr="004F46C0">
        <w:rPr>
          <w:rFonts w:eastAsiaTheme="minorHAnsi"/>
        </w:rPr>
        <w:t>урок.дети</w:t>
      </w:r>
      <w:proofErr w:type="spellEnd"/>
      <w:r w:rsidRPr="004F46C0">
        <w:rPr>
          <w:rFonts w:eastAsiaTheme="minorHAnsi"/>
        </w:rPr>
        <w:t xml:space="preserve">, </w:t>
      </w:r>
      <w:r w:rsidRPr="004F46C0">
        <w:rPr>
          <w:rFonts w:eastAsiaTheme="minorHAnsi"/>
          <w:lang w:val="en-US"/>
        </w:rPr>
        <w:t>www</w:t>
      </w:r>
      <w:r w:rsidRPr="004F46C0">
        <w:rPr>
          <w:rFonts w:eastAsiaTheme="minorHAnsi"/>
        </w:rPr>
        <w:t xml:space="preserve">. </w:t>
      </w:r>
      <w:proofErr w:type="spellStart"/>
      <w:r w:rsidRPr="004F46C0">
        <w:rPr>
          <w:rFonts w:eastAsiaTheme="minorHAnsi"/>
        </w:rPr>
        <w:t>Сетевечок.рф</w:t>
      </w:r>
      <w:proofErr w:type="spellEnd"/>
      <w:r w:rsidRPr="004F46C0">
        <w:rPr>
          <w:rFonts w:eastAsiaTheme="minorHAnsi"/>
        </w:rPr>
        <w:t>. Уроки проводились в современном формате: были включены в учебный предмет «Информатика», а также во внеурочную деятельность.</w:t>
      </w:r>
    </w:p>
    <w:p w:rsidR="005D6046" w:rsidRPr="004F46C0" w:rsidRDefault="005D6046" w:rsidP="00637596">
      <w:pPr>
        <w:spacing w:line="276" w:lineRule="auto"/>
        <w:ind w:firstLine="708"/>
        <w:jc w:val="both"/>
      </w:pPr>
      <w:r w:rsidRPr="004F46C0">
        <w:t>С 1 по  15 октября 20</w:t>
      </w:r>
      <w:r w:rsidR="008E38DF" w:rsidRPr="004F46C0">
        <w:t>23</w:t>
      </w:r>
      <w:r w:rsidRPr="004F46C0">
        <w:t xml:space="preserve"> во Всероссийской акции «Урок Цифры» проводились  уроки на тему «Искусственный интеллект в стартапах» (5-11кл), с 21 ноября по 18 декабря     уроки по теме «Видеотехнологии». </w:t>
      </w:r>
      <w:r w:rsidRPr="004F46C0">
        <w:rPr>
          <w:rFonts w:eastAsiaTheme="minorHAnsi"/>
          <w:lang w:eastAsia="en-US"/>
        </w:rPr>
        <w:t>Пр</w:t>
      </w:r>
      <w:r w:rsidR="00185834" w:rsidRPr="004F46C0">
        <w:rPr>
          <w:rFonts w:eastAsiaTheme="minorHAnsi"/>
          <w:lang w:eastAsia="en-US"/>
        </w:rPr>
        <w:t>оведение урока по теме «Технологии в интернет-торговле</w:t>
      </w:r>
      <w:r w:rsidRPr="004F46C0">
        <w:rPr>
          <w:rFonts w:eastAsiaTheme="minorHAnsi"/>
          <w:lang w:eastAsia="en-US"/>
        </w:rPr>
        <w:t>» в рамках Всероссийского проекта «Ур</w:t>
      </w:r>
      <w:r w:rsidR="00185834" w:rsidRPr="004F46C0">
        <w:rPr>
          <w:rFonts w:eastAsiaTheme="minorHAnsi"/>
          <w:lang w:eastAsia="en-US"/>
        </w:rPr>
        <w:t>ок Цифра (с 5 по 30 апреля 2024</w:t>
      </w:r>
      <w:r w:rsidRPr="004F46C0">
        <w:rPr>
          <w:rFonts w:eastAsiaTheme="minorHAnsi"/>
          <w:lang w:eastAsia="en-US"/>
        </w:rPr>
        <w:t xml:space="preserve"> г.). Мероприятие направлено на развитие ключевых компетенций цифровой экономики у школьников, а также раннюю профориентацию в сфере информационных технологий.</w:t>
      </w:r>
    </w:p>
    <w:p w:rsidR="005D6046" w:rsidRPr="004F46C0" w:rsidRDefault="005D6046" w:rsidP="00637596">
      <w:pPr>
        <w:spacing w:line="276" w:lineRule="auto"/>
        <w:jc w:val="both"/>
      </w:pPr>
      <w:r w:rsidRPr="004F46C0">
        <w:tab/>
        <w:t>Уделяется большое внимание взаимодействию школы и семьи через единое информационное пространство. На школьном сайте обновляется информация для родителей, освещающая вопросы образовательной деятельности, воспитательного процесса, внеклассной работы, дополнительного образования, детских организаций.</w:t>
      </w:r>
    </w:p>
    <w:p w:rsidR="005D6046" w:rsidRPr="004F46C0" w:rsidRDefault="005D6046" w:rsidP="00637596">
      <w:pPr>
        <w:spacing w:line="276" w:lineRule="auto"/>
        <w:jc w:val="both"/>
        <w:rPr>
          <w:rStyle w:val="afc"/>
        </w:rPr>
      </w:pPr>
      <w:r w:rsidRPr="004F46C0">
        <w:lastRenderedPageBreak/>
        <w:t xml:space="preserve">Осуществляется постоянная поддержка школьного сайта: </w:t>
      </w:r>
      <w:hyperlink r:id="rId17" w:history="1">
        <w:r w:rsidRPr="004F46C0">
          <w:rPr>
            <w:rStyle w:val="afc"/>
          </w:rPr>
          <w:t>http://school-72-khb.ru/</w:t>
        </w:r>
      </w:hyperlink>
    </w:p>
    <w:p w:rsidR="005D6046" w:rsidRPr="004F46C0" w:rsidRDefault="008E38DF" w:rsidP="00637596">
      <w:pPr>
        <w:spacing w:line="276" w:lineRule="auto"/>
        <w:ind w:firstLine="708"/>
        <w:jc w:val="both"/>
      </w:pPr>
      <w:r w:rsidRPr="004F46C0">
        <w:t>В этом учебном году продолжается</w:t>
      </w:r>
      <w:r w:rsidR="005D6046" w:rsidRPr="004F46C0">
        <w:t xml:space="preserve"> верификация официальных страниц школы в социальных сетях  </w:t>
      </w:r>
      <w:hyperlink r:id="rId18" w:tgtFrame="_blank" w:history="1">
        <w:r w:rsidR="005D6046" w:rsidRPr="004F46C0">
          <w:rPr>
            <w:rFonts w:ascii="Arial" w:hAnsi="Arial" w:cs="Arial"/>
            <w:color w:val="0000FF"/>
            <w:sz w:val="23"/>
            <w:szCs w:val="23"/>
            <w:u w:val="single"/>
            <w:shd w:val="clear" w:color="auto" w:fill="FFFFFF"/>
          </w:rPr>
          <w:t>https://t.me/shkoly72hab</w:t>
        </w:r>
      </w:hyperlink>
      <w:r w:rsidR="005D6046" w:rsidRPr="004F46C0">
        <w:t xml:space="preserve"> (</w:t>
      </w:r>
      <w:r w:rsidR="005D6046" w:rsidRPr="004F46C0">
        <w:rPr>
          <w:lang w:val="en-US"/>
        </w:rPr>
        <w:t>Telegram</w:t>
      </w:r>
      <w:r w:rsidR="005D6046" w:rsidRPr="004F46C0">
        <w:t>, ВКонтакте) и подключение данных страниц к системе «</w:t>
      </w:r>
      <w:proofErr w:type="spellStart"/>
      <w:r w:rsidR="005D6046" w:rsidRPr="004F46C0">
        <w:t>Госпаблики</w:t>
      </w:r>
      <w:proofErr w:type="spellEnd"/>
      <w:r w:rsidR="005D6046" w:rsidRPr="004F46C0">
        <w:t xml:space="preserve">», где размещается информация по вопросам образовательной деятельности, воспитательного процесса, внеклассной работы и т.д.(отв. Соколова Анастасия Александровна) </w:t>
      </w:r>
    </w:p>
    <w:p w:rsidR="005D6046" w:rsidRPr="004F46C0" w:rsidRDefault="005D6046" w:rsidP="00637596">
      <w:pPr>
        <w:spacing w:line="276" w:lineRule="auto"/>
        <w:jc w:val="both"/>
      </w:pPr>
      <w:r w:rsidRPr="004F46C0">
        <w:tab/>
        <w:t>Однако существуют  проблемы, которые необходимо решить на следующем этапе информатизации</w:t>
      </w:r>
    </w:p>
    <w:p w:rsidR="00343917" w:rsidRPr="004F46C0" w:rsidRDefault="00343917" w:rsidP="00343917">
      <w:pPr>
        <w:spacing w:line="276" w:lineRule="auto"/>
        <w:jc w:val="both"/>
      </w:pPr>
      <w:r w:rsidRPr="004F46C0">
        <w:t xml:space="preserve">устарели модели компьютеров во многих  кабинетах; </w:t>
      </w:r>
    </w:p>
    <w:p w:rsidR="00343917" w:rsidRPr="004F46C0" w:rsidRDefault="00343917" w:rsidP="00637596">
      <w:pPr>
        <w:spacing w:line="276" w:lineRule="auto"/>
        <w:jc w:val="both"/>
      </w:pPr>
      <w:r w:rsidRPr="004F46C0">
        <w:t>-списано  ПК -24, из них планшеты -19, ПК – 5, Проектор -3, принтер-3. а приобрели всего 1 планшет, 1 проектор, 1 МФУ</w:t>
      </w:r>
    </w:p>
    <w:p w:rsidR="005D6046" w:rsidRPr="004F46C0" w:rsidRDefault="005D6046" w:rsidP="00637596">
      <w:pPr>
        <w:spacing w:line="276" w:lineRule="auto"/>
        <w:jc w:val="both"/>
      </w:pPr>
      <w:r w:rsidRPr="004F46C0">
        <w:t>- низкая скорость работы Интернет  замедляет процесс обмена информацией и возникает риск несвоевременности или недоступности;</w:t>
      </w:r>
    </w:p>
    <w:p w:rsidR="005D6046" w:rsidRPr="004F46C0" w:rsidRDefault="005D6046" w:rsidP="00637596">
      <w:pPr>
        <w:spacing w:line="276" w:lineRule="auto"/>
        <w:jc w:val="both"/>
      </w:pPr>
      <w:r w:rsidRPr="004F46C0">
        <w:t xml:space="preserve"> </w:t>
      </w:r>
      <w:r w:rsidR="00A85367" w:rsidRPr="004F46C0">
        <w:tab/>
      </w:r>
      <w:r w:rsidRPr="004F46C0">
        <w:rPr>
          <w:lang w:val="en-US"/>
        </w:rPr>
        <w:t> </w:t>
      </w:r>
      <w:r w:rsidR="00A85367" w:rsidRPr="004F46C0">
        <w:tab/>
      </w:r>
      <w:r w:rsidRPr="004F46C0">
        <w:t>Возможные</w:t>
      </w:r>
      <w:r w:rsidRPr="004F46C0">
        <w:rPr>
          <w:lang w:val="en-US"/>
        </w:rPr>
        <w:t> </w:t>
      </w:r>
      <w:r w:rsidRPr="004F46C0">
        <w:t>пути их решения:</w:t>
      </w:r>
    </w:p>
    <w:p w:rsidR="005D6046" w:rsidRPr="004F46C0" w:rsidRDefault="00A85367" w:rsidP="00637596">
      <w:pPr>
        <w:spacing w:line="276" w:lineRule="auto"/>
        <w:jc w:val="both"/>
      </w:pPr>
      <w:r w:rsidRPr="004F46C0">
        <w:t>- з</w:t>
      </w:r>
      <w:r w:rsidR="005D6046" w:rsidRPr="004F46C0">
        <w:t xml:space="preserve">амена </w:t>
      </w:r>
      <w:r w:rsidR="005D6046" w:rsidRPr="004F46C0">
        <w:rPr>
          <w:lang w:val="en-US"/>
        </w:rPr>
        <w:t> </w:t>
      </w:r>
      <w:r w:rsidR="005D6046" w:rsidRPr="004F46C0">
        <w:t>парка компьютеров, исчерпавших свой ресурс</w:t>
      </w:r>
      <w:r w:rsidRPr="004F46C0">
        <w:t>;</w:t>
      </w:r>
    </w:p>
    <w:p w:rsidR="005D6046" w:rsidRPr="004F46C0" w:rsidRDefault="00A85367" w:rsidP="00637596">
      <w:pPr>
        <w:spacing w:line="276" w:lineRule="auto"/>
        <w:jc w:val="both"/>
      </w:pPr>
      <w:r w:rsidRPr="004F46C0">
        <w:t>- п</w:t>
      </w:r>
      <w:r w:rsidR="005D6046" w:rsidRPr="004F46C0">
        <w:t>овышение скорости Интернет</w:t>
      </w:r>
      <w:r w:rsidRPr="004F46C0">
        <w:t>.</w:t>
      </w:r>
    </w:p>
    <w:p w:rsidR="005D6046" w:rsidRPr="004F46C0" w:rsidRDefault="00A85367" w:rsidP="00637596">
      <w:pPr>
        <w:pStyle w:val="a7"/>
        <w:spacing w:line="276" w:lineRule="auto"/>
        <w:jc w:val="both"/>
        <w:rPr>
          <w:rFonts w:ascii="Times New Roman" w:hAnsi="Times New Roman"/>
          <w:sz w:val="24"/>
          <w:szCs w:val="24"/>
        </w:rPr>
      </w:pPr>
      <w:r w:rsidRPr="004F46C0">
        <w:rPr>
          <w:rFonts w:ascii="Times New Roman" w:hAnsi="Times New Roman"/>
          <w:b/>
          <w:sz w:val="24"/>
          <w:szCs w:val="24"/>
        </w:rPr>
        <w:tab/>
      </w:r>
      <w:r w:rsidR="005D6046" w:rsidRPr="004F46C0">
        <w:rPr>
          <w:rFonts w:ascii="Times New Roman" w:hAnsi="Times New Roman"/>
          <w:b/>
          <w:sz w:val="24"/>
          <w:szCs w:val="24"/>
        </w:rPr>
        <w:t>ВЫВОД</w:t>
      </w:r>
      <w:r w:rsidR="005D6046" w:rsidRPr="004F46C0">
        <w:rPr>
          <w:rFonts w:ascii="Times New Roman" w:hAnsi="Times New Roman"/>
          <w:sz w:val="24"/>
          <w:szCs w:val="24"/>
        </w:rPr>
        <w:t>:</w:t>
      </w:r>
      <w:r w:rsidR="00637596" w:rsidRPr="004F46C0">
        <w:rPr>
          <w:rFonts w:ascii="Times New Roman" w:hAnsi="Times New Roman"/>
          <w:sz w:val="24"/>
          <w:szCs w:val="24"/>
        </w:rPr>
        <w:t xml:space="preserve"> в</w:t>
      </w:r>
      <w:r w:rsidR="005D6046" w:rsidRPr="004F46C0">
        <w:rPr>
          <w:rFonts w:ascii="Times New Roman" w:hAnsi="Times New Roman"/>
          <w:sz w:val="24"/>
          <w:szCs w:val="24"/>
        </w:rPr>
        <w:t xml:space="preserve"> МБОУ СОШ № 72 осуществляется информационная открытость, в т.ч. в области оказания муниципальных услуг в электронном виде.</w:t>
      </w:r>
    </w:p>
    <w:p w:rsidR="005D6046" w:rsidRPr="004F46C0" w:rsidRDefault="005D6046" w:rsidP="00637596">
      <w:pPr>
        <w:pStyle w:val="a7"/>
        <w:spacing w:line="276" w:lineRule="auto"/>
        <w:ind w:firstLine="708"/>
        <w:jc w:val="both"/>
        <w:rPr>
          <w:rFonts w:ascii="Times New Roman" w:hAnsi="Times New Roman"/>
          <w:sz w:val="24"/>
          <w:szCs w:val="24"/>
        </w:rPr>
      </w:pPr>
      <w:r w:rsidRPr="004F46C0">
        <w:rPr>
          <w:rFonts w:ascii="Times New Roman" w:hAnsi="Times New Roman"/>
          <w:sz w:val="24"/>
          <w:szCs w:val="24"/>
        </w:rPr>
        <w:t>Педагогический коллектив ведет активную работу по всем направлениям информатизации ОО.</w:t>
      </w:r>
    </w:p>
    <w:p w:rsidR="005D6046" w:rsidRPr="004F46C0" w:rsidRDefault="005D6046" w:rsidP="00637596">
      <w:pPr>
        <w:pStyle w:val="a7"/>
        <w:spacing w:line="276" w:lineRule="auto"/>
        <w:ind w:firstLine="708"/>
        <w:jc w:val="both"/>
        <w:rPr>
          <w:rFonts w:ascii="Times New Roman" w:hAnsi="Times New Roman"/>
          <w:sz w:val="24"/>
          <w:szCs w:val="24"/>
        </w:rPr>
      </w:pPr>
      <w:r w:rsidRPr="004F46C0">
        <w:rPr>
          <w:rFonts w:ascii="Times New Roman" w:hAnsi="Times New Roman"/>
          <w:sz w:val="24"/>
          <w:szCs w:val="24"/>
        </w:rPr>
        <w:t>Педагоги являются участниками сетевых сообществ, повышают собственную ИКТ-компетентность, используют в работе системы электронного обучения.</w:t>
      </w:r>
    </w:p>
    <w:p w:rsidR="005D6046" w:rsidRPr="004F46C0" w:rsidRDefault="005D6046" w:rsidP="00637596">
      <w:pPr>
        <w:pStyle w:val="a7"/>
        <w:spacing w:line="276" w:lineRule="auto"/>
        <w:ind w:firstLine="708"/>
        <w:jc w:val="both"/>
        <w:rPr>
          <w:rFonts w:ascii="Times New Roman" w:hAnsi="Times New Roman"/>
          <w:sz w:val="24"/>
          <w:szCs w:val="24"/>
        </w:rPr>
      </w:pPr>
      <w:r w:rsidRPr="004F46C0">
        <w:rPr>
          <w:rFonts w:ascii="Times New Roman" w:hAnsi="Times New Roman"/>
          <w:sz w:val="24"/>
          <w:szCs w:val="24"/>
        </w:rPr>
        <w:t>Ведется системная работа по формирование ИКТ - компетентности обучающихся.</w:t>
      </w:r>
    </w:p>
    <w:p w:rsidR="005D6046" w:rsidRPr="00082C2D" w:rsidRDefault="005D6046" w:rsidP="00ED237F">
      <w:pPr>
        <w:jc w:val="both"/>
        <w:rPr>
          <w:b/>
          <w:bCs/>
          <w:i/>
        </w:rPr>
      </w:pPr>
    </w:p>
    <w:p w:rsidR="00EF4189" w:rsidRPr="00F30D24" w:rsidRDefault="00F30D24" w:rsidP="00A85367">
      <w:pPr>
        <w:jc w:val="center"/>
        <w:rPr>
          <w:b/>
          <w:i/>
        </w:rPr>
      </w:pPr>
      <w:r w:rsidRPr="00F30D24">
        <w:rPr>
          <w:b/>
          <w:i/>
        </w:rPr>
        <w:t>АНАЛИЗ РАБОТЫ БИБЛИОТЕКИ</w:t>
      </w:r>
    </w:p>
    <w:p w:rsidR="007C2127" w:rsidRPr="00280BBD" w:rsidRDefault="007C2127" w:rsidP="00F30D24">
      <w:pPr>
        <w:ind w:firstLine="708"/>
      </w:pPr>
      <w:r w:rsidRPr="00280BBD">
        <w:t>Школьная библиотека в течение 2023-2024 учебного года прививала учащимся потребность  в постоянном самообразовании, воспитывала ответственность уделяла внимание пропаганде литературы в помощь  школьным программам. А также развивала  и поддерживала в детях привычку и радость чтения и учения, потребность пользоваться библиотекой в течение всего учебного года.</w:t>
      </w:r>
    </w:p>
    <w:p w:rsidR="007C2127" w:rsidRPr="00280BBD" w:rsidRDefault="007C2127" w:rsidP="007C2127">
      <w:r w:rsidRPr="00280BBD">
        <w:t>Показатели библиотечной статистики за 2023-2024  учебный год:</w:t>
      </w:r>
    </w:p>
    <w:p w:rsidR="007C2127" w:rsidRPr="00280BBD" w:rsidRDefault="007C2127" w:rsidP="007C2127">
      <w:pPr>
        <w:pStyle w:val="a3"/>
        <w:numPr>
          <w:ilvl w:val="0"/>
          <w:numId w:val="25"/>
        </w:numPr>
        <w:spacing w:after="160" w:line="259" w:lineRule="auto"/>
      </w:pPr>
      <w:r w:rsidRPr="00280BBD">
        <w:t>Количество читателей- 982 чел обучающихся</w:t>
      </w:r>
    </w:p>
    <w:p w:rsidR="007C2127" w:rsidRPr="00280BBD" w:rsidRDefault="007C2127" w:rsidP="007C2127">
      <w:pPr>
        <w:pStyle w:val="a3"/>
        <w:numPr>
          <w:ilvl w:val="0"/>
          <w:numId w:val="25"/>
        </w:numPr>
        <w:spacing w:after="160" w:line="259" w:lineRule="auto"/>
      </w:pPr>
      <w:proofErr w:type="spellStart"/>
      <w:r w:rsidRPr="00280BBD">
        <w:t>Книгообеспеченность</w:t>
      </w:r>
      <w:proofErr w:type="spellEnd"/>
      <w:r w:rsidRPr="00280BBD">
        <w:t xml:space="preserve"> 100%</w:t>
      </w:r>
    </w:p>
    <w:p w:rsidR="007C2127" w:rsidRPr="00280BBD" w:rsidRDefault="007C2127" w:rsidP="007C2127">
      <w:pPr>
        <w:pStyle w:val="a3"/>
        <w:numPr>
          <w:ilvl w:val="0"/>
          <w:numId w:val="25"/>
        </w:numPr>
        <w:spacing w:after="160" w:line="259" w:lineRule="auto"/>
      </w:pPr>
      <w:r w:rsidRPr="00280BBD">
        <w:t>Обращаемость в год-1574 чел.</w:t>
      </w:r>
    </w:p>
    <w:p w:rsidR="007C2127" w:rsidRPr="00280BBD" w:rsidRDefault="007C2127" w:rsidP="007C2127">
      <w:pPr>
        <w:ind w:left="360"/>
      </w:pPr>
      <w:r w:rsidRPr="00280BBD">
        <w:t>Обслуживание читателей.</w:t>
      </w:r>
    </w:p>
    <w:p w:rsidR="007C2127" w:rsidRPr="00280BBD" w:rsidRDefault="007C2127" w:rsidP="007C2127">
      <w:r w:rsidRPr="00280BBD">
        <w:t>В библиотеке систематически ведется « Дневник работы», в котором учитываются сведения  о количестве  читателей, об объеме выданных  изданий и распределении их по отделам библиотечной  классификации; дополнительно в дневник введены графы, характеризующие объем выданных учебников, методической литературы.</w:t>
      </w:r>
    </w:p>
    <w:p w:rsidR="007C2127" w:rsidRPr="00280BBD" w:rsidRDefault="007C2127" w:rsidP="007C2127">
      <w:pPr>
        <w:pStyle w:val="a3"/>
      </w:pPr>
      <w:r w:rsidRPr="00280BBD">
        <w:t>Обеспеченность учебниками составила 100%</w:t>
      </w:r>
    </w:p>
    <w:p w:rsidR="007C2127" w:rsidRPr="00280BBD" w:rsidRDefault="007C2127" w:rsidP="007C2127">
      <w:pPr>
        <w:pStyle w:val="a3"/>
        <w:jc w:val="both"/>
      </w:pPr>
    </w:p>
    <w:p w:rsidR="007C2127" w:rsidRPr="00280BBD" w:rsidRDefault="007C2127" w:rsidP="007C2127">
      <w:pPr>
        <w:pStyle w:val="a3"/>
        <w:ind w:left="0"/>
        <w:jc w:val="both"/>
      </w:pPr>
      <w:r w:rsidRPr="00280BBD">
        <w:t>В целях профилактики сохранности учебников, библиотекарем  проводились  беседы по сохранности учебников обучающихся. В конце учебного года проходит сдача учебников по классам.</w:t>
      </w:r>
    </w:p>
    <w:p w:rsidR="007C2127" w:rsidRPr="00280BBD" w:rsidRDefault="007C2127" w:rsidP="007C2127">
      <w:r w:rsidRPr="00280BBD">
        <w:t xml:space="preserve">Важнейшим направлением деятельности библиотеки является раскрытие фонда через выставки. В библиотеке оформляются разнообразные выставки как к юбилейным и знаменательным датам, так и к различным месячникам. Также имеются постоянно действующие книжные выставки, которые регулярно обновляются вновь поступившей </w:t>
      </w:r>
      <w:r w:rsidRPr="00280BBD">
        <w:lastRenderedPageBreak/>
        <w:t>литературой. Особое внимание уделяется выставкам, посвященным писателям- юбилярам. Читателям предлагается краткая биография писателя, выставляются его книги, проводятся викторины.</w:t>
      </w:r>
    </w:p>
    <w:p w:rsidR="007C2127" w:rsidRPr="00280BBD" w:rsidRDefault="007C2127" w:rsidP="007C2127">
      <w:r w:rsidRPr="00280BBD">
        <w:t>Для обеспечения учета при работе с фондом ведется определенная  документация.</w:t>
      </w:r>
    </w:p>
    <w:p w:rsidR="007C2127" w:rsidRPr="00280BBD" w:rsidRDefault="007C2127" w:rsidP="007C2127">
      <w:r w:rsidRPr="00280BBD">
        <w:t>Раз в месяц проверяются читательские формуляры с целью контроля своевременного возврата в библиотеку выданных книг, с должниками ведется  соответствующая работа.</w:t>
      </w:r>
    </w:p>
    <w:p w:rsidR="007C2127" w:rsidRDefault="007C2127" w:rsidP="007C2127">
      <w:r w:rsidRPr="00280BBD">
        <w:t>Школьная библиотека в течение года оказывала помощь учителям, классным руководителям в  проведении массовых мероприятий, классных часов. Производился подбор литературы, стихов; Оформлялись книжные выставки.</w:t>
      </w:r>
    </w:p>
    <w:p w:rsidR="002F68C1" w:rsidRDefault="002F68C1" w:rsidP="007C2127"/>
    <w:p w:rsidR="00984AE8" w:rsidRPr="002F68C1" w:rsidRDefault="00984AE8" w:rsidP="007C2127">
      <w:pPr>
        <w:rPr>
          <w:b/>
        </w:rPr>
      </w:pPr>
      <w:r w:rsidRPr="002F68C1">
        <w:rPr>
          <w:b/>
        </w:rPr>
        <w:t>Таблица №</w:t>
      </w:r>
      <w:r w:rsidR="00990FE5">
        <w:rPr>
          <w:b/>
        </w:rPr>
        <w:t>48.</w:t>
      </w:r>
      <w:r w:rsidRPr="002F68C1">
        <w:rPr>
          <w:b/>
        </w:rPr>
        <w:t xml:space="preserve"> Мероприятия организованные </w:t>
      </w:r>
      <w:r w:rsidR="002F68C1" w:rsidRPr="002F68C1">
        <w:rPr>
          <w:b/>
        </w:rPr>
        <w:t xml:space="preserve">школьной библиотекой: </w:t>
      </w:r>
    </w:p>
    <w:p w:rsidR="002F68C1" w:rsidRPr="00280BBD" w:rsidRDefault="002F68C1" w:rsidP="007C2127"/>
    <w:tbl>
      <w:tblPr>
        <w:tblStyle w:val="ac"/>
        <w:tblW w:w="0" w:type="auto"/>
        <w:tblInd w:w="-34" w:type="dxa"/>
        <w:tblLook w:val="04A0" w:firstRow="1" w:lastRow="0" w:firstColumn="1" w:lastColumn="0" w:noHBand="0" w:noVBand="1"/>
      </w:tblPr>
      <w:tblGrid>
        <w:gridCol w:w="3121"/>
        <w:gridCol w:w="3287"/>
        <w:gridCol w:w="2971"/>
      </w:tblGrid>
      <w:tr w:rsidR="007C2127" w:rsidRPr="00280BBD" w:rsidTr="007C2127">
        <w:trPr>
          <w:trHeight w:val="575"/>
        </w:trPr>
        <w:tc>
          <w:tcPr>
            <w:tcW w:w="3121" w:type="dxa"/>
            <w:shd w:val="clear" w:color="auto" w:fill="C6D9F1" w:themeFill="text2" w:themeFillTint="33"/>
          </w:tcPr>
          <w:p w:rsidR="007C2127" w:rsidRPr="00280BBD" w:rsidRDefault="007C2127" w:rsidP="007C2127">
            <w:r w:rsidRPr="00280BBD">
              <w:t>месяц</w:t>
            </w:r>
          </w:p>
        </w:tc>
        <w:tc>
          <w:tcPr>
            <w:tcW w:w="3287" w:type="dxa"/>
            <w:shd w:val="clear" w:color="auto" w:fill="C6D9F1" w:themeFill="text2" w:themeFillTint="33"/>
          </w:tcPr>
          <w:p w:rsidR="007C2127" w:rsidRPr="00280BBD" w:rsidRDefault="007C2127" w:rsidP="007C2127">
            <w:r w:rsidRPr="00280BBD">
              <w:t>Наименование</w:t>
            </w:r>
          </w:p>
          <w:p w:rsidR="007C2127" w:rsidRPr="00280BBD" w:rsidRDefault="007C2127" w:rsidP="007C2127">
            <w:r w:rsidRPr="00280BBD">
              <w:t>мероприятия</w:t>
            </w:r>
          </w:p>
        </w:tc>
        <w:tc>
          <w:tcPr>
            <w:tcW w:w="2971" w:type="dxa"/>
            <w:shd w:val="clear" w:color="auto" w:fill="C6D9F1" w:themeFill="text2" w:themeFillTint="33"/>
          </w:tcPr>
          <w:p w:rsidR="007C2127" w:rsidRPr="00280BBD" w:rsidRDefault="007C2127" w:rsidP="007C2127">
            <w:r>
              <w:t>класс</w:t>
            </w:r>
          </w:p>
        </w:tc>
      </w:tr>
      <w:tr w:rsidR="007C2127" w:rsidRPr="00280BBD" w:rsidTr="007C2127">
        <w:trPr>
          <w:trHeight w:val="271"/>
        </w:trPr>
        <w:tc>
          <w:tcPr>
            <w:tcW w:w="3121" w:type="dxa"/>
          </w:tcPr>
          <w:p w:rsidR="007C2127" w:rsidRPr="00280BBD" w:rsidRDefault="007C2127" w:rsidP="007C2127">
            <w:pPr>
              <w:shd w:val="clear" w:color="auto" w:fill="DAEEF3" w:themeFill="accent5" w:themeFillTint="33"/>
            </w:pPr>
            <w:r w:rsidRPr="00280BBD">
              <w:t>7 марта</w:t>
            </w:r>
          </w:p>
        </w:tc>
        <w:tc>
          <w:tcPr>
            <w:tcW w:w="3287" w:type="dxa"/>
          </w:tcPr>
          <w:p w:rsidR="007C2127" w:rsidRPr="00280BBD" w:rsidRDefault="007C2127" w:rsidP="007C2127">
            <w:pPr>
              <w:shd w:val="clear" w:color="auto" w:fill="DAEEF3" w:themeFill="accent5" w:themeFillTint="33"/>
            </w:pPr>
            <w:r w:rsidRPr="00280BBD">
              <w:t>День весны</w:t>
            </w:r>
          </w:p>
        </w:tc>
        <w:tc>
          <w:tcPr>
            <w:tcW w:w="2971" w:type="dxa"/>
          </w:tcPr>
          <w:p w:rsidR="007C2127" w:rsidRPr="00280BBD" w:rsidRDefault="007C2127" w:rsidP="007C2127">
            <w:pPr>
              <w:shd w:val="clear" w:color="auto" w:fill="DAEEF3" w:themeFill="accent5" w:themeFillTint="33"/>
            </w:pPr>
            <w:r w:rsidRPr="00280BBD">
              <w:t>1-11 класс</w:t>
            </w:r>
          </w:p>
        </w:tc>
      </w:tr>
      <w:tr w:rsidR="007C2127" w:rsidRPr="00280BBD" w:rsidTr="007C2127">
        <w:trPr>
          <w:trHeight w:val="264"/>
        </w:trPr>
        <w:tc>
          <w:tcPr>
            <w:tcW w:w="3121" w:type="dxa"/>
          </w:tcPr>
          <w:p w:rsidR="007C2127" w:rsidRPr="00280BBD" w:rsidRDefault="007C2127" w:rsidP="007C2127">
            <w:pPr>
              <w:shd w:val="clear" w:color="auto" w:fill="DAEEF3" w:themeFill="accent5" w:themeFillTint="33"/>
            </w:pPr>
            <w:r w:rsidRPr="00280BBD">
              <w:t>29 марта</w:t>
            </w:r>
          </w:p>
        </w:tc>
        <w:tc>
          <w:tcPr>
            <w:tcW w:w="3287" w:type="dxa"/>
          </w:tcPr>
          <w:p w:rsidR="007C2127" w:rsidRPr="00280BBD" w:rsidRDefault="007C2127" w:rsidP="007C2127">
            <w:pPr>
              <w:shd w:val="clear" w:color="auto" w:fill="DAEEF3" w:themeFill="accent5" w:themeFillTint="33"/>
            </w:pPr>
            <w:r w:rsidRPr="00280BBD">
              <w:t>Неделя детской книги</w:t>
            </w:r>
          </w:p>
        </w:tc>
        <w:tc>
          <w:tcPr>
            <w:tcW w:w="2971" w:type="dxa"/>
          </w:tcPr>
          <w:p w:rsidR="007C2127" w:rsidRPr="00280BBD" w:rsidRDefault="007C2127" w:rsidP="007C2127">
            <w:pPr>
              <w:shd w:val="clear" w:color="auto" w:fill="DAEEF3" w:themeFill="accent5" w:themeFillTint="33"/>
            </w:pPr>
            <w:r w:rsidRPr="00280BBD">
              <w:t>1-5 класс</w:t>
            </w:r>
          </w:p>
        </w:tc>
      </w:tr>
      <w:tr w:rsidR="007C2127" w:rsidRPr="00280BBD" w:rsidTr="007C2127">
        <w:trPr>
          <w:trHeight w:val="328"/>
        </w:trPr>
        <w:tc>
          <w:tcPr>
            <w:tcW w:w="3121" w:type="dxa"/>
          </w:tcPr>
          <w:p w:rsidR="007C2127" w:rsidRPr="00280BBD" w:rsidRDefault="007C2127" w:rsidP="007C2127">
            <w:pPr>
              <w:shd w:val="clear" w:color="auto" w:fill="DAEEF3" w:themeFill="accent5" w:themeFillTint="33"/>
            </w:pPr>
            <w:r w:rsidRPr="00280BBD">
              <w:t>1 апреля</w:t>
            </w:r>
          </w:p>
        </w:tc>
        <w:tc>
          <w:tcPr>
            <w:tcW w:w="3287" w:type="dxa"/>
          </w:tcPr>
          <w:p w:rsidR="007C2127" w:rsidRPr="00280BBD" w:rsidRDefault="007C2127" w:rsidP="007C2127">
            <w:pPr>
              <w:shd w:val="clear" w:color="auto" w:fill="DAEEF3" w:themeFill="accent5" w:themeFillTint="33"/>
            </w:pPr>
            <w:r w:rsidRPr="00280BBD">
              <w:t>Международный день птиц</w:t>
            </w:r>
          </w:p>
        </w:tc>
        <w:tc>
          <w:tcPr>
            <w:tcW w:w="2971" w:type="dxa"/>
          </w:tcPr>
          <w:p w:rsidR="007C2127" w:rsidRPr="00280BBD" w:rsidRDefault="007C2127" w:rsidP="007C2127">
            <w:pPr>
              <w:shd w:val="clear" w:color="auto" w:fill="DAEEF3" w:themeFill="accent5" w:themeFillTint="33"/>
            </w:pPr>
            <w:r w:rsidRPr="00280BBD">
              <w:t>1-11 класс</w:t>
            </w:r>
          </w:p>
        </w:tc>
      </w:tr>
      <w:tr w:rsidR="007C2127" w:rsidRPr="00280BBD" w:rsidTr="007C2127">
        <w:tc>
          <w:tcPr>
            <w:tcW w:w="3121" w:type="dxa"/>
          </w:tcPr>
          <w:p w:rsidR="007C2127" w:rsidRPr="00280BBD" w:rsidRDefault="007C2127" w:rsidP="007C2127">
            <w:pPr>
              <w:shd w:val="clear" w:color="auto" w:fill="DAEEF3" w:themeFill="accent5" w:themeFillTint="33"/>
            </w:pPr>
            <w:r w:rsidRPr="00280BBD">
              <w:t>18 апреля</w:t>
            </w:r>
          </w:p>
          <w:p w:rsidR="007C2127" w:rsidRPr="00280BBD" w:rsidRDefault="007C2127" w:rsidP="007C2127">
            <w:pPr>
              <w:shd w:val="clear" w:color="auto" w:fill="DAEEF3" w:themeFill="accent5" w:themeFillTint="33"/>
            </w:pPr>
          </w:p>
        </w:tc>
        <w:tc>
          <w:tcPr>
            <w:tcW w:w="3287" w:type="dxa"/>
          </w:tcPr>
          <w:p w:rsidR="007C2127" w:rsidRPr="00280BBD" w:rsidRDefault="007C2127" w:rsidP="007C2127">
            <w:pPr>
              <w:shd w:val="clear" w:color="auto" w:fill="DAEEF3" w:themeFill="accent5" w:themeFillTint="33"/>
            </w:pPr>
            <w:r w:rsidRPr="00280BBD">
              <w:t>Тематические мероприятия, посвященных к 100-летию со дня рождения В.П. Астафьева. Оформление выставки, классный час по рассказам В.П. Астафьева</w:t>
            </w:r>
          </w:p>
        </w:tc>
        <w:tc>
          <w:tcPr>
            <w:tcW w:w="2971" w:type="dxa"/>
          </w:tcPr>
          <w:p w:rsidR="007C2127" w:rsidRPr="00280BBD" w:rsidRDefault="007C2127" w:rsidP="007C2127">
            <w:pPr>
              <w:shd w:val="clear" w:color="auto" w:fill="DAEEF3" w:themeFill="accent5" w:themeFillTint="33"/>
            </w:pPr>
            <w:r w:rsidRPr="00280BBD">
              <w:t>3-4 класс</w:t>
            </w:r>
          </w:p>
        </w:tc>
      </w:tr>
      <w:tr w:rsidR="007C2127" w:rsidRPr="00280BBD" w:rsidTr="007C2127">
        <w:trPr>
          <w:trHeight w:val="536"/>
        </w:trPr>
        <w:tc>
          <w:tcPr>
            <w:tcW w:w="3121" w:type="dxa"/>
          </w:tcPr>
          <w:p w:rsidR="007C2127" w:rsidRPr="00280BBD" w:rsidRDefault="007C2127" w:rsidP="007C2127">
            <w:pPr>
              <w:shd w:val="clear" w:color="auto" w:fill="DAEEF3" w:themeFill="accent5" w:themeFillTint="33"/>
            </w:pPr>
            <w:r w:rsidRPr="00280BBD">
              <w:t>май</w:t>
            </w:r>
          </w:p>
        </w:tc>
        <w:tc>
          <w:tcPr>
            <w:tcW w:w="3287" w:type="dxa"/>
          </w:tcPr>
          <w:p w:rsidR="007C2127" w:rsidRPr="00280BBD" w:rsidRDefault="007C2127" w:rsidP="007C2127">
            <w:pPr>
              <w:shd w:val="clear" w:color="auto" w:fill="DAEEF3" w:themeFill="accent5" w:themeFillTint="33"/>
            </w:pPr>
            <w:r w:rsidRPr="00280BBD">
              <w:t>В жарком пламени грозной войны</w:t>
            </w:r>
          </w:p>
        </w:tc>
        <w:tc>
          <w:tcPr>
            <w:tcW w:w="2971" w:type="dxa"/>
          </w:tcPr>
          <w:p w:rsidR="007C2127" w:rsidRPr="00280BBD" w:rsidRDefault="007C2127" w:rsidP="007C2127">
            <w:pPr>
              <w:shd w:val="clear" w:color="auto" w:fill="DAEEF3" w:themeFill="accent5" w:themeFillTint="33"/>
            </w:pPr>
            <w:r w:rsidRPr="00280BBD">
              <w:t>1-11 класс</w:t>
            </w:r>
          </w:p>
        </w:tc>
      </w:tr>
      <w:tr w:rsidR="007C2127" w:rsidRPr="00280BBD" w:rsidTr="007C2127">
        <w:trPr>
          <w:trHeight w:val="260"/>
        </w:trPr>
        <w:tc>
          <w:tcPr>
            <w:tcW w:w="3121" w:type="dxa"/>
          </w:tcPr>
          <w:p w:rsidR="007C2127" w:rsidRPr="00280BBD" w:rsidRDefault="007C2127" w:rsidP="007C2127">
            <w:pPr>
              <w:shd w:val="clear" w:color="auto" w:fill="DAEEF3" w:themeFill="accent5" w:themeFillTint="33"/>
            </w:pPr>
            <w:r w:rsidRPr="00280BBD">
              <w:t>май</w:t>
            </w:r>
          </w:p>
          <w:p w:rsidR="007C2127" w:rsidRPr="00280BBD" w:rsidRDefault="007C2127" w:rsidP="007C2127">
            <w:pPr>
              <w:shd w:val="clear" w:color="auto" w:fill="DAEEF3" w:themeFill="accent5" w:themeFillTint="33"/>
            </w:pPr>
          </w:p>
        </w:tc>
        <w:tc>
          <w:tcPr>
            <w:tcW w:w="3287" w:type="dxa"/>
          </w:tcPr>
          <w:p w:rsidR="007C2127" w:rsidRPr="00280BBD" w:rsidRDefault="007C2127" w:rsidP="007C2127">
            <w:pPr>
              <w:shd w:val="clear" w:color="auto" w:fill="DAEEF3" w:themeFill="accent5" w:themeFillTint="33"/>
            </w:pPr>
            <w:r w:rsidRPr="00280BBD">
              <w:t>Улицы хранят имена героев</w:t>
            </w:r>
          </w:p>
        </w:tc>
        <w:tc>
          <w:tcPr>
            <w:tcW w:w="2971" w:type="dxa"/>
          </w:tcPr>
          <w:p w:rsidR="007C2127" w:rsidRPr="00280BBD" w:rsidRDefault="007C2127" w:rsidP="007C2127">
            <w:pPr>
              <w:shd w:val="clear" w:color="auto" w:fill="DAEEF3" w:themeFill="accent5" w:themeFillTint="33"/>
            </w:pPr>
            <w:r w:rsidRPr="00280BBD">
              <w:t>3-5 класс</w:t>
            </w:r>
          </w:p>
        </w:tc>
      </w:tr>
      <w:tr w:rsidR="007C2127" w:rsidRPr="00280BBD" w:rsidTr="007C2127">
        <w:trPr>
          <w:trHeight w:val="303"/>
        </w:trPr>
        <w:tc>
          <w:tcPr>
            <w:tcW w:w="3121" w:type="dxa"/>
          </w:tcPr>
          <w:p w:rsidR="007C2127" w:rsidRPr="00280BBD" w:rsidRDefault="007C2127" w:rsidP="007C2127">
            <w:pPr>
              <w:shd w:val="clear" w:color="auto" w:fill="DAEEF3" w:themeFill="accent5" w:themeFillTint="33"/>
            </w:pPr>
            <w:r w:rsidRPr="00280BBD">
              <w:t>май</w:t>
            </w:r>
          </w:p>
        </w:tc>
        <w:tc>
          <w:tcPr>
            <w:tcW w:w="3287" w:type="dxa"/>
          </w:tcPr>
          <w:p w:rsidR="007C2127" w:rsidRPr="00280BBD" w:rsidRDefault="007C2127" w:rsidP="007C2127">
            <w:pPr>
              <w:shd w:val="clear" w:color="auto" w:fill="DAEEF3" w:themeFill="accent5" w:themeFillTint="33"/>
            </w:pPr>
            <w:r w:rsidRPr="00280BBD">
              <w:t>В волшебном мире книг</w:t>
            </w:r>
          </w:p>
        </w:tc>
        <w:tc>
          <w:tcPr>
            <w:tcW w:w="2971" w:type="dxa"/>
          </w:tcPr>
          <w:p w:rsidR="007C2127" w:rsidRPr="00280BBD" w:rsidRDefault="007C2127" w:rsidP="007C2127">
            <w:pPr>
              <w:shd w:val="clear" w:color="auto" w:fill="DAEEF3" w:themeFill="accent5" w:themeFillTint="33"/>
            </w:pPr>
            <w:r w:rsidRPr="00280BBD">
              <w:t>1-11 класс</w:t>
            </w:r>
          </w:p>
        </w:tc>
      </w:tr>
    </w:tbl>
    <w:p w:rsidR="007C2127" w:rsidRPr="00082C2D" w:rsidRDefault="007C2127" w:rsidP="007C2127">
      <w:pPr>
        <w:shd w:val="clear" w:color="auto" w:fill="DAEEF3" w:themeFill="accent5" w:themeFillTint="33"/>
        <w:jc w:val="center"/>
        <w:rPr>
          <w:i/>
        </w:rPr>
      </w:pPr>
    </w:p>
    <w:p w:rsidR="00DC667C" w:rsidRPr="00082C2D" w:rsidRDefault="00DC667C" w:rsidP="00637596">
      <w:pPr>
        <w:tabs>
          <w:tab w:val="left" w:pos="180"/>
          <w:tab w:val="left" w:pos="900"/>
        </w:tabs>
        <w:spacing w:line="276" w:lineRule="auto"/>
        <w:jc w:val="both"/>
        <w:rPr>
          <w:rStyle w:val="FontStyle17"/>
          <w:i/>
          <w:sz w:val="24"/>
          <w:szCs w:val="24"/>
        </w:rPr>
      </w:pPr>
    </w:p>
    <w:p w:rsidR="00DC667C" w:rsidRPr="002F68C1" w:rsidRDefault="00DC667C" w:rsidP="00637596">
      <w:pPr>
        <w:shd w:val="clear" w:color="auto" w:fill="FFFFFF" w:themeFill="background1"/>
        <w:tabs>
          <w:tab w:val="left" w:pos="180"/>
          <w:tab w:val="left" w:pos="900"/>
        </w:tabs>
        <w:spacing w:line="276" w:lineRule="auto"/>
        <w:jc w:val="both"/>
        <w:rPr>
          <w:lang w:bidi="ru-RU"/>
        </w:rPr>
      </w:pPr>
      <w:r w:rsidRPr="00082C2D">
        <w:rPr>
          <w:rStyle w:val="FontStyle17"/>
          <w:i/>
          <w:sz w:val="24"/>
          <w:szCs w:val="24"/>
        </w:rPr>
        <w:t xml:space="preserve"> </w:t>
      </w:r>
      <w:r w:rsidR="00637596" w:rsidRPr="00082C2D">
        <w:rPr>
          <w:rStyle w:val="FontStyle17"/>
          <w:i/>
          <w:sz w:val="24"/>
          <w:szCs w:val="24"/>
        </w:rPr>
        <w:tab/>
      </w:r>
      <w:r w:rsidR="00A85367" w:rsidRPr="00082C2D">
        <w:rPr>
          <w:rStyle w:val="FontStyle17"/>
          <w:i/>
          <w:sz w:val="24"/>
          <w:szCs w:val="24"/>
        </w:rPr>
        <w:tab/>
      </w:r>
      <w:r w:rsidRPr="002F68C1">
        <w:rPr>
          <w:rStyle w:val="FontStyle17"/>
          <w:sz w:val="26"/>
          <w:szCs w:val="26"/>
        </w:rPr>
        <w:t>Общий вывод</w:t>
      </w:r>
      <w:r w:rsidRPr="002F68C1">
        <w:rPr>
          <w:rStyle w:val="FontStyle17"/>
          <w:sz w:val="24"/>
          <w:szCs w:val="24"/>
        </w:rPr>
        <w:t>: з</w:t>
      </w:r>
      <w:r w:rsidRPr="002F68C1">
        <w:rPr>
          <w:rStyle w:val="FontStyle17"/>
          <w:b w:val="0"/>
          <w:sz w:val="24"/>
          <w:szCs w:val="24"/>
        </w:rPr>
        <w:t>адачи, поставленные перед школой на 20</w:t>
      </w:r>
      <w:r w:rsidR="008B1C80" w:rsidRPr="002F68C1">
        <w:rPr>
          <w:rStyle w:val="FontStyle17"/>
          <w:b w:val="0"/>
          <w:sz w:val="24"/>
          <w:szCs w:val="24"/>
        </w:rPr>
        <w:t>2</w:t>
      </w:r>
      <w:r w:rsidR="002F68C1" w:rsidRPr="002F68C1">
        <w:rPr>
          <w:rStyle w:val="FontStyle17"/>
          <w:b w:val="0"/>
          <w:sz w:val="24"/>
          <w:szCs w:val="24"/>
        </w:rPr>
        <w:t>3</w:t>
      </w:r>
      <w:r w:rsidRPr="002F68C1">
        <w:rPr>
          <w:rStyle w:val="FontStyle17"/>
          <w:b w:val="0"/>
          <w:sz w:val="24"/>
          <w:szCs w:val="24"/>
        </w:rPr>
        <w:t>-202</w:t>
      </w:r>
      <w:r w:rsidR="002F68C1" w:rsidRPr="002F68C1">
        <w:rPr>
          <w:rStyle w:val="FontStyle17"/>
          <w:b w:val="0"/>
          <w:sz w:val="24"/>
          <w:szCs w:val="24"/>
        </w:rPr>
        <w:t>4</w:t>
      </w:r>
      <w:r w:rsidR="00B54051" w:rsidRPr="002F68C1">
        <w:rPr>
          <w:rStyle w:val="FontStyle17"/>
          <w:b w:val="0"/>
          <w:sz w:val="24"/>
          <w:szCs w:val="24"/>
        </w:rPr>
        <w:t xml:space="preserve"> </w:t>
      </w:r>
      <w:r w:rsidR="00556815" w:rsidRPr="002F68C1">
        <w:rPr>
          <w:rStyle w:val="FontStyle17"/>
          <w:b w:val="0"/>
          <w:sz w:val="24"/>
          <w:szCs w:val="24"/>
        </w:rPr>
        <w:t>учебный год, реализованы.</w:t>
      </w:r>
      <w:r w:rsidR="002F68C1">
        <w:rPr>
          <w:rStyle w:val="FontStyle17"/>
          <w:b w:val="0"/>
          <w:sz w:val="24"/>
          <w:szCs w:val="24"/>
        </w:rPr>
        <w:t xml:space="preserve"> Не достигнуто качество обучения 45%.</w:t>
      </w:r>
      <w:r w:rsidR="00556815" w:rsidRPr="002F68C1">
        <w:rPr>
          <w:rStyle w:val="FontStyle17"/>
          <w:b w:val="0"/>
          <w:sz w:val="24"/>
          <w:szCs w:val="24"/>
        </w:rPr>
        <w:t xml:space="preserve"> Школа функционировала в режиме инновации. </w:t>
      </w:r>
      <w:r w:rsidR="00B54051" w:rsidRPr="002F68C1">
        <w:rPr>
          <w:rStyle w:val="FontStyle17"/>
          <w:b w:val="0"/>
          <w:sz w:val="24"/>
          <w:szCs w:val="24"/>
        </w:rPr>
        <w:t>Реализуется</w:t>
      </w:r>
      <w:r w:rsidR="00556815" w:rsidRPr="002F68C1">
        <w:rPr>
          <w:rStyle w:val="FontStyle17"/>
          <w:b w:val="0"/>
          <w:sz w:val="24"/>
          <w:szCs w:val="24"/>
        </w:rPr>
        <w:t xml:space="preserve"> программа развития школы </w:t>
      </w:r>
      <w:r w:rsidR="00637596" w:rsidRPr="002F68C1">
        <w:rPr>
          <w:rStyle w:val="FontStyle17"/>
          <w:b w:val="0"/>
          <w:sz w:val="24"/>
          <w:szCs w:val="24"/>
        </w:rPr>
        <w:t xml:space="preserve">«Формула успеха -2» (2021-2025 </w:t>
      </w:r>
      <w:proofErr w:type="spellStart"/>
      <w:r w:rsidR="00637596" w:rsidRPr="002F68C1">
        <w:rPr>
          <w:rStyle w:val="FontStyle17"/>
          <w:b w:val="0"/>
          <w:sz w:val="24"/>
          <w:szCs w:val="24"/>
        </w:rPr>
        <w:t>гг</w:t>
      </w:r>
      <w:proofErr w:type="spellEnd"/>
      <w:r w:rsidR="00637596" w:rsidRPr="002F68C1">
        <w:rPr>
          <w:rStyle w:val="FontStyle17"/>
          <w:b w:val="0"/>
          <w:sz w:val="24"/>
          <w:szCs w:val="24"/>
        </w:rPr>
        <w:t>)</w:t>
      </w:r>
      <w:r w:rsidR="00556815" w:rsidRPr="002F68C1">
        <w:rPr>
          <w:rStyle w:val="FontStyle17"/>
          <w:b w:val="0"/>
          <w:sz w:val="24"/>
          <w:szCs w:val="24"/>
        </w:rPr>
        <w:t xml:space="preserve">. Составлена и реализуется </w:t>
      </w:r>
      <w:r w:rsidR="00556815" w:rsidRPr="002F68C1">
        <w:rPr>
          <w:lang w:bidi="ru-RU"/>
        </w:rPr>
        <w:t>Дорожн</w:t>
      </w:r>
      <w:r w:rsidR="00B54051" w:rsidRPr="002F68C1">
        <w:rPr>
          <w:lang w:bidi="ru-RU"/>
        </w:rPr>
        <w:t>ая</w:t>
      </w:r>
      <w:r w:rsidR="00556815" w:rsidRPr="002F68C1">
        <w:rPr>
          <w:lang w:bidi="ru-RU"/>
        </w:rPr>
        <w:t xml:space="preserve"> карт</w:t>
      </w:r>
      <w:r w:rsidR="00B54051" w:rsidRPr="002F68C1">
        <w:rPr>
          <w:lang w:bidi="ru-RU"/>
        </w:rPr>
        <w:t>а</w:t>
      </w:r>
      <w:r w:rsidR="00556815" w:rsidRPr="002F68C1">
        <w:rPr>
          <w:lang w:bidi="ru-RU"/>
        </w:rPr>
        <w:t xml:space="preserve"> по внедрению </w:t>
      </w:r>
      <w:r w:rsidR="00B54051" w:rsidRPr="002F68C1">
        <w:rPr>
          <w:lang w:bidi="ru-RU"/>
        </w:rPr>
        <w:t xml:space="preserve">обновленных </w:t>
      </w:r>
      <w:r w:rsidR="00556815" w:rsidRPr="002F68C1">
        <w:rPr>
          <w:lang w:bidi="ru-RU"/>
        </w:rPr>
        <w:t>ФГОС СОО, ООП СОО.</w:t>
      </w:r>
      <w:r w:rsidR="00556815" w:rsidRPr="002F68C1">
        <w:rPr>
          <w:rStyle w:val="FontStyle17"/>
          <w:b w:val="0"/>
          <w:sz w:val="24"/>
          <w:szCs w:val="24"/>
        </w:rPr>
        <w:t xml:space="preserve"> </w:t>
      </w:r>
      <w:r w:rsidR="00556815" w:rsidRPr="002F68C1">
        <w:rPr>
          <w:lang w:bidi="ru-RU"/>
        </w:rPr>
        <w:t>Обеспечено  качественное,  доступное образования всех категорий обучающихся: одаренных и высокомотивированных, оставшихся без попечения родителей, находящихся в трудной жизненной ситуации, детей-мигрантов.</w:t>
      </w:r>
      <w:r w:rsidR="00556815" w:rsidRPr="002F68C1">
        <w:rPr>
          <w:bCs/>
        </w:rPr>
        <w:t xml:space="preserve"> </w:t>
      </w:r>
      <w:r w:rsidR="00556815" w:rsidRPr="002F68C1">
        <w:rPr>
          <w:lang w:bidi="ru-RU"/>
        </w:rPr>
        <w:t xml:space="preserve">Совершенствовалась методическая и материально-техническая базу ОО.  </w:t>
      </w:r>
      <w:r w:rsidR="00637596" w:rsidRPr="002F68C1">
        <w:rPr>
          <w:lang w:bidi="ru-RU"/>
        </w:rPr>
        <w:t>Наблюдается у</w:t>
      </w:r>
      <w:r w:rsidR="00556815" w:rsidRPr="002F68C1">
        <w:rPr>
          <w:lang w:bidi="ru-RU"/>
        </w:rPr>
        <w:t>силен</w:t>
      </w:r>
      <w:r w:rsidR="00B54051" w:rsidRPr="002F68C1">
        <w:rPr>
          <w:lang w:bidi="ru-RU"/>
        </w:rPr>
        <w:t>ие</w:t>
      </w:r>
      <w:r w:rsidR="00556815" w:rsidRPr="002F68C1">
        <w:rPr>
          <w:lang w:bidi="ru-RU"/>
        </w:rPr>
        <w:t xml:space="preserve"> воспитательного потенциала школы.</w:t>
      </w:r>
    </w:p>
    <w:p w:rsidR="00B54051" w:rsidRPr="00082C2D" w:rsidRDefault="00B54051" w:rsidP="00B54051">
      <w:pPr>
        <w:shd w:val="clear" w:color="auto" w:fill="FFFFFF" w:themeFill="background1"/>
        <w:tabs>
          <w:tab w:val="left" w:pos="180"/>
          <w:tab w:val="left" w:pos="900"/>
        </w:tabs>
        <w:spacing w:line="276" w:lineRule="auto"/>
        <w:jc w:val="both"/>
        <w:rPr>
          <w:bCs/>
          <w:i/>
        </w:rPr>
      </w:pPr>
    </w:p>
    <w:p w:rsidR="00F07043" w:rsidRPr="002F68C1" w:rsidRDefault="00F07043" w:rsidP="00A85367">
      <w:pPr>
        <w:tabs>
          <w:tab w:val="left" w:pos="180"/>
          <w:tab w:val="left" w:pos="900"/>
        </w:tabs>
        <w:spacing w:line="276" w:lineRule="auto"/>
        <w:jc w:val="center"/>
        <w:rPr>
          <w:rStyle w:val="FontStyle17"/>
          <w:bCs w:val="0"/>
          <w:sz w:val="28"/>
          <w:szCs w:val="28"/>
        </w:rPr>
      </w:pPr>
      <w:r w:rsidRPr="002F68C1">
        <w:rPr>
          <w:rStyle w:val="FontStyle17"/>
          <w:sz w:val="28"/>
          <w:szCs w:val="28"/>
        </w:rPr>
        <w:t>Задачи  работы МБОУ СОШ № 72 на 202</w:t>
      </w:r>
      <w:r w:rsidR="002F68C1" w:rsidRPr="002F68C1">
        <w:rPr>
          <w:rStyle w:val="FontStyle17"/>
          <w:sz w:val="28"/>
          <w:szCs w:val="28"/>
        </w:rPr>
        <w:t>4</w:t>
      </w:r>
      <w:r w:rsidRPr="002F68C1">
        <w:rPr>
          <w:rStyle w:val="FontStyle17"/>
          <w:sz w:val="28"/>
          <w:szCs w:val="28"/>
        </w:rPr>
        <w:t>-202</w:t>
      </w:r>
      <w:r w:rsidR="002F68C1" w:rsidRPr="002F68C1">
        <w:rPr>
          <w:rStyle w:val="FontStyle17"/>
          <w:sz w:val="28"/>
          <w:szCs w:val="28"/>
        </w:rPr>
        <w:t>5</w:t>
      </w:r>
      <w:r w:rsidRPr="002F68C1">
        <w:rPr>
          <w:rStyle w:val="FontStyle17"/>
          <w:sz w:val="28"/>
          <w:szCs w:val="28"/>
        </w:rPr>
        <w:t xml:space="preserve"> учебный год:</w:t>
      </w:r>
    </w:p>
    <w:p w:rsidR="00DB2984" w:rsidRPr="002F68C1" w:rsidRDefault="00A85367" w:rsidP="00DB2984">
      <w:pPr>
        <w:widowControl w:val="0"/>
        <w:autoSpaceDE w:val="0"/>
        <w:autoSpaceDN w:val="0"/>
        <w:spacing w:before="1" w:line="276" w:lineRule="auto"/>
        <w:jc w:val="both"/>
        <w:rPr>
          <w:lang w:bidi="ru-RU"/>
        </w:rPr>
      </w:pPr>
      <w:r w:rsidRPr="002F68C1">
        <w:rPr>
          <w:lang w:bidi="ru-RU"/>
        </w:rPr>
        <w:tab/>
      </w:r>
      <w:r w:rsidR="00DB2984" w:rsidRPr="002F68C1">
        <w:rPr>
          <w:lang w:bidi="ru-RU"/>
        </w:rPr>
        <w:t xml:space="preserve">1. Продолжить функционирование МБОУ СОШ №72 в режиме инноваций и развития через: </w:t>
      </w:r>
    </w:p>
    <w:p w:rsidR="00DB2984" w:rsidRPr="002F68C1" w:rsidRDefault="00DB2984" w:rsidP="00DB2984">
      <w:pPr>
        <w:widowControl w:val="0"/>
        <w:autoSpaceDE w:val="0"/>
        <w:autoSpaceDN w:val="0"/>
        <w:spacing w:before="1" w:line="276" w:lineRule="auto"/>
        <w:ind w:left="284" w:hanging="284"/>
        <w:jc w:val="both"/>
        <w:rPr>
          <w:lang w:bidi="ru-RU"/>
        </w:rPr>
      </w:pPr>
      <w:r w:rsidRPr="002F68C1">
        <w:rPr>
          <w:lang w:bidi="ru-RU"/>
        </w:rPr>
        <w:t>- реализации программы развития школы «Формула успеха 2»</w:t>
      </w:r>
    </w:p>
    <w:p w:rsidR="00DB2984" w:rsidRPr="002F68C1" w:rsidRDefault="00DB2984" w:rsidP="00A85367">
      <w:pPr>
        <w:widowControl w:val="0"/>
        <w:autoSpaceDE w:val="0"/>
        <w:autoSpaceDN w:val="0"/>
        <w:spacing w:before="1" w:line="276" w:lineRule="auto"/>
        <w:jc w:val="both"/>
        <w:rPr>
          <w:lang w:bidi="ru-RU"/>
        </w:rPr>
      </w:pPr>
      <w:r w:rsidRPr="002F68C1">
        <w:rPr>
          <w:lang w:bidi="ru-RU"/>
        </w:rPr>
        <w:t xml:space="preserve">-  реализацию Дорожной карты «Повышение эффективности качества услуг образования в МБОУ СОШ №72» </w:t>
      </w:r>
    </w:p>
    <w:p w:rsidR="00DB2984" w:rsidRPr="002F68C1" w:rsidRDefault="00DB2984" w:rsidP="00DB2984">
      <w:pPr>
        <w:widowControl w:val="0"/>
        <w:autoSpaceDE w:val="0"/>
        <w:autoSpaceDN w:val="0"/>
        <w:spacing w:before="1" w:line="276" w:lineRule="auto"/>
        <w:ind w:left="284" w:hanging="284"/>
        <w:jc w:val="both"/>
        <w:rPr>
          <w:lang w:bidi="ru-RU"/>
        </w:rPr>
      </w:pPr>
      <w:r w:rsidRPr="002F68C1">
        <w:rPr>
          <w:lang w:bidi="ru-RU"/>
        </w:rPr>
        <w:t>- реализация ООП, АООП разработанных на основе ФОП, ФАОП</w:t>
      </w:r>
    </w:p>
    <w:p w:rsidR="00DB2984" w:rsidRPr="002F68C1" w:rsidRDefault="00DB2984" w:rsidP="00DB2984">
      <w:pPr>
        <w:widowControl w:val="0"/>
        <w:autoSpaceDE w:val="0"/>
        <w:autoSpaceDN w:val="0"/>
        <w:spacing w:before="1" w:line="276" w:lineRule="auto"/>
        <w:ind w:left="284" w:hanging="284"/>
        <w:jc w:val="both"/>
        <w:rPr>
          <w:lang w:bidi="ru-RU"/>
        </w:rPr>
      </w:pPr>
      <w:r w:rsidRPr="002F68C1">
        <w:rPr>
          <w:lang w:bidi="ru-RU"/>
        </w:rPr>
        <w:t>- реализацию Дорожной карты по реализации обновлённых ФГОС -21 (НОО, ООО, СОО)</w:t>
      </w:r>
    </w:p>
    <w:p w:rsidR="00DB2984" w:rsidRPr="002F68C1" w:rsidRDefault="00DB2984" w:rsidP="00A85367">
      <w:pPr>
        <w:widowControl w:val="0"/>
        <w:autoSpaceDE w:val="0"/>
        <w:autoSpaceDN w:val="0"/>
        <w:spacing w:before="1" w:line="276" w:lineRule="auto"/>
        <w:ind w:left="-142" w:firstLine="142"/>
        <w:jc w:val="both"/>
        <w:rPr>
          <w:lang w:bidi="ru-RU"/>
        </w:rPr>
      </w:pPr>
      <w:r w:rsidRPr="002F68C1">
        <w:rPr>
          <w:lang w:bidi="ru-RU"/>
        </w:rPr>
        <w:lastRenderedPageBreak/>
        <w:t xml:space="preserve">- деятельность по вхождению в состав участников федеральных проектов «Моя школа» и «Школа </w:t>
      </w:r>
      <w:proofErr w:type="spellStart"/>
      <w:r w:rsidRPr="002F68C1">
        <w:rPr>
          <w:lang w:bidi="ru-RU"/>
        </w:rPr>
        <w:t>Минпросвещения</w:t>
      </w:r>
      <w:proofErr w:type="spellEnd"/>
      <w:r w:rsidRPr="002F68C1">
        <w:rPr>
          <w:lang w:bidi="ru-RU"/>
        </w:rPr>
        <w:t xml:space="preserve"> России»</w:t>
      </w:r>
    </w:p>
    <w:p w:rsidR="00DB2984" w:rsidRPr="002F68C1" w:rsidRDefault="00DB2984" w:rsidP="00DB2984">
      <w:pPr>
        <w:widowControl w:val="0"/>
        <w:autoSpaceDE w:val="0"/>
        <w:autoSpaceDN w:val="0"/>
        <w:spacing w:before="1" w:line="276" w:lineRule="auto"/>
        <w:ind w:left="284" w:hanging="284"/>
        <w:jc w:val="both"/>
        <w:rPr>
          <w:lang w:bidi="ru-RU"/>
        </w:rPr>
      </w:pPr>
      <w:r w:rsidRPr="002F68C1">
        <w:rPr>
          <w:lang w:bidi="ru-RU"/>
        </w:rPr>
        <w:t xml:space="preserve"> - деятельность в составе участников краевого инновационного комплекса «Интеграция»</w:t>
      </w:r>
    </w:p>
    <w:p w:rsidR="00DB2984" w:rsidRPr="002F68C1" w:rsidRDefault="00DB2984" w:rsidP="00DB2984">
      <w:pPr>
        <w:widowControl w:val="0"/>
        <w:autoSpaceDE w:val="0"/>
        <w:autoSpaceDN w:val="0"/>
        <w:spacing w:before="1" w:line="276" w:lineRule="auto"/>
        <w:ind w:left="284" w:hanging="284"/>
        <w:jc w:val="both"/>
        <w:rPr>
          <w:lang w:bidi="ru-RU"/>
        </w:rPr>
      </w:pPr>
      <w:r w:rsidRPr="002F68C1">
        <w:rPr>
          <w:lang w:bidi="ru-RU"/>
        </w:rPr>
        <w:t>- плана мероприятий по развитию функциональной грамотности</w:t>
      </w:r>
    </w:p>
    <w:p w:rsidR="00DB2984" w:rsidRPr="002F68C1" w:rsidRDefault="00DB2984" w:rsidP="00A85367">
      <w:pPr>
        <w:widowControl w:val="0"/>
        <w:autoSpaceDE w:val="0"/>
        <w:autoSpaceDN w:val="0"/>
        <w:spacing w:before="1" w:line="276" w:lineRule="auto"/>
        <w:jc w:val="both"/>
        <w:rPr>
          <w:lang w:bidi="ru-RU"/>
        </w:rPr>
      </w:pPr>
      <w:r w:rsidRPr="002F68C1">
        <w:rPr>
          <w:lang w:bidi="ru-RU"/>
        </w:rPr>
        <w:t xml:space="preserve">- выстраивание новой </w:t>
      </w:r>
      <w:bookmarkStart w:id="1" w:name="_Hlk142973017"/>
      <w:r w:rsidRPr="002F68C1">
        <w:rPr>
          <w:lang w:bidi="ru-RU"/>
        </w:rPr>
        <w:t>системы профессиональной ориентации, участие в проектах «Россия -мои горизонты», «Билет в будущее».</w:t>
      </w:r>
      <w:bookmarkEnd w:id="1"/>
    </w:p>
    <w:p w:rsidR="00DB2984" w:rsidRPr="002F68C1" w:rsidRDefault="00A85367" w:rsidP="00A85367">
      <w:pPr>
        <w:widowControl w:val="0"/>
        <w:autoSpaceDE w:val="0"/>
        <w:autoSpaceDN w:val="0"/>
        <w:spacing w:before="1" w:line="276" w:lineRule="auto"/>
        <w:rPr>
          <w:lang w:bidi="ru-RU"/>
        </w:rPr>
      </w:pPr>
      <w:r w:rsidRPr="002F68C1">
        <w:rPr>
          <w:lang w:bidi="ru-RU"/>
        </w:rPr>
        <w:tab/>
      </w:r>
      <w:r w:rsidR="00DB2984" w:rsidRPr="002F68C1">
        <w:rPr>
          <w:lang w:bidi="ru-RU"/>
        </w:rPr>
        <w:t>2. Обеспечить  качественное,  доступное образования всех категорий обучающихся: одаренных и высокомотивированных, оставшихся без попечения родителей, находящихся в трудной жизненной ситуации, детей с ОВЗ, детей-мигрантов:</w:t>
      </w:r>
    </w:p>
    <w:p w:rsidR="00DB2984" w:rsidRPr="002F68C1" w:rsidRDefault="00DB2984" w:rsidP="00DB2984">
      <w:pPr>
        <w:widowControl w:val="0"/>
        <w:autoSpaceDE w:val="0"/>
        <w:autoSpaceDN w:val="0"/>
        <w:spacing w:before="1" w:line="276" w:lineRule="auto"/>
        <w:ind w:left="284" w:hanging="284"/>
        <w:jc w:val="both"/>
        <w:rPr>
          <w:lang w:bidi="ru-RU"/>
        </w:rPr>
      </w:pPr>
      <w:r w:rsidRPr="002F68C1">
        <w:rPr>
          <w:lang w:bidi="ru-RU"/>
        </w:rPr>
        <w:t>- повысить качество образовательного процесса (качество обучения)  до  45,3 %;</w:t>
      </w:r>
    </w:p>
    <w:p w:rsidR="00DB2984" w:rsidRPr="002F68C1" w:rsidRDefault="00DB2984" w:rsidP="00A85367">
      <w:pPr>
        <w:widowControl w:val="0"/>
        <w:autoSpaceDE w:val="0"/>
        <w:autoSpaceDN w:val="0"/>
        <w:spacing w:before="1" w:line="276" w:lineRule="auto"/>
        <w:jc w:val="both"/>
        <w:rPr>
          <w:lang w:bidi="ru-RU"/>
        </w:rPr>
      </w:pPr>
      <w:r w:rsidRPr="002F68C1">
        <w:rPr>
          <w:lang w:bidi="ru-RU"/>
        </w:rPr>
        <w:t>- осуществлять компетентностный и системно – деятельностный подход в обучении в соответствии с требованиями обновленных ФГОС;</w:t>
      </w:r>
    </w:p>
    <w:p w:rsidR="00DB2984" w:rsidRPr="002F68C1" w:rsidRDefault="00DB2984" w:rsidP="00A85367">
      <w:pPr>
        <w:widowControl w:val="0"/>
        <w:autoSpaceDE w:val="0"/>
        <w:autoSpaceDN w:val="0"/>
        <w:spacing w:before="1" w:line="276" w:lineRule="auto"/>
        <w:jc w:val="both"/>
        <w:rPr>
          <w:lang w:bidi="ru-RU"/>
        </w:rPr>
      </w:pPr>
      <w:r w:rsidRPr="002F68C1">
        <w:rPr>
          <w:lang w:bidi="ru-RU"/>
        </w:rPr>
        <w:t xml:space="preserve">- создать условия для </w:t>
      </w:r>
      <w:bookmarkStart w:id="2" w:name="_Hlk142972926"/>
      <w:r w:rsidRPr="002F68C1">
        <w:rPr>
          <w:lang w:bidi="ru-RU"/>
        </w:rPr>
        <w:t xml:space="preserve">формирования функциональной грамотности, в </w:t>
      </w:r>
      <w:proofErr w:type="gramStart"/>
      <w:r w:rsidRPr="002F68C1">
        <w:rPr>
          <w:lang w:bidi="ru-RU"/>
        </w:rPr>
        <w:t xml:space="preserve">т.ч </w:t>
      </w:r>
      <w:r w:rsidRPr="002F68C1">
        <w:rPr>
          <w:color w:val="000000"/>
        </w:rPr>
        <w:t xml:space="preserve"> повышения</w:t>
      </w:r>
      <w:proofErr w:type="gramEnd"/>
      <w:r w:rsidRPr="002F68C1">
        <w:rPr>
          <w:color w:val="000000"/>
        </w:rPr>
        <w:t xml:space="preserve"> грамотности обучающихся по вопросам </w:t>
      </w:r>
      <w:bookmarkStart w:id="3" w:name="_Hlk142972901"/>
      <w:r w:rsidRPr="002F68C1">
        <w:rPr>
          <w:color w:val="000000"/>
        </w:rPr>
        <w:t>финансовой грамотности и информационной безопасности</w:t>
      </w:r>
      <w:bookmarkEnd w:id="2"/>
      <w:bookmarkEnd w:id="3"/>
      <w:r w:rsidRPr="002F68C1">
        <w:rPr>
          <w:lang w:bidi="ru-RU"/>
        </w:rPr>
        <w:t>;</w:t>
      </w:r>
    </w:p>
    <w:p w:rsidR="00DB2984" w:rsidRPr="002F68C1" w:rsidRDefault="00DB2984" w:rsidP="00A85367">
      <w:pPr>
        <w:widowControl w:val="0"/>
        <w:autoSpaceDE w:val="0"/>
        <w:autoSpaceDN w:val="0"/>
        <w:spacing w:before="1" w:line="276" w:lineRule="auto"/>
        <w:jc w:val="both"/>
        <w:rPr>
          <w:lang w:bidi="ru-RU"/>
        </w:rPr>
      </w:pPr>
      <w:r w:rsidRPr="002F68C1">
        <w:rPr>
          <w:lang w:bidi="ru-RU"/>
        </w:rPr>
        <w:t>- расширять  информационное образовательное пространство школы, в т.ч. через сетевые формы взаимодействия с социальными партнерами;</w:t>
      </w:r>
    </w:p>
    <w:p w:rsidR="00DB2984" w:rsidRPr="002F68C1" w:rsidRDefault="00DB2984" w:rsidP="00DB2984">
      <w:pPr>
        <w:widowControl w:val="0"/>
        <w:autoSpaceDE w:val="0"/>
        <w:autoSpaceDN w:val="0"/>
        <w:spacing w:before="1" w:line="276" w:lineRule="auto"/>
        <w:ind w:left="284" w:hanging="284"/>
        <w:jc w:val="both"/>
        <w:rPr>
          <w:lang w:bidi="ru-RU"/>
        </w:rPr>
      </w:pPr>
      <w:r w:rsidRPr="002F68C1">
        <w:rPr>
          <w:lang w:bidi="ru-RU"/>
        </w:rPr>
        <w:t>- формирования положительной мотивации обучающихся к учебной деятельности;</w:t>
      </w:r>
    </w:p>
    <w:p w:rsidR="00DB2984" w:rsidRPr="002F68C1" w:rsidRDefault="00A85367" w:rsidP="00A85367">
      <w:pPr>
        <w:widowControl w:val="0"/>
        <w:autoSpaceDE w:val="0"/>
        <w:autoSpaceDN w:val="0"/>
        <w:spacing w:before="1" w:line="276" w:lineRule="auto"/>
        <w:jc w:val="both"/>
        <w:rPr>
          <w:lang w:bidi="ru-RU"/>
        </w:rPr>
      </w:pPr>
      <w:r w:rsidRPr="002F68C1">
        <w:rPr>
          <w:lang w:bidi="ru-RU"/>
        </w:rPr>
        <w:tab/>
      </w:r>
      <w:r w:rsidR="00DB2984" w:rsidRPr="002F68C1">
        <w:rPr>
          <w:lang w:bidi="ru-RU"/>
        </w:rPr>
        <w:t>3. Совершенствовать  кадровую политику, методическую и материально-техническую базу ОО:</w:t>
      </w:r>
    </w:p>
    <w:p w:rsidR="00DB2984" w:rsidRPr="002F68C1" w:rsidRDefault="00DB2984" w:rsidP="00A85367">
      <w:pPr>
        <w:widowControl w:val="0"/>
        <w:autoSpaceDE w:val="0"/>
        <w:autoSpaceDN w:val="0"/>
        <w:spacing w:before="1" w:line="276" w:lineRule="auto"/>
        <w:jc w:val="both"/>
        <w:rPr>
          <w:lang w:bidi="ru-RU"/>
        </w:rPr>
      </w:pPr>
      <w:r w:rsidRPr="002F68C1">
        <w:rPr>
          <w:lang w:bidi="ru-RU"/>
        </w:rPr>
        <w:t xml:space="preserve"> - создавать  в школе условия стимулирующего характера для мотивации педагогов к повышению профессиональной компетенции, инновационной деятельности, активному  использованию ИКТ;</w:t>
      </w:r>
    </w:p>
    <w:p w:rsidR="00DB2984" w:rsidRPr="002F68C1" w:rsidRDefault="00DB2984" w:rsidP="00A85367">
      <w:pPr>
        <w:widowControl w:val="0"/>
        <w:autoSpaceDE w:val="0"/>
        <w:autoSpaceDN w:val="0"/>
        <w:spacing w:before="1" w:line="276" w:lineRule="auto"/>
        <w:jc w:val="both"/>
        <w:rPr>
          <w:lang w:bidi="ru-RU"/>
        </w:rPr>
      </w:pPr>
      <w:r w:rsidRPr="002F68C1">
        <w:rPr>
          <w:lang w:bidi="ru-RU"/>
        </w:rPr>
        <w:t xml:space="preserve">- способствовать росту профессионального мастерства педагогов, результативности участия обучающихся и педагогов в конкурсах, конференциях, олимпиадах и мероприятиях различных уровней; </w:t>
      </w:r>
    </w:p>
    <w:p w:rsidR="00DB2984" w:rsidRPr="002F68C1" w:rsidRDefault="00DB2984" w:rsidP="00A85367">
      <w:pPr>
        <w:widowControl w:val="0"/>
        <w:autoSpaceDE w:val="0"/>
        <w:autoSpaceDN w:val="0"/>
        <w:spacing w:before="1" w:line="276" w:lineRule="auto"/>
        <w:jc w:val="both"/>
        <w:rPr>
          <w:lang w:bidi="ru-RU"/>
        </w:rPr>
      </w:pPr>
      <w:r w:rsidRPr="002F68C1">
        <w:rPr>
          <w:lang w:bidi="ru-RU"/>
        </w:rPr>
        <w:t>- развивать систему наставничества между педагогическими кадрами, в т.ч. «реверсивное» наставничество;</w:t>
      </w:r>
    </w:p>
    <w:p w:rsidR="00DB2984" w:rsidRPr="002F68C1" w:rsidRDefault="00DB2984" w:rsidP="00A85367">
      <w:pPr>
        <w:widowControl w:val="0"/>
        <w:autoSpaceDE w:val="0"/>
        <w:autoSpaceDN w:val="0"/>
        <w:spacing w:before="1" w:line="276" w:lineRule="auto"/>
        <w:jc w:val="both"/>
        <w:rPr>
          <w:lang w:bidi="ru-RU"/>
        </w:rPr>
      </w:pPr>
      <w:r w:rsidRPr="002F68C1">
        <w:rPr>
          <w:lang w:bidi="ru-RU"/>
        </w:rPr>
        <w:t>- привлекать молодых специалистов через повышение престижа педагогической профессии, имиджа школы среди потребителей образовательных услуг;</w:t>
      </w:r>
    </w:p>
    <w:p w:rsidR="00DB2984" w:rsidRPr="002F68C1" w:rsidRDefault="00DB2984" w:rsidP="00A85367">
      <w:pPr>
        <w:widowControl w:val="0"/>
        <w:autoSpaceDE w:val="0"/>
        <w:autoSpaceDN w:val="0"/>
        <w:spacing w:before="1" w:line="276" w:lineRule="auto"/>
        <w:jc w:val="both"/>
        <w:rPr>
          <w:lang w:bidi="ru-RU"/>
        </w:rPr>
      </w:pPr>
      <w:r w:rsidRPr="002F68C1">
        <w:rPr>
          <w:lang w:bidi="ru-RU"/>
        </w:rPr>
        <w:t xml:space="preserve">- продолжить работу по обновлению сайта школы, </w:t>
      </w:r>
      <w:proofErr w:type="spellStart"/>
      <w:r w:rsidRPr="002F68C1">
        <w:rPr>
          <w:lang w:bidi="ru-RU"/>
        </w:rPr>
        <w:t>Госпабликов</w:t>
      </w:r>
      <w:proofErr w:type="spellEnd"/>
      <w:r w:rsidRPr="002F68C1">
        <w:rPr>
          <w:lang w:bidi="ru-RU"/>
        </w:rPr>
        <w:t>.</w:t>
      </w:r>
      <w:r w:rsidRPr="002F68C1">
        <w:t xml:space="preserve"> </w:t>
      </w:r>
      <w:r w:rsidRPr="002F68C1">
        <w:rPr>
          <w:lang w:bidi="ru-RU"/>
        </w:rPr>
        <w:t xml:space="preserve">Активизировать работу по улучшению целевых показателей на электронных платформах (Дневник </w:t>
      </w:r>
      <w:proofErr w:type="spellStart"/>
      <w:r w:rsidRPr="002F68C1">
        <w:rPr>
          <w:lang w:bidi="ru-RU"/>
        </w:rPr>
        <w:t>ру</w:t>
      </w:r>
      <w:proofErr w:type="spellEnd"/>
      <w:r w:rsidRPr="002F68C1">
        <w:rPr>
          <w:lang w:bidi="ru-RU"/>
        </w:rPr>
        <w:t xml:space="preserve">, </w:t>
      </w:r>
      <w:proofErr w:type="spellStart"/>
      <w:r w:rsidRPr="002F68C1">
        <w:rPr>
          <w:lang w:bidi="ru-RU"/>
        </w:rPr>
        <w:t>Сферум</w:t>
      </w:r>
      <w:proofErr w:type="spellEnd"/>
      <w:r w:rsidRPr="002F68C1">
        <w:rPr>
          <w:lang w:bidi="ru-RU"/>
        </w:rPr>
        <w:t>, ЕПГУ и др.)</w:t>
      </w:r>
    </w:p>
    <w:p w:rsidR="00DB2984" w:rsidRPr="002F68C1" w:rsidRDefault="00DB2984" w:rsidP="00A85367">
      <w:pPr>
        <w:widowControl w:val="0"/>
        <w:autoSpaceDE w:val="0"/>
        <w:autoSpaceDN w:val="0"/>
        <w:spacing w:before="1" w:line="276" w:lineRule="auto"/>
        <w:jc w:val="both"/>
        <w:rPr>
          <w:lang w:bidi="ru-RU"/>
        </w:rPr>
      </w:pPr>
      <w:r w:rsidRPr="002F68C1">
        <w:rPr>
          <w:lang w:bidi="ru-RU"/>
        </w:rPr>
        <w:t>- развивать спектр дополнительных платных услуг, активизировать работу по привлечению спонсоров для совершенствования материально-технической базы школы.</w:t>
      </w:r>
    </w:p>
    <w:p w:rsidR="00DB2984" w:rsidRPr="002F68C1" w:rsidRDefault="00A85367" w:rsidP="00DB2984">
      <w:pPr>
        <w:widowControl w:val="0"/>
        <w:autoSpaceDE w:val="0"/>
        <w:autoSpaceDN w:val="0"/>
        <w:spacing w:before="1" w:line="276" w:lineRule="auto"/>
        <w:ind w:left="284" w:hanging="284"/>
        <w:jc w:val="both"/>
        <w:rPr>
          <w:lang w:bidi="ru-RU"/>
        </w:rPr>
      </w:pPr>
      <w:r w:rsidRPr="002F68C1">
        <w:rPr>
          <w:lang w:bidi="ru-RU"/>
        </w:rPr>
        <w:tab/>
      </w:r>
      <w:r w:rsidRPr="002F68C1">
        <w:rPr>
          <w:lang w:bidi="ru-RU"/>
        </w:rPr>
        <w:tab/>
      </w:r>
      <w:r w:rsidR="00DB2984" w:rsidRPr="002F68C1">
        <w:rPr>
          <w:lang w:bidi="ru-RU"/>
        </w:rPr>
        <w:t>4. Способствовать усилению воспитательного потенциала школы:</w:t>
      </w:r>
    </w:p>
    <w:p w:rsidR="00DB2984" w:rsidRPr="002F68C1" w:rsidRDefault="00DB2984" w:rsidP="00DB2984">
      <w:pPr>
        <w:widowControl w:val="0"/>
        <w:autoSpaceDE w:val="0"/>
        <w:autoSpaceDN w:val="0"/>
        <w:spacing w:before="1" w:line="276" w:lineRule="auto"/>
        <w:ind w:left="284" w:hanging="284"/>
        <w:jc w:val="both"/>
        <w:rPr>
          <w:lang w:bidi="ru-RU"/>
        </w:rPr>
      </w:pPr>
      <w:r w:rsidRPr="002F68C1">
        <w:rPr>
          <w:lang w:bidi="ru-RU"/>
        </w:rPr>
        <w:t>- в полном объеме реализовать программу воспитании;</w:t>
      </w:r>
    </w:p>
    <w:p w:rsidR="00DB2984" w:rsidRPr="002F68C1" w:rsidRDefault="00DB2984" w:rsidP="00A85367">
      <w:pPr>
        <w:widowControl w:val="0"/>
        <w:autoSpaceDE w:val="0"/>
        <w:autoSpaceDN w:val="0"/>
        <w:spacing w:before="1" w:line="276" w:lineRule="auto"/>
        <w:jc w:val="both"/>
        <w:rPr>
          <w:lang w:bidi="ru-RU"/>
        </w:rPr>
      </w:pPr>
      <w:r w:rsidRPr="002F68C1">
        <w:rPr>
          <w:lang w:bidi="ru-RU"/>
        </w:rPr>
        <w:t xml:space="preserve">- активизировать работу по гражданско-патриотическому воспитанию школьников, в т.ч. уважение </w:t>
      </w:r>
      <w:r w:rsidR="00A85367" w:rsidRPr="002F68C1">
        <w:rPr>
          <w:lang w:bidi="ru-RU"/>
        </w:rPr>
        <w:t>к государственной символике</w:t>
      </w:r>
      <w:r w:rsidRPr="002F68C1">
        <w:rPr>
          <w:lang w:bidi="ru-RU"/>
        </w:rPr>
        <w:t>, продолжить реализацию проекта «Разговоры о важном»;</w:t>
      </w:r>
    </w:p>
    <w:p w:rsidR="00DB2984" w:rsidRPr="002F68C1" w:rsidRDefault="00DB2984" w:rsidP="00A85367">
      <w:pPr>
        <w:widowControl w:val="0"/>
        <w:autoSpaceDE w:val="0"/>
        <w:autoSpaceDN w:val="0"/>
        <w:spacing w:before="1" w:line="276" w:lineRule="auto"/>
        <w:jc w:val="both"/>
        <w:rPr>
          <w:lang w:bidi="ru-RU"/>
        </w:rPr>
      </w:pPr>
      <w:r w:rsidRPr="002F68C1">
        <w:rPr>
          <w:lang w:bidi="ru-RU"/>
        </w:rPr>
        <w:t>- продолжить интеграцию общего и дополнительного образования, способствовать внедрению ПФДО с целью создания благоприятных условий для личностной, социальной самореализации и профессионального самоопределения обучающихся;</w:t>
      </w:r>
    </w:p>
    <w:p w:rsidR="00DB2984" w:rsidRPr="002F68C1" w:rsidRDefault="00DB2984" w:rsidP="00A85367">
      <w:pPr>
        <w:widowControl w:val="0"/>
        <w:autoSpaceDE w:val="0"/>
        <w:autoSpaceDN w:val="0"/>
        <w:spacing w:before="1" w:line="276" w:lineRule="auto"/>
        <w:jc w:val="both"/>
        <w:rPr>
          <w:lang w:bidi="ru-RU"/>
        </w:rPr>
      </w:pPr>
      <w:r w:rsidRPr="002F68C1">
        <w:rPr>
          <w:lang w:bidi="ru-RU"/>
        </w:rPr>
        <w:t>- совершенствовать деятельности по профилактике безнадзорности и правонарушений обучающихся;</w:t>
      </w:r>
    </w:p>
    <w:p w:rsidR="00DB2984" w:rsidRPr="002F68C1" w:rsidRDefault="00DB2984" w:rsidP="00A85367">
      <w:pPr>
        <w:widowControl w:val="0"/>
        <w:autoSpaceDE w:val="0"/>
        <w:autoSpaceDN w:val="0"/>
        <w:spacing w:before="1" w:line="276" w:lineRule="auto"/>
        <w:jc w:val="both"/>
        <w:rPr>
          <w:lang w:bidi="ru-RU"/>
        </w:rPr>
      </w:pPr>
      <w:r w:rsidRPr="002F68C1">
        <w:rPr>
          <w:lang w:bidi="ru-RU"/>
        </w:rPr>
        <w:lastRenderedPageBreak/>
        <w:t>- развивать взаимодействие с родителями обучающихся, социальными партнерами, общественными организациями, учреждениями социальной сферы;</w:t>
      </w:r>
    </w:p>
    <w:p w:rsidR="00DB2984" w:rsidRPr="002F68C1" w:rsidRDefault="00DB2984" w:rsidP="00DB2984">
      <w:pPr>
        <w:widowControl w:val="0"/>
        <w:autoSpaceDE w:val="0"/>
        <w:autoSpaceDN w:val="0"/>
        <w:spacing w:before="1"/>
        <w:ind w:left="284" w:hanging="284"/>
        <w:jc w:val="both"/>
        <w:rPr>
          <w:lang w:bidi="ru-RU"/>
        </w:rPr>
      </w:pPr>
      <w:r w:rsidRPr="002F68C1">
        <w:rPr>
          <w:lang w:bidi="ru-RU"/>
        </w:rPr>
        <w:t>- поддерживать безопасную образовательную среду школы.</w:t>
      </w:r>
    </w:p>
    <w:p w:rsidR="00F7466E" w:rsidRPr="00082C2D" w:rsidRDefault="00F7466E" w:rsidP="00F7466E">
      <w:pPr>
        <w:pStyle w:val="a8"/>
        <w:spacing w:line="276" w:lineRule="auto"/>
        <w:ind w:firstLine="426"/>
        <w:jc w:val="both"/>
        <w:rPr>
          <w:i/>
          <w:color w:val="000000"/>
        </w:rPr>
      </w:pPr>
    </w:p>
    <w:p w:rsidR="0078438E" w:rsidRPr="00082C2D" w:rsidRDefault="0078438E" w:rsidP="0078438E">
      <w:pPr>
        <w:pStyle w:val="a8"/>
        <w:spacing w:line="276" w:lineRule="auto"/>
        <w:ind w:firstLine="426"/>
        <w:jc w:val="both"/>
        <w:rPr>
          <w:i/>
          <w:color w:val="000000"/>
        </w:rPr>
      </w:pPr>
    </w:p>
    <w:p w:rsidR="0078438E" w:rsidRPr="00082C2D" w:rsidRDefault="0078438E" w:rsidP="0078438E">
      <w:pPr>
        <w:pStyle w:val="a8"/>
        <w:spacing w:line="276" w:lineRule="auto"/>
        <w:ind w:firstLine="426"/>
        <w:jc w:val="both"/>
        <w:rPr>
          <w:i/>
          <w:color w:val="000000"/>
        </w:rPr>
      </w:pPr>
    </w:p>
    <w:p w:rsidR="0078438E" w:rsidRPr="00082C2D" w:rsidRDefault="0078438E" w:rsidP="0078438E">
      <w:pPr>
        <w:pStyle w:val="a8"/>
        <w:spacing w:line="276" w:lineRule="auto"/>
        <w:ind w:firstLine="426"/>
        <w:jc w:val="both"/>
        <w:rPr>
          <w:i/>
          <w:color w:val="000000"/>
        </w:rPr>
      </w:pPr>
    </w:p>
    <w:p w:rsidR="0078438E" w:rsidRDefault="0078438E" w:rsidP="0078438E">
      <w:pPr>
        <w:pStyle w:val="a8"/>
        <w:spacing w:line="276" w:lineRule="auto"/>
        <w:ind w:firstLine="426"/>
        <w:jc w:val="both"/>
        <w:rPr>
          <w:color w:val="000000"/>
        </w:rPr>
      </w:pPr>
    </w:p>
    <w:p w:rsidR="00DB2984" w:rsidRDefault="00DB2984" w:rsidP="00A92E4A">
      <w:pPr>
        <w:pStyle w:val="a8"/>
        <w:spacing w:line="276" w:lineRule="auto"/>
        <w:jc w:val="both"/>
        <w:rPr>
          <w:color w:val="000000"/>
        </w:rPr>
      </w:pPr>
    </w:p>
    <w:p w:rsidR="00DB2984" w:rsidRDefault="00DB2984" w:rsidP="00A92E4A">
      <w:pPr>
        <w:pStyle w:val="a8"/>
        <w:spacing w:line="276" w:lineRule="auto"/>
        <w:jc w:val="both"/>
        <w:rPr>
          <w:color w:val="000000"/>
        </w:rPr>
      </w:pPr>
    </w:p>
    <w:p w:rsidR="00A85367" w:rsidRDefault="00A85367" w:rsidP="00A92E4A">
      <w:pPr>
        <w:pStyle w:val="a8"/>
        <w:spacing w:line="276" w:lineRule="auto"/>
        <w:jc w:val="both"/>
        <w:rPr>
          <w:color w:val="000000"/>
        </w:rPr>
      </w:pPr>
    </w:p>
    <w:p w:rsidR="00A85367" w:rsidRDefault="00A85367" w:rsidP="00A92E4A">
      <w:pPr>
        <w:pStyle w:val="a8"/>
        <w:spacing w:line="276" w:lineRule="auto"/>
        <w:jc w:val="both"/>
        <w:rPr>
          <w:color w:val="000000"/>
        </w:rPr>
      </w:pPr>
    </w:p>
    <w:p w:rsidR="00A85367" w:rsidRDefault="00A85367" w:rsidP="00A92E4A">
      <w:pPr>
        <w:pStyle w:val="a8"/>
        <w:spacing w:line="276" w:lineRule="auto"/>
        <w:jc w:val="both"/>
        <w:rPr>
          <w:color w:val="000000"/>
        </w:rPr>
      </w:pPr>
    </w:p>
    <w:p w:rsidR="00A85367" w:rsidRDefault="00A85367" w:rsidP="00A92E4A">
      <w:pPr>
        <w:pStyle w:val="a8"/>
        <w:spacing w:line="276" w:lineRule="auto"/>
        <w:jc w:val="both"/>
        <w:rPr>
          <w:color w:val="000000"/>
        </w:rPr>
      </w:pPr>
    </w:p>
    <w:p w:rsidR="00A85367" w:rsidRDefault="00A85367" w:rsidP="00A92E4A">
      <w:pPr>
        <w:pStyle w:val="a8"/>
        <w:spacing w:line="276" w:lineRule="auto"/>
        <w:jc w:val="both"/>
        <w:rPr>
          <w:color w:val="000000"/>
        </w:rPr>
      </w:pPr>
    </w:p>
    <w:p w:rsidR="00A85367" w:rsidRDefault="00A85367" w:rsidP="00A92E4A">
      <w:pPr>
        <w:pStyle w:val="a8"/>
        <w:spacing w:line="276" w:lineRule="auto"/>
        <w:jc w:val="both"/>
        <w:rPr>
          <w:color w:val="000000"/>
        </w:rPr>
      </w:pPr>
    </w:p>
    <w:p w:rsidR="00A85367" w:rsidRDefault="00A85367" w:rsidP="00A92E4A">
      <w:pPr>
        <w:pStyle w:val="a8"/>
        <w:spacing w:line="276" w:lineRule="auto"/>
        <w:jc w:val="both"/>
        <w:rPr>
          <w:color w:val="000000"/>
        </w:rPr>
      </w:pPr>
    </w:p>
    <w:p w:rsidR="00A85367" w:rsidRDefault="00A85367" w:rsidP="00A92E4A">
      <w:pPr>
        <w:pStyle w:val="a8"/>
        <w:spacing w:line="276" w:lineRule="auto"/>
        <w:jc w:val="both"/>
        <w:rPr>
          <w:color w:val="000000"/>
        </w:rPr>
      </w:pPr>
    </w:p>
    <w:p w:rsidR="00DB2984" w:rsidRDefault="00DB2984" w:rsidP="00A92E4A">
      <w:pPr>
        <w:pStyle w:val="a8"/>
        <w:spacing w:line="276" w:lineRule="auto"/>
        <w:jc w:val="both"/>
        <w:rPr>
          <w:color w:val="000000"/>
        </w:rPr>
      </w:pPr>
    </w:p>
    <w:p w:rsidR="004464B6" w:rsidRPr="00A92E4A" w:rsidRDefault="004464B6" w:rsidP="0078438E">
      <w:pPr>
        <w:tabs>
          <w:tab w:val="left" w:pos="960"/>
        </w:tabs>
        <w:spacing w:line="276" w:lineRule="auto"/>
        <w:jc w:val="both"/>
      </w:pPr>
    </w:p>
    <w:p w:rsidR="004464B6" w:rsidRPr="00A92E4A" w:rsidRDefault="004464B6" w:rsidP="00A92E4A">
      <w:pPr>
        <w:keepNext/>
        <w:spacing w:line="276" w:lineRule="auto"/>
        <w:ind w:firstLine="709"/>
        <w:jc w:val="both"/>
      </w:pPr>
    </w:p>
    <w:p w:rsidR="005A459E" w:rsidRPr="00A92E4A" w:rsidRDefault="005A459E" w:rsidP="00A92E4A">
      <w:pPr>
        <w:spacing w:line="276" w:lineRule="auto"/>
        <w:ind w:firstLine="709"/>
        <w:jc w:val="both"/>
      </w:pPr>
    </w:p>
    <w:p w:rsidR="00482F5C" w:rsidRPr="00A92E4A" w:rsidRDefault="00482F5C" w:rsidP="00A92E4A">
      <w:pPr>
        <w:spacing w:line="276" w:lineRule="auto"/>
        <w:jc w:val="both"/>
      </w:pPr>
    </w:p>
    <w:sectPr w:rsidR="00482F5C" w:rsidRPr="00A92E4A" w:rsidSect="00C80E09">
      <w:footerReference w:type="default" r:id="rId19"/>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3971" w:rsidRDefault="00903971" w:rsidP="00190430">
      <w:r>
        <w:separator/>
      </w:r>
    </w:p>
  </w:endnote>
  <w:endnote w:type="continuationSeparator" w:id="0">
    <w:p w:rsidR="00903971" w:rsidRDefault="00903971" w:rsidP="00190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ndale Sans UI">
    <w:charset w:val="00"/>
    <w:family w:val="auto"/>
    <w:pitch w:val="variable"/>
  </w:font>
  <w:font w:name="№Е">
    <w:altName w:val="Times New Roman"/>
    <w:charset w:val="00"/>
    <w:family w:val="roman"/>
    <w:pitch w:val="variable"/>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mn-ea">
    <w:panose1 w:val="00000000000000000000"/>
    <w:charset w:val="00"/>
    <w:family w:val="roman"/>
    <w:notTrueType/>
    <w:pitch w:val="default"/>
  </w:font>
  <w:font w:name="NSimSun">
    <w:panose1 w:val="02010609030101010101"/>
    <w:charset w:val="86"/>
    <w:family w:val="modern"/>
    <w:pitch w:val="fixed"/>
    <w:sig w:usb0="00000003" w:usb1="288F0000" w:usb2="00000016" w:usb3="00000000" w:csb0="00040001" w:csb1="00000000"/>
  </w:font>
  <w:font w:name="SimSun">
    <w:altName w:val="宋体"/>
    <w:panose1 w:val="02010600030101010101"/>
    <w:charset w:val="86"/>
    <w:family w:val="auto"/>
    <w:notTrueType/>
    <w:pitch w:val="variable"/>
    <w:sig w:usb0="00000001" w:usb1="080E0000" w:usb2="00000010" w:usb3="00000000" w:csb0="00040000" w:csb1="00000000"/>
  </w:font>
  <w:font w:name="WenQuanYi Zen Hei">
    <w:charset w:val="80"/>
    <w:family w:val="auto"/>
    <w:pitch w:val="variable"/>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2971006"/>
      <w:docPartObj>
        <w:docPartGallery w:val="Page Numbers (Bottom of Page)"/>
        <w:docPartUnique/>
      </w:docPartObj>
    </w:sdtPr>
    <w:sdtEndPr/>
    <w:sdtContent>
      <w:p w:rsidR="00D80720" w:rsidRDefault="0076029A">
        <w:pPr>
          <w:pStyle w:val="af2"/>
        </w:pPr>
        <w:r>
          <w:rPr>
            <w:noProof/>
          </w:rPr>
          <w:pict>
            <v:rect id="Прямоугольник 1" o:spid="_x0000_s2049" style="position:absolute;margin-left:0;margin-top:0;width:44.55pt;height:15.1pt;rotation:180;flip:x;z-index:251659264;visibility:visible;mso-position-horizontal:center;mso-position-horizontal-relative:right-margin-area;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" filled="f" fillcolor="#c0504d" stroked="f" strokecolor="#5c83b4" strokeweight="2.25pt">
              <v:textbox inset=",0,,0">
                <w:txbxContent>
                  <w:p w:rsidR="00D80720" w:rsidRPr="00190430" w:rsidRDefault="00D80720">
                    <w:pPr>
                      <w:pBdr>
                        <w:top w:val="single" w:sz="4" w:space="1" w:color="7F7F7F" w:themeColor="background1" w:themeShade="7F"/>
                      </w:pBdr>
                      <w:jc w:val="center"/>
                      <w:rPr>
                        <w:sz w:val="22"/>
                        <w:szCs w:val="22"/>
                      </w:rPr>
                    </w:pPr>
                    <w:r w:rsidRPr="00190430">
                      <w:rPr>
                        <w:sz w:val="22"/>
                        <w:szCs w:val="22"/>
                      </w:rPr>
                      <w:fldChar w:fldCharType="begin"/>
                    </w:r>
                    <w:r w:rsidRPr="00190430">
                      <w:rPr>
                        <w:sz w:val="22"/>
                        <w:szCs w:val="22"/>
                      </w:rPr>
                      <w:instrText>PAGE   \* MERGEFORMAT</w:instrText>
                    </w:r>
                    <w:r w:rsidRPr="00190430">
                      <w:rPr>
                        <w:sz w:val="22"/>
                        <w:szCs w:val="22"/>
                      </w:rPr>
                      <w:fldChar w:fldCharType="separate"/>
                    </w:r>
                    <w:r w:rsidR="0076029A">
                      <w:rPr>
                        <w:noProof/>
                        <w:sz w:val="22"/>
                        <w:szCs w:val="22"/>
                      </w:rPr>
                      <w:t>20</w:t>
                    </w:r>
                    <w:r w:rsidRPr="00190430">
                      <w:rPr>
                        <w:sz w:val="22"/>
                        <w:szCs w:val="22"/>
                      </w:rPr>
                      <w:fldChar w:fldCharType="end"/>
                    </w:r>
                  </w:p>
                </w:txbxContent>
              </v:textbox>
              <w10:wrap anchorx="margin" anchory="margin"/>
            </v:rect>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3971" w:rsidRDefault="00903971" w:rsidP="00190430">
      <w:r>
        <w:separator/>
      </w:r>
    </w:p>
  </w:footnote>
  <w:footnote w:type="continuationSeparator" w:id="0">
    <w:p w:rsidR="00903971" w:rsidRDefault="00903971" w:rsidP="001904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61427F56"/>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2884009"/>
    <w:multiLevelType w:val="hybridMultilevel"/>
    <w:tmpl w:val="B8F4FF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2B58D0"/>
    <w:multiLevelType w:val="multilevel"/>
    <w:tmpl w:val="DF848710"/>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B6270EC"/>
    <w:multiLevelType w:val="hybridMultilevel"/>
    <w:tmpl w:val="B68461F2"/>
    <w:lvl w:ilvl="0" w:tplc="09ECFEB4">
      <w:start w:val="1"/>
      <w:numFmt w:val="bullet"/>
      <w:lvlText w:val="•"/>
      <w:lvlJc w:val="left"/>
      <w:pPr>
        <w:tabs>
          <w:tab w:val="num" w:pos="720"/>
        </w:tabs>
        <w:ind w:left="720" w:hanging="360"/>
      </w:pPr>
      <w:rPr>
        <w:rFonts w:ascii="Times New Roman" w:hAnsi="Times New Roman" w:cs="Times New Roman" w:hint="default"/>
      </w:rPr>
    </w:lvl>
    <w:lvl w:ilvl="1" w:tplc="F20C4592">
      <w:start w:val="1"/>
      <w:numFmt w:val="bullet"/>
      <w:lvlText w:val="•"/>
      <w:lvlJc w:val="left"/>
      <w:pPr>
        <w:tabs>
          <w:tab w:val="num" w:pos="1440"/>
        </w:tabs>
        <w:ind w:left="1440" w:hanging="360"/>
      </w:pPr>
      <w:rPr>
        <w:rFonts w:ascii="Times New Roman" w:hAnsi="Times New Roman" w:cs="Times New Roman" w:hint="default"/>
      </w:rPr>
    </w:lvl>
    <w:lvl w:ilvl="2" w:tplc="703E937A">
      <w:start w:val="1"/>
      <w:numFmt w:val="bullet"/>
      <w:lvlText w:val="•"/>
      <w:lvlJc w:val="left"/>
      <w:pPr>
        <w:tabs>
          <w:tab w:val="num" w:pos="2160"/>
        </w:tabs>
        <w:ind w:left="2160" w:hanging="360"/>
      </w:pPr>
      <w:rPr>
        <w:rFonts w:ascii="Times New Roman" w:hAnsi="Times New Roman" w:cs="Times New Roman" w:hint="default"/>
      </w:rPr>
    </w:lvl>
    <w:lvl w:ilvl="3" w:tplc="1976240A">
      <w:start w:val="1"/>
      <w:numFmt w:val="bullet"/>
      <w:lvlText w:val="•"/>
      <w:lvlJc w:val="left"/>
      <w:pPr>
        <w:tabs>
          <w:tab w:val="num" w:pos="2880"/>
        </w:tabs>
        <w:ind w:left="2880" w:hanging="360"/>
      </w:pPr>
      <w:rPr>
        <w:rFonts w:ascii="Times New Roman" w:hAnsi="Times New Roman" w:cs="Times New Roman" w:hint="default"/>
      </w:rPr>
    </w:lvl>
    <w:lvl w:ilvl="4" w:tplc="1B2EF6EA">
      <w:start w:val="1"/>
      <w:numFmt w:val="bullet"/>
      <w:lvlText w:val="•"/>
      <w:lvlJc w:val="left"/>
      <w:pPr>
        <w:tabs>
          <w:tab w:val="num" w:pos="3600"/>
        </w:tabs>
        <w:ind w:left="3600" w:hanging="360"/>
      </w:pPr>
      <w:rPr>
        <w:rFonts w:ascii="Times New Roman" w:hAnsi="Times New Roman" w:cs="Times New Roman" w:hint="default"/>
      </w:rPr>
    </w:lvl>
    <w:lvl w:ilvl="5" w:tplc="307EB688">
      <w:start w:val="1"/>
      <w:numFmt w:val="bullet"/>
      <w:lvlText w:val="•"/>
      <w:lvlJc w:val="left"/>
      <w:pPr>
        <w:tabs>
          <w:tab w:val="num" w:pos="4320"/>
        </w:tabs>
        <w:ind w:left="4320" w:hanging="360"/>
      </w:pPr>
      <w:rPr>
        <w:rFonts w:ascii="Times New Roman" w:hAnsi="Times New Roman" w:cs="Times New Roman" w:hint="default"/>
      </w:rPr>
    </w:lvl>
    <w:lvl w:ilvl="6" w:tplc="F542A3FC">
      <w:start w:val="1"/>
      <w:numFmt w:val="bullet"/>
      <w:lvlText w:val="•"/>
      <w:lvlJc w:val="left"/>
      <w:pPr>
        <w:tabs>
          <w:tab w:val="num" w:pos="5040"/>
        </w:tabs>
        <w:ind w:left="5040" w:hanging="360"/>
      </w:pPr>
      <w:rPr>
        <w:rFonts w:ascii="Times New Roman" w:hAnsi="Times New Roman" w:cs="Times New Roman" w:hint="default"/>
      </w:rPr>
    </w:lvl>
    <w:lvl w:ilvl="7" w:tplc="9352378E">
      <w:start w:val="1"/>
      <w:numFmt w:val="bullet"/>
      <w:lvlText w:val="•"/>
      <w:lvlJc w:val="left"/>
      <w:pPr>
        <w:tabs>
          <w:tab w:val="num" w:pos="5760"/>
        </w:tabs>
        <w:ind w:left="5760" w:hanging="360"/>
      </w:pPr>
      <w:rPr>
        <w:rFonts w:ascii="Times New Roman" w:hAnsi="Times New Roman" w:cs="Times New Roman" w:hint="default"/>
      </w:rPr>
    </w:lvl>
    <w:lvl w:ilvl="8" w:tplc="C3AADF0A">
      <w:start w:val="1"/>
      <w:numFmt w:val="bullet"/>
      <w:lvlText w:val="•"/>
      <w:lvlJc w:val="left"/>
      <w:pPr>
        <w:tabs>
          <w:tab w:val="num" w:pos="6480"/>
        </w:tabs>
        <w:ind w:left="6480" w:hanging="360"/>
      </w:pPr>
      <w:rPr>
        <w:rFonts w:ascii="Times New Roman" w:hAnsi="Times New Roman" w:cs="Times New Roman" w:hint="default"/>
      </w:rPr>
    </w:lvl>
  </w:abstractNum>
  <w:abstractNum w:abstractNumId="7" w15:restartNumberingAfterBreak="0">
    <w:nsid w:val="13490822"/>
    <w:multiLevelType w:val="hybridMultilevel"/>
    <w:tmpl w:val="69A2F6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D32884"/>
    <w:multiLevelType w:val="hybridMultilevel"/>
    <w:tmpl w:val="96AE23D2"/>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120DED"/>
    <w:multiLevelType w:val="hybridMultilevel"/>
    <w:tmpl w:val="17D47DE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21753F83"/>
    <w:multiLevelType w:val="hybridMultilevel"/>
    <w:tmpl w:val="9F203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924473"/>
    <w:multiLevelType w:val="hybridMultilevel"/>
    <w:tmpl w:val="7FB4BE3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288F3A9B"/>
    <w:multiLevelType w:val="hybridMultilevel"/>
    <w:tmpl w:val="D6C009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121E08"/>
    <w:multiLevelType w:val="hybridMultilevel"/>
    <w:tmpl w:val="927C33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EC1CFF"/>
    <w:multiLevelType w:val="hybridMultilevel"/>
    <w:tmpl w:val="AEF6A4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255101"/>
    <w:multiLevelType w:val="hybridMultilevel"/>
    <w:tmpl w:val="B03461DE"/>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6" w15:restartNumberingAfterBreak="0">
    <w:nsid w:val="32801C32"/>
    <w:multiLevelType w:val="hybridMultilevel"/>
    <w:tmpl w:val="A91AB598"/>
    <w:lvl w:ilvl="0" w:tplc="0419000D">
      <w:start w:val="1"/>
      <w:numFmt w:val="bullet"/>
      <w:lvlText w:val=""/>
      <w:lvlJc w:val="left"/>
      <w:pPr>
        <w:ind w:left="153" w:hanging="360"/>
      </w:pPr>
      <w:rPr>
        <w:rFonts w:ascii="Wingdings" w:hAnsi="Wingdings" w:hint="default"/>
      </w:rPr>
    </w:lvl>
    <w:lvl w:ilvl="1" w:tplc="04190003">
      <w:start w:val="1"/>
      <w:numFmt w:val="bullet"/>
      <w:lvlText w:val="o"/>
      <w:lvlJc w:val="left"/>
      <w:pPr>
        <w:ind w:left="873" w:hanging="360"/>
      </w:pPr>
      <w:rPr>
        <w:rFonts w:ascii="Courier New" w:hAnsi="Courier New" w:cs="Courier New" w:hint="default"/>
      </w:rPr>
    </w:lvl>
    <w:lvl w:ilvl="2" w:tplc="04190005">
      <w:start w:val="1"/>
      <w:numFmt w:val="bullet"/>
      <w:lvlText w:val=""/>
      <w:lvlJc w:val="left"/>
      <w:pPr>
        <w:ind w:left="1593" w:hanging="360"/>
      </w:pPr>
      <w:rPr>
        <w:rFonts w:ascii="Wingdings" w:hAnsi="Wingdings" w:hint="default"/>
      </w:rPr>
    </w:lvl>
    <w:lvl w:ilvl="3" w:tplc="04190001">
      <w:start w:val="1"/>
      <w:numFmt w:val="bullet"/>
      <w:lvlText w:val=""/>
      <w:lvlJc w:val="left"/>
      <w:pPr>
        <w:ind w:left="2313" w:hanging="360"/>
      </w:pPr>
      <w:rPr>
        <w:rFonts w:ascii="Symbol" w:hAnsi="Symbol" w:hint="default"/>
      </w:rPr>
    </w:lvl>
    <w:lvl w:ilvl="4" w:tplc="04190003">
      <w:start w:val="1"/>
      <w:numFmt w:val="bullet"/>
      <w:lvlText w:val="o"/>
      <w:lvlJc w:val="left"/>
      <w:pPr>
        <w:ind w:left="3033" w:hanging="360"/>
      </w:pPr>
      <w:rPr>
        <w:rFonts w:ascii="Courier New" w:hAnsi="Courier New" w:cs="Courier New" w:hint="default"/>
      </w:rPr>
    </w:lvl>
    <w:lvl w:ilvl="5" w:tplc="04190005">
      <w:start w:val="1"/>
      <w:numFmt w:val="bullet"/>
      <w:lvlText w:val=""/>
      <w:lvlJc w:val="left"/>
      <w:pPr>
        <w:ind w:left="3753" w:hanging="360"/>
      </w:pPr>
      <w:rPr>
        <w:rFonts w:ascii="Wingdings" w:hAnsi="Wingdings" w:hint="default"/>
      </w:rPr>
    </w:lvl>
    <w:lvl w:ilvl="6" w:tplc="04190001">
      <w:start w:val="1"/>
      <w:numFmt w:val="bullet"/>
      <w:lvlText w:val=""/>
      <w:lvlJc w:val="left"/>
      <w:pPr>
        <w:ind w:left="4473" w:hanging="360"/>
      </w:pPr>
      <w:rPr>
        <w:rFonts w:ascii="Symbol" w:hAnsi="Symbol" w:hint="default"/>
      </w:rPr>
    </w:lvl>
    <w:lvl w:ilvl="7" w:tplc="04190003">
      <w:start w:val="1"/>
      <w:numFmt w:val="bullet"/>
      <w:lvlText w:val="o"/>
      <w:lvlJc w:val="left"/>
      <w:pPr>
        <w:ind w:left="5193" w:hanging="360"/>
      </w:pPr>
      <w:rPr>
        <w:rFonts w:ascii="Courier New" w:hAnsi="Courier New" w:cs="Courier New" w:hint="default"/>
      </w:rPr>
    </w:lvl>
    <w:lvl w:ilvl="8" w:tplc="04190005">
      <w:start w:val="1"/>
      <w:numFmt w:val="bullet"/>
      <w:lvlText w:val=""/>
      <w:lvlJc w:val="left"/>
      <w:pPr>
        <w:ind w:left="5913" w:hanging="360"/>
      </w:pPr>
      <w:rPr>
        <w:rFonts w:ascii="Wingdings" w:hAnsi="Wingdings" w:hint="default"/>
      </w:rPr>
    </w:lvl>
  </w:abstractNum>
  <w:abstractNum w:abstractNumId="17" w15:restartNumberingAfterBreak="0">
    <w:nsid w:val="35A94468"/>
    <w:multiLevelType w:val="multilevel"/>
    <w:tmpl w:val="1AA48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FB0C40"/>
    <w:multiLevelType w:val="hybridMultilevel"/>
    <w:tmpl w:val="34947B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422C0F"/>
    <w:multiLevelType w:val="hybridMultilevel"/>
    <w:tmpl w:val="E9EA5D0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F490293"/>
    <w:multiLevelType w:val="hybridMultilevel"/>
    <w:tmpl w:val="9260E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8E56DE"/>
    <w:multiLevelType w:val="hybridMultilevel"/>
    <w:tmpl w:val="4AE0D080"/>
    <w:lvl w:ilvl="0" w:tplc="97646BCE">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2880D2F"/>
    <w:multiLevelType w:val="hybridMultilevel"/>
    <w:tmpl w:val="F7EEE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39A2690"/>
    <w:multiLevelType w:val="hybridMultilevel"/>
    <w:tmpl w:val="ED5228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3E156DA"/>
    <w:multiLevelType w:val="hybridMultilevel"/>
    <w:tmpl w:val="3DD22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4B1EEF"/>
    <w:multiLevelType w:val="hybridMultilevel"/>
    <w:tmpl w:val="FBF0A806"/>
    <w:lvl w:ilvl="0" w:tplc="0419000F">
      <w:start w:val="1"/>
      <w:numFmt w:val="decimal"/>
      <w:lvlText w:val="%1."/>
      <w:lvlJc w:val="left"/>
      <w:pPr>
        <w:tabs>
          <w:tab w:val="num" w:pos="0"/>
        </w:tabs>
        <w:ind w:left="0" w:firstLine="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490B3F"/>
    <w:multiLevelType w:val="hybridMultilevel"/>
    <w:tmpl w:val="354E6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FA4FA8"/>
    <w:multiLevelType w:val="hybridMultilevel"/>
    <w:tmpl w:val="369C6F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1C3C8C"/>
    <w:multiLevelType w:val="multilevel"/>
    <w:tmpl w:val="1E309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39A0F4D"/>
    <w:multiLevelType w:val="hybridMultilevel"/>
    <w:tmpl w:val="5754BD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3A17E88"/>
    <w:multiLevelType w:val="hybridMultilevel"/>
    <w:tmpl w:val="D18A3D26"/>
    <w:lvl w:ilvl="0" w:tplc="23FE2484">
      <w:start w:val="1"/>
      <w:numFmt w:val="bullet"/>
      <w:lvlText w:val="•"/>
      <w:lvlJc w:val="left"/>
      <w:pPr>
        <w:tabs>
          <w:tab w:val="num" w:pos="720"/>
        </w:tabs>
        <w:ind w:left="720" w:hanging="360"/>
      </w:pPr>
      <w:rPr>
        <w:rFonts w:ascii="Times New Roman" w:hAnsi="Times New Roman" w:cs="Times New Roman" w:hint="default"/>
      </w:rPr>
    </w:lvl>
    <w:lvl w:ilvl="1" w:tplc="254C198C">
      <w:start w:val="1"/>
      <w:numFmt w:val="bullet"/>
      <w:lvlText w:val="•"/>
      <w:lvlJc w:val="left"/>
      <w:pPr>
        <w:tabs>
          <w:tab w:val="num" w:pos="1440"/>
        </w:tabs>
        <w:ind w:left="1440" w:hanging="360"/>
      </w:pPr>
      <w:rPr>
        <w:rFonts w:ascii="Times New Roman" w:hAnsi="Times New Roman" w:cs="Times New Roman" w:hint="default"/>
      </w:rPr>
    </w:lvl>
    <w:lvl w:ilvl="2" w:tplc="94CA9994">
      <w:start w:val="1"/>
      <w:numFmt w:val="bullet"/>
      <w:lvlText w:val="•"/>
      <w:lvlJc w:val="left"/>
      <w:pPr>
        <w:tabs>
          <w:tab w:val="num" w:pos="2160"/>
        </w:tabs>
        <w:ind w:left="2160" w:hanging="360"/>
      </w:pPr>
      <w:rPr>
        <w:rFonts w:ascii="Times New Roman" w:hAnsi="Times New Roman" w:cs="Times New Roman" w:hint="default"/>
      </w:rPr>
    </w:lvl>
    <w:lvl w:ilvl="3" w:tplc="3F5290EA">
      <w:start w:val="1"/>
      <w:numFmt w:val="bullet"/>
      <w:lvlText w:val="•"/>
      <w:lvlJc w:val="left"/>
      <w:pPr>
        <w:tabs>
          <w:tab w:val="num" w:pos="2880"/>
        </w:tabs>
        <w:ind w:left="2880" w:hanging="360"/>
      </w:pPr>
      <w:rPr>
        <w:rFonts w:ascii="Times New Roman" w:hAnsi="Times New Roman" w:cs="Times New Roman" w:hint="default"/>
      </w:rPr>
    </w:lvl>
    <w:lvl w:ilvl="4" w:tplc="DE32DAC8">
      <w:start w:val="1"/>
      <w:numFmt w:val="bullet"/>
      <w:lvlText w:val="•"/>
      <w:lvlJc w:val="left"/>
      <w:pPr>
        <w:tabs>
          <w:tab w:val="num" w:pos="3600"/>
        </w:tabs>
        <w:ind w:left="3600" w:hanging="360"/>
      </w:pPr>
      <w:rPr>
        <w:rFonts w:ascii="Times New Roman" w:hAnsi="Times New Roman" w:cs="Times New Roman" w:hint="default"/>
      </w:rPr>
    </w:lvl>
    <w:lvl w:ilvl="5" w:tplc="AEA6BE8C">
      <w:start w:val="1"/>
      <w:numFmt w:val="bullet"/>
      <w:lvlText w:val="•"/>
      <w:lvlJc w:val="left"/>
      <w:pPr>
        <w:tabs>
          <w:tab w:val="num" w:pos="4320"/>
        </w:tabs>
        <w:ind w:left="4320" w:hanging="360"/>
      </w:pPr>
      <w:rPr>
        <w:rFonts w:ascii="Times New Roman" w:hAnsi="Times New Roman" w:cs="Times New Roman" w:hint="default"/>
      </w:rPr>
    </w:lvl>
    <w:lvl w:ilvl="6" w:tplc="B366E7BA">
      <w:start w:val="1"/>
      <w:numFmt w:val="bullet"/>
      <w:lvlText w:val="•"/>
      <w:lvlJc w:val="left"/>
      <w:pPr>
        <w:tabs>
          <w:tab w:val="num" w:pos="5040"/>
        </w:tabs>
        <w:ind w:left="5040" w:hanging="360"/>
      </w:pPr>
      <w:rPr>
        <w:rFonts w:ascii="Times New Roman" w:hAnsi="Times New Roman" w:cs="Times New Roman" w:hint="default"/>
      </w:rPr>
    </w:lvl>
    <w:lvl w:ilvl="7" w:tplc="7E725108">
      <w:start w:val="1"/>
      <w:numFmt w:val="bullet"/>
      <w:lvlText w:val="•"/>
      <w:lvlJc w:val="left"/>
      <w:pPr>
        <w:tabs>
          <w:tab w:val="num" w:pos="5760"/>
        </w:tabs>
        <w:ind w:left="5760" w:hanging="360"/>
      </w:pPr>
      <w:rPr>
        <w:rFonts w:ascii="Times New Roman" w:hAnsi="Times New Roman" w:cs="Times New Roman" w:hint="default"/>
      </w:rPr>
    </w:lvl>
    <w:lvl w:ilvl="8" w:tplc="2390D024">
      <w:start w:val="1"/>
      <w:numFmt w:val="bullet"/>
      <w:lvlText w:val="•"/>
      <w:lvlJc w:val="left"/>
      <w:pPr>
        <w:tabs>
          <w:tab w:val="num" w:pos="6480"/>
        </w:tabs>
        <w:ind w:left="6480" w:hanging="360"/>
      </w:pPr>
      <w:rPr>
        <w:rFonts w:ascii="Times New Roman" w:hAnsi="Times New Roman" w:cs="Times New Roman" w:hint="default"/>
      </w:rPr>
    </w:lvl>
  </w:abstractNum>
  <w:abstractNum w:abstractNumId="31" w15:restartNumberingAfterBreak="0">
    <w:nsid w:val="55B37B86"/>
    <w:multiLevelType w:val="hybridMultilevel"/>
    <w:tmpl w:val="34FE5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A9629E"/>
    <w:multiLevelType w:val="hybridMultilevel"/>
    <w:tmpl w:val="450EA374"/>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2C7C9D"/>
    <w:multiLevelType w:val="hybridMultilevel"/>
    <w:tmpl w:val="98C65A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ED614A7"/>
    <w:multiLevelType w:val="hybridMultilevel"/>
    <w:tmpl w:val="0C381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36E4A15"/>
    <w:multiLevelType w:val="multilevel"/>
    <w:tmpl w:val="8EFE1B34"/>
    <w:lvl w:ilvl="0">
      <w:start w:val="1"/>
      <w:numFmt w:val="decimal"/>
      <w:lvlText w:val="%1."/>
      <w:lvlJc w:val="left"/>
      <w:pPr>
        <w:tabs>
          <w:tab w:val="num" w:pos="1500"/>
        </w:tabs>
        <w:ind w:left="1500" w:hanging="420"/>
      </w:pPr>
      <w:rPr>
        <w:i w:val="0"/>
        <w:color w:val="auto"/>
      </w:rPr>
    </w:lvl>
    <w:lvl w:ilvl="1">
      <w:start w:val="1"/>
      <w:numFmt w:val="decimal"/>
      <w:lvlText w:val="%1.%2."/>
      <w:lvlJc w:val="left"/>
      <w:pPr>
        <w:tabs>
          <w:tab w:val="num" w:pos="1800"/>
        </w:tabs>
        <w:ind w:left="1800" w:hanging="720"/>
      </w:pPr>
      <w:rPr>
        <w:color w:val="auto"/>
      </w:rPr>
    </w:lvl>
    <w:lvl w:ilvl="2">
      <w:start w:val="1"/>
      <w:numFmt w:val="decimal"/>
      <w:lvlText w:val="%1.%2.%3."/>
      <w:lvlJc w:val="left"/>
      <w:pPr>
        <w:tabs>
          <w:tab w:val="num" w:pos="1800"/>
        </w:tabs>
        <w:ind w:left="1800" w:hanging="720"/>
      </w:pPr>
      <w:rPr>
        <w:color w:val="auto"/>
      </w:rPr>
    </w:lvl>
    <w:lvl w:ilvl="3">
      <w:start w:val="1"/>
      <w:numFmt w:val="decimal"/>
      <w:lvlText w:val="%1.%2.%3.%4."/>
      <w:lvlJc w:val="left"/>
      <w:pPr>
        <w:tabs>
          <w:tab w:val="num" w:pos="2160"/>
        </w:tabs>
        <w:ind w:left="2160" w:hanging="1080"/>
      </w:pPr>
      <w:rPr>
        <w:color w:val="auto"/>
      </w:rPr>
    </w:lvl>
    <w:lvl w:ilvl="4">
      <w:start w:val="1"/>
      <w:numFmt w:val="decimal"/>
      <w:lvlText w:val="%1.%2.%3.%4.%5."/>
      <w:lvlJc w:val="left"/>
      <w:pPr>
        <w:tabs>
          <w:tab w:val="num" w:pos="2160"/>
        </w:tabs>
        <w:ind w:left="2160" w:hanging="1080"/>
      </w:pPr>
      <w:rPr>
        <w:color w:val="auto"/>
      </w:rPr>
    </w:lvl>
    <w:lvl w:ilvl="5">
      <w:start w:val="1"/>
      <w:numFmt w:val="decimal"/>
      <w:lvlText w:val="%1.%2.%3.%4.%5.%6."/>
      <w:lvlJc w:val="left"/>
      <w:pPr>
        <w:tabs>
          <w:tab w:val="num" w:pos="2520"/>
        </w:tabs>
        <w:ind w:left="2520" w:hanging="1440"/>
      </w:pPr>
      <w:rPr>
        <w:color w:val="auto"/>
      </w:rPr>
    </w:lvl>
    <w:lvl w:ilvl="6">
      <w:start w:val="1"/>
      <w:numFmt w:val="decimal"/>
      <w:lvlText w:val="%1.%2.%3.%4.%5.%6.%7."/>
      <w:lvlJc w:val="left"/>
      <w:pPr>
        <w:tabs>
          <w:tab w:val="num" w:pos="2880"/>
        </w:tabs>
        <w:ind w:left="2880" w:hanging="1800"/>
      </w:pPr>
      <w:rPr>
        <w:color w:val="auto"/>
      </w:rPr>
    </w:lvl>
    <w:lvl w:ilvl="7">
      <w:start w:val="1"/>
      <w:numFmt w:val="decimal"/>
      <w:lvlText w:val="%1.%2.%3.%4.%5.%6.%7.%8."/>
      <w:lvlJc w:val="left"/>
      <w:pPr>
        <w:tabs>
          <w:tab w:val="num" w:pos="2880"/>
        </w:tabs>
        <w:ind w:left="2880" w:hanging="1800"/>
      </w:pPr>
      <w:rPr>
        <w:color w:val="auto"/>
      </w:rPr>
    </w:lvl>
    <w:lvl w:ilvl="8">
      <w:start w:val="1"/>
      <w:numFmt w:val="decimal"/>
      <w:lvlText w:val="%1.%2.%3.%4.%5.%6.%7.%8.%9."/>
      <w:lvlJc w:val="left"/>
      <w:pPr>
        <w:tabs>
          <w:tab w:val="num" w:pos="3240"/>
        </w:tabs>
        <w:ind w:left="3240" w:hanging="2160"/>
      </w:pPr>
      <w:rPr>
        <w:color w:val="auto"/>
      </w:rPr>
    </w:lvl>
  </w:abstractNum>
  <w:abstractNum w:abstractNumId="36" w15:restartNumberingAfterBreak="0">
    <w:nsid w:val="6DD2581A"/>
    <w:multiLevelType w:val="hybridMultilevel"/>
    <w:tmpl w:val="4D669B5A"/>
    <w:lvl w:ilvl="0" w:tplc="4ACE2DD4">
      <w:start w:val="1"/>
      <w:numFmt w:val="bullet"/>
      <w:lvlText w:val=""/>
      <w:lvlJc w:val="left"/>
      <w:pPr>
        <w:tabs>
          <w:tab w:val="num" w:pos="0"/>
        </w:tabs>
        <w:ind w:left="0" w:firstLine="0"/>
      </w:pPr>
      <w:rPr>
        <w:rFonts w:ascii="Wingdings 2" w:hAnsi="Wingdings 2"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AE62A5"/>
    <w:multiLevelType w:val="hybridMultilevel"/>
    <w:tmpl w:val="888261AA"/>
    <w:lvl w:ilvl="0" w:tplc="9DFC3AFA">
      <w:start w:val="1"/>
      <w:numFmt w:val="bullet"/>
      <w:lvlText w:val=""/>
      <w:lvlJc w:val="left"/>
      <w:pPr>
        <w:tabs>
          <w:tab w:val="num" w:pos="793"/>
        </w:tabs>
        <w:ind w:left="0" w:firstLine="680"/>
      </w:pPr>
      <w:rPr>
        <w:rFonts w:ascii="Wingdings 2" w:hAnsi="Wingdings 2"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1E6ABE"/>
    <w:multiLevelType w:val="hybridMultilevel"/>
    <w:tmpl w:val="78E8FD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78DF6193"/>
    <w:multiLevelType w:val="hybridMultilevel"/>
    <w:tmpl w:val="A66027C4"/>
    <w:lvl w:ilvl="0" w:tplc="D534B57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C326F9"/>
    <w:multiLevelType w:val="hybridMultilevel"/>
    <w:tmpl w:val="96A49A94"/>
    <w:lvl w:ilvl="0" w:tplc="5302F9BE">
      <w:start w:val="1"/>
      <w:numFmt w:val="decimal"/>
      <w:lvlText w:val="%1."/>
      <w:lvlJc w:val="left"/>
      <w:pPr>
        <w:ind w:left="360"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15"/>
  </w:num>
  <w:num w:numId="2">
    <w:abstractNumId w:val="8"/>
  </w:num>
  <w:num w:numId="3">
    <w:abstractNumId w:val="34"/>
  </w:num>
  <w:num w:numId="4">
    <w:abstractNumId w:val="22"/>
  </w:num>
  <w:num w:numId="5">
    <w:abstractNumId w:val="31"/>
  </w:num>
  <w:num w:numId="6">
    <w:abstractNumId w:val="7"/>
  </w:num>
  <w:num w:numId="7">
    <w:abstractNumId w:val="36"/>
  </w:num>
  <w:num w:numId="8">
    <w:abstractNumId w:val="29"/>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6"/>
  </w:num>
  <w:num w:numId="12">
    <w:abstractNumId w:val="30"/>
  </w:num>
  <w:num w:numId="13">
    <w:abstractNumId w:val="13"/>
  </w:num>
  <w:num w:numId="14">
    <w:abstractNumId w:val="26"/>
  </w:num>
  <w:num w:numId="15">
    <w:abstractNumId w:val="11"/>
  </w:num>
  <w:num w:numId="16">
    <w:abstractNumId w:val="9"/>
  </w:num>
  <w:num w:numId="17">
    <w:abstractNumId w:val="14"/>
  </w:num>
  <w:num w:numId="18">
    <w:abstractNumId w:val="12"/>
  </w:num>
  <w:num w:numId="19">
    <w:abstractNumId w:val="24"/>
  </w:num>
  <w:num w:numId="20">
    <w:abstractNumId w:val="32"/>
  </w:num>
  <w:num w:numId="21">
    <w:abstractNumId w:val="19"/>
  </w:num>
  <w:num w:numId="22">
    <w:abstractNumId w:val="16"/>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5"/>
  </w:num>
  <w:num w:numId="27">
    <w:abstractNumId w:val="37"/>
  </w:num>
  <w:num w:numId="28">
    <w:abstractNumId w:val="10"/>
  </w:num>
  <w:num w:numId="29">
    <w:abstractNumId w:val="17"/>
  </w:num>
  <w:num w:numId="30">
    <w:abstractNumId w:val="28"/>
  </w:num>
  <w:num w:numId="31">
    <w:abstractNumId w:val="40"/>
  </w:num>
  <w:num w:numId="32">
    <w:abstractNumId w:val="39"/>
  </w:num>
  <w:num w:numId="33">
    <w:abstractNumId w:val="4"/>
  </w:num>
  <w:num w:numId="34">
    <w:abstractNumId w:val="27"/>
  </w:num>
  <w:num w:numId="35">
    <w:abstractNumId w:val="18"/>
  </w:num>
  <w:num w:numId="36">
    <w:abstractNumId w:val="38"/>
  </w:num>
  <w:num w:numId="37">
    <w:abstractNumId w:val="35"/>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035DB"/>
    <w:rsid w:val="00002428"/>
    <w:rsid w:val="00003D5C"/>
    <w:rsid w:val="00010F68"/>
    <w:rsid w:val="00011BF8"/>
    <w:rsid w:val="0001617B"/>
    <w:rsid w:val="00025B88"/>
    <w:rsid w:val="000265CC"/>
    <w:rsid w:val="00032126"/>
    <w:rsid w:val="00052EC0"/>
    <w:rsid w:val="000561B2"/>
    <w:rsid w:val="00070BAB"/>
    <w:rsid w:val="00072A6F"/>
    <w:rsid w:val="00075C2C"/>
    <w:rsid w:val="00075DE8"/>
    <w:rsid w:val="00076AC3"/>
    <w:rsid w:val="00080D4A"/>
    <w:rsid w:val="00082C2D"/>
    <w:rsid w:val="000847BA"/>
    <w:rsid w:val="00085C98"/>
    <w:rsid w:val="0009365A"/>
    <w:rsid w:val="000954AA"/>
    <w:rsid w:val="000A1ECF"/>
    <w:rsid w:val="000A3DF8"/>
    <w:rsid w:val="000B7B2B"/>
    <w:rsid w:val="000C2866"/>
    <w:rsid w:val="000C2F7C"/>
    <w:rsid w:val="000D2931"/>
    <w:rsid w:val="000D4D7B"/>
    <w:rsid w:val="000D6846"/>
    <w:rsid w:val="000F2E3D"/>
    <w:rsid w:val="000F6080"/>
    <w:rsid w:val="00100B2A"/>
    <w:rsid w:val="00100D66"/>
    <w:rsid w:val="00102CC5"/>
    <w:rsid w:val="0010354E"/>
    <w:rsid w:val="00104450"/>
    <w:rsid w:val="00113F41"/>
    <w:rsid w:val="00127F99"/>
    <w:rsid w:val="00131565"/>
    <w:rsid w:val="00135D25"/>
    <w:rsid w:val="00141F07"/>
    <w:rsid w:val="00154773"/>
    <w:rsid w:val="00157773"/>
    <w:rsid w:val="00157B89"/>
    <w:rsid w:val="00163A3C"/>
    <w:rsid w:val="0016585C"/>
    <w:rsid w:val="00175C1B"/>
    <w:rsid w:val="00180F2A"/>
    <w:rsid w:val="001847CD"/>
    <w:rsid w:val="00185834"/>
    <w:rsid w:val="00190430"/>
    <w:rsid w:val="001A34B2"/>
    <w:rsid w:val="001B1E44"/>
    <w:rsid w:val="001C162D"/>
    <w:rsid w:val="001C26B1"/>
    <w:rsid w:val="001D17EC"/>
    <w:rsid w:val="001D7153"/>
    <w:rsid w:val="001E60D6"/>
    <w:rsid w:val="001F029E"/>
    <w:rsid w:val="00201BF9"/>
    <w:rsid w:val="0020366F"/>
    <w:rsid w:val="00231103"/>
    <w:rsid w:val="00237E04"/>
    <w:rsid w:val="002534A6"/>
    <w:rsid w:val="00261929"/>
    <w:rsid w:val="00261C5D"/>
    <w:rsid w:val="00265A1D"/>
    <w:rsid w:val="00267E59"/>
    <w:rsid w:val="00272EC2"/>
    <w:rsid w:val="00277D2F"/>
    <w:rsid w:val="00286AA7"/>
    <w:rsid w:val="002903E5"/>
    <w:rsid w:val="002979F5"/>
    <w:rsid w:val="002A0A2C"/>
    <w:rsid w:val="002B4F28"/>
    <w:rsid w:val="002B7B4D"/>
    <w:rsid w:val="002C2758"/>
    <w:rsid w:val="002C31F7"/>
    <w:rsid w:val="002D3E2C"/>
    <w:rsid w:val="002D5DC1"/>
    <w:rsid w:val="002D7637"/>
    <w:rsid w:val="002E7C17"/>
    <w:rsid w:val="002F1187"/>
    <w:rsid w:val="002F68C1"/>
    <w:rsid w:val="0031326E"/>
    <w:rsid w:val="003255B2"/>
    <w:rsid w:val="00331BEF"/>
    <w:rsid w:val="00331E14"/>
    <w:rsid w:val="00332212"/>
    <w:rsid w:val="003433BF"/>
    <w:rsid w:val="00343917"/>
    <w:rsid w:val="00344A7F"/>
    <w:rsid w:val="00345E8E"/>
    <w:rsid w:val="00351C94"/>
    <w:rsid w:val="00352581"/>
    <w:rsid w:val="00361AB3"/>
    <w:rsid w:val="003667D9"/>
    <w:rsid w:val="003746C9"/>
    <w:rsid w:val="00375ED7"/>
    <w:rsid w:val="003815FC"/>
    <w:rsid w:val="003851F8"/>
    <w:rsid w:val="0038716C"/>
    <w:rsid w:val="00391B70"/>
    <w:rsid w:val="00394171"/>
    <w:rsid w:val="00394806"/>
    <w:rsid w:val="00396108"/>
    <w:rsid w:val="003B3304"/>
    <w:rsid w:val="003C1978"/>
    <w:rsid w:val="003D0AF7"/>
    <w:rsid w:val="003D592D"/>
    <w:rsid w:val="003E135C"/>
    <w:rsid w:val="003E50FF"/>
    <w:rsid w:val="003F06A0"/>
    <w:rsid w:val="003F3A1F"/>
    <w:rsid w:val="003F4934"/>
    <w:rsid w:val="00400A55"/>
    <w:rsid w:val="0040129F"/>
    <w:rsid w:val="00403980"/>
    <w:rsid w:val="00405897"/>
    <w:rsid w:val="00411629"/>
    <w:rsid w:val="00411EB4"/>
    <w:rsid w:val="00414242"/>
    <w:rsid w:val="004314B6"/>
    <w:rsid w:val="00442264"/>
    <w:rsid w:val="00442608"/>
    <w:rsid w:val="004464B6"/>
    <w:rsid w:val="00456F5F"/>
    <w:rsid w:val="00460A9E"/>
    <w:rsid w:val="00462505"/>
    <w:rsid w:val="00463B34"/>
    <w:rsid w:val="00471571"/>
    <w:rsid w:val="00473766"/>
    <w:rsid w:val="004813D6"/>
    <w:rsid w:val="00482F5C"/>
    <w:rsid w:val="0048421A"/>
    <w:rsid w:val="00486622"/>
    <w:rsid w:val="004949A3"/>
    <w:rsid w:val="004B3C70"/>
    <w:rsid w:val="004B3F28"/>
    <w:rsid w:val="004B6145"/>
    <w:rsid w:val="004B6FC1"/>
    <w:rsid w:val="004B7183"/>
    <w:rsid w:val="004C1BF3"/>
    <w:rsid w:val="004C3F5B"/>
    <w:rsid w:val="004C4DAC"/>
    <w:rsid w:val="004C4EBD"/>
    <w:rsid w:val="004C6B6D"/>
    <w:rsid w:val="004C7D6D"/>
    <w:rsid w:val="004D5BFF"/>
    <w:rsid w:val="004E1038"/>
    <w:rsid w:val="004E597F"/>
    <w:rsid w:val="004E5C04"/>
    <w:rsid w:val="004E7BAE"/>
    <w:rsid w:val="004F0731"/>
    <w:rsid w:val="004F46C0"/>
    <w:rsid w:val="004F69D7"/>
    <w:rsid w:val="00500401"/>
    <w:rsid w:val="00507BFF"/>
    <w:rsid w:val="00510246"/>
    <w:rsid w:val="0051489A"/>
    <w:rsid w:val="00517342"/>
    <w:rsid w:val="00520094"/>
    <w:rsid w:val="00525231"/>
    <w:rsid w:val="005377A3"/>
    <w:rsid w:val="005457BB"/>
    <w:rsid w:val="00552317"/>
    <w:rsid w:val="005558BC"/>
    <w:rsid w:val="00556815"/>
    <w:rsid w:val="005621E3"/>
    <w:rsid w:val="0056505C"/>
    <w:rsid w:val="005727FE"/>
    <w:rsid w:val="0058685A"/>
    <w:rsid w:val="005914CD"/>
    <w:rsid w:val="005A459E"/>
    <w:rsid w:val="005A5E41"/>
    <w:rsid w:val="005A7566"/>
    <w:rsid w:val="005B3F57"/>
    <w:rsid w:val="005B5318"/>
    <w:rsid w:val="005B53C5"/>
    <w:rsid w:val="005C225F"/>
    <w:rsid w:val="005C4FC5"/>
    <w:rsid w:val="005D4811"/>
    <w:rsid w:val="005D4954"/>
    <w:rsid w:val="005D6046"/>
    <w:rsid w:val="005E5BCE"/>
    <w:rsid w:val="005F5835"/>
    <w:rsid w:val="005F6527"/>
    <w:rsid w:val="005F7B45"/>
    <w:rsid w:val="00614C9A"/>
    <w:rsid w:val="00622B79"/>
    <w:rsid w:val="00631C0F"/>
    <w:rsid w:val="00637596"/>
    <w:rsid w:val="006532A6"/>
    <w:rsid w:val="00676A2F"/>
    <w:rsid w:val="006A426B"/>
    <w:rsid w:val="006B0551"/>
    <w:rsid w:val="006B2D68"/>
    <w:rsid w:val="006B585A"/>
    <w:rsid w:val="006D0258"/>
    <w:rsid w:val="006D2B07"/>
    <w:rsid w:val="006E48CB"/>
    <w:rsid w:val="006F760E"/>
    <w:rsid w:val="00707742"/>
    <w:rsid w:val="007113F6"/>
    <w:rsid w:val="007156E0"/>
    <w:rsid w:val="00727C91"/>
    <w:rsid w:val="00727E22"/>
    <w:rsid w:val="00730E07"/>
    <w:rsid w:val="007315CA"/>
    <w:rsid w:val="00733E95"/>
    <w:rsid w:val="0075068A"/>
    <w:rsid w:val="0076029A"/>
    <w:rsid w:val="00763A88"/>
    <w:rsid w:val="0076470D"/>
    <w:rsid w:val="00764861"/>
    <w:rsid w:val="00777C50"/>
    <w:rsid w:val="0078438E"/>
    <w:rsid w:val="00784423"/>
    <w:rsid w:val="00785821"/>
    <w:rsid w:val="00793060"/>
    <w:rsid w:val="007A1A27"/>
    <w:rsid w:val="007A4C7A"/>
    <w:rsid w:val="007A62D1"/>
    <w:rsid w:val="007B6585"/>
    <w:rsid w:val="007C2127"/>
    <w:rsid w:val="007D348F"/>
    <w:rsid w:val="007D3A6E"/>
    <w:rsid w:val="007D551B"/>
    <w:rsid w:val="007D6463"/>
    <w:rsid w:val="007D799A"/>
    <w:rsid w:val="007F58CC"/>
    <w:rsid w:val="007F7BBE"/>
    <w:rsid w:val="00801396"/>
    <w:rsid w:val="00806B2F"/>
    <w:rsid w:val="008117F3"/>
    <w:rsid w:val="0082581D"/>
    <w:rsid w:val="0083115C"/>
    <w:rsid w:val="0083435B"/>
    <w:rsid w:val="008344FD"/>
    <w:rsid w:val="008505EA"/>
    <w:rsid w:val="00850E46"/>
    <w:rsid w:val="00851E61"/>
    <w:rsid w:val="0086454E"/>
    <w:rsid w:val="0087147A"/>
    <w:rsid w:val="008829A7"/>
    <w:rsid w:val="008830E0"/>
    <w:rsid w:val="00895C18"/>
    <w:rsid w:val="008A58C5"/>
    <w:rsid w:val="008A6EA2"/>
    <w:rsid w:val="008B1176"/>
    <w:rsid w:val="008B1C80"/>
    <w:rsid w:val="008B4C01"/>
    <w:rsid w:val="008B4D48"/>
    <w:rsid w:val="008B5664"/>
    <w:rsid w:val="008C2B3E"/>
    <w:rsid w:val="008C3F84"/>
    <w:rsid w:val="008C517A"/>
    <w:rsid w:val="008E089E"/>
    <w:rsid w:val="008E38DF"/>
    <w:rsid w:val="008E5B55"/>
    <w:rsid w:val="008F1F88"/>
    <w:rsid w:val="008F5056"/>
    <w:rsid w:val="00900A82"/>
    <w:rsid w:val="00903971"/>
    <w:rsid w:val="009074F8"/>
    <w:rsid w:val="00914634"/>
    <w:rsid w:val="009170DE"/>
    <w:rsid w:val="0092036B"/>
    <w:rsid w:val="00921006"/>
    <w:rsid w:val="009246CF"/>
    <w:rsid w:val="00925CC0"/>
    <w:rsid w:val="0092669A"/>
    <w:rsid w:val="009352C6"/>
    <w:rsid w:val="009466C6"/>
    <w:rsid w:val="00947921"/>
    <w:rsid w:val="009503A3"/>
    <w:rsid w:val="0095081E"/>
    <w:rsid w:val="00955B7F"/>
    <w:rsid w:val="00957559"/>
    <w:rsid w:val="00957729"/>
    <w:rsid w:val="00957AF5"/>
    <w:rsid w:val="00964B8A"/>
    <w:rsid w:val="009838AA"/>
    <w:rsid w:val="00984AE8"/>
    <w:rsid w:val="00986163"/>
    <w:rsid w:val="00986AC8"/>
    <w:rsid w:val="00990AE5"/>
    <w:rsid w:val="00990FE5"/>
    <w:rsid w:val="00991C5D"/>
    <w:rsid w:val="0099386F"/>
    <w:rsid w:val="009A1FDF"/>
    <w:rsid w:val="009A345D"/>
    <w:rsid w:val="009A4573"/>
    <w:rsid w:val="009B0D51"/>
    <w:rsid w:val="009B5E0F"/>
    <w:rsid w:val="009C152F"/>
    <w:rsid w:val="009C3A35"/>
    <w:rsid w:val="009C4B6D"/>
    <w:rsid w:val="009D1472"/>
    <w:rsid w:val="009D56CE"/>
    <w:rsid w:val="009D6575"/>
    <w:rsid w:val="009E33DD"/>
    <w:rsid w:val="009E5419"/>
    <w:rsid w:val="009F360D"/>
    <w:rsid w:val="009F3F2F"/>
    <w:rsid w:val="009F7EE9"/>
    <w:rsid w:val="00A05575"/>
    <w:rsid w:val="00A060A1"/>
    <w:rsid w:val="00A13A14"/>
    <w:rsid w:val="00A1707B"/>
    <w:rsid w:val="00A275F1"/>
    <w:rsid w:val="00A33320"/>
    <w:rsid w:val="00A34410"/>
    <w:rsid w:val="00A34FA4"/>
    <w:rsid w:val="00A3578C"/>
    <w:rsid w:val="00A407C2"/>
    <w:rsid w:val="00A46793"/>
    <w:rsid w:val="00A4773D"/>
    <w:rsid w:val="00A55E0E"/>
    <w:rsid w:val="00A63468"/>
    <w:rsid w:val="00A704DD"/>
    <w:rsid w:val="00A71F96"/>
    <w:rsid w:val="00A75BCE"/>
    <w:rsid w:val="00A771F0"/>
    <w:rsid w:val="00A85367"/>
    <w:rsid w:val="00A91159"/>
    <w:rsid w:val="00A92E4A"/>
    <w:rsid w:val="00AA325F"/>
    <w:rsid w:val="00AB73AB"/>
    <w:rsid w:val="00AC1962"/>
    <w:rsid w:val="00AD081D"/>
    <w:rsid w:val="00AE01CD"/>
    <w:rsid w:val="00AE07C7"/>
    <w:rsid w:val="00AE3471"/>
    <w:rsid w:val="00AE620B"/>
    <w:rsid w:val="00AE6D7D"/>
    <w:rsid w:val="00AF1EE0"/>
    <w:rsid w:val="00B03AB7"/>
    <w:rsid w:val="00B11AAC"/>
    <w:rsid w:val="00B1364A"/>
    <w:rsid w:val="00B15F50"/>
    <w:rsid w:val="00B17785"/>
    <w:rsid w:val="00B20FD0"/>
    <w:rsid w:val="00B234B2"/>
    <w:rsid w:val="00B24FE2"/>
    <w:rsid w:val="00B255B5"/>
    <w:rsid w:val="00B2787A"/>
    <w:rsid w:val="00B45DDA"/>
    <w:rsid w:val="00B54051"/>
    <w:rsid w:val="00B543E4"/>
    <w:rsid w:val="00B60E76"/>
    <w:rsid w:val="00B66D59"/>
    <w:rsid w:val="00B7159F"/>
    <w:rsid w:val="00B72F45"/>
    <w:rsid w:val="00B80054"/>
    <w:rsid w:val="00B80FF2"/>
    <w:rsid w:val="00B81583"/>
    <w:rsid w:val="00B857C6"/>
    <w:rsid w:val="00B87429"/>
    <w:rsid w:val="00B9190D"/>
    <w:rsid w:val="00B94E90"/>
    <w:rsid w:val="00B9760A"/>
    <w:rsid w:val="00BA0E81"/>
    <w:rsid w:val="00BA46B3"/>
    <w:rsid w:val="00BA5B17"/>
    <w:rsid w:val="00BC75ED"/>
    <w:rsid w:val="00BD3F0C"/>
    <w:rsid w:val="00BE20A6"/>
    <w:rsid w:val="00BE65DC"/>
    <w:rsid w:val="00BE790B"/>
    <w:rsid w:val="00BF5946"/>
    <w:rsid w:val="00BF5B51"/>
    <w:rsid w:val="00C01F2A"/>
    <w:rsid w:val="00C040BC"/>
    <w:rsid w:val="00C07BEC"/>
    <w:rsid w:val="00C10509"/>
    <w:rsid w:val="00C13935"/>
    <w:rsid w:val="00C22854"/>
    <w:rsid w:val="00C327E1"/>
    <w:rsid w:val="00C32BD6"/>
    <w:rsid w:val="00C34C93"/>
    <w:rsid w:val="00C41097"/>
    <w:rsid w:val="00C455B4"/>
    <w:rsid w:val="00C51091"/>
    <w:rsid w:val="00C579B7"/>
    <w:rsid w:val="00C743AF"/>
    <w:rsid w:val="00C80E09"/>
    <w:rsid w:val="00C8614B"/>
    <w:rsid w:val="00C86C99"/>
    <w:rsid w:val="00C9529E"/>
    <w:rsid w:val="00CA444A"/>
    <w:rsid w:val="00CA59E0"/>
    <w:rsid w:val="00CB0845"/>
    <w:rsid w:val="00CB0C73"/>
    <w:rsid w:val="00CB2C2D"/>
    <w:rsid w:val="00CB7A22"/>
    <w:rsid w:val="00CB7E8F"/>
    <w:rsid w:val="00CD669E"/>
    <w:rsid w:val="00CD69FC"/>
    <w:rsid w:val="00CD7532"/>
    <w:rsid w:val="00CE5CDF"/>
    <w:rsid w:val="00CF00E6"/>
    <w:rsid w:val="00CF1458"/>
    <w:rsid w:val="00CF2F42"/>
    <w:rsid w:val="00CF379A"/>
    <w:rsid w:val="00D00A2E"/>
    <w:rsid w:val="00D0142F"/>
    <w:rsid w:val="00D04385"/>
    <w:rsid w:val="00D04647"/>
    <w:rsid w:val="00D04BCE"/>
    <w:rsid w:val="00D07012"/>
    <w:rsid w:val="00D161EA"/>
    <w:rsid w:val="00D23FB3"/>
    <w:rsid w:val="00D35F38"/>
    <w:rsid w:val="00D425B9"/>
    <w:rsid w:val="00D43B43"/>
    <w:rsid w:val="00D45100"/>
    <w:rsid w:val="00D451FE"/>
    <w:rsid w:val="00D5420B"/>
    <w:rsid w:val="00D6493E"/>
    <w:rsid w:val="00D6596A"/>
    <w:rsid w:val="00D716A4"/>
    <w:rsid w:val="00D80720"/>
    <w:rsid w:val="00D80E1A"/>
    <w:rsid w:val="00D81AAC"/>
    <w:rsid w:val="00D83391"/>
    <w:rsid w:val="00D92866"/>
    <w:rsid w:val="00D96FA7"/>
    <w:rsid w:val="00DA1FC2"/>
    <w:rsid w:val="00DA3492"/>
    <w:rsid w:val="00DB08CC"/>
    <w:rsid w:val="00DB2984"/>
    <w:rsid w:val="00DB2BC0"/>
    <w:rsid w:val="00DB718E"/>
    <w:rsid w:val="00DC2877"/>
    <w:rsid w:val="00DC51EB"/>
    <w:rsid w:val="00DC667C"/>
    <w:rsid w:val="00DC7C91"/>
    <w:rsid w:val="00DD2620"/>
    <w:rsid w:val="00DD7F77"/>
    <w:rsid w:val="00DF3B94"/>
    <w:rsid w:val="00DF5A4E"/>
    <w:rsid w:val="00DF777F"/>
    <w:rsid w:val="00E035DB"/>
    <w:rsid w:val="00E066F1"/>
    <w:rsid w:val="00E145FE"/>
    <w:rsid w:val="00E26BC6"/>
    <w:rsid w:val="00E36E75"/>
    <w:rsid w:val="00E439F1"/>
    <w:rsid w:val="00E47641"/>
    <w:rsid w:val="00E544B2"/>
    <w:rsid w:val="00E61A58"/>
    <w:rsid w:val="00E61E1C"/>
    <w:rsid w:val="00E906C0"/>
    <w:rsid w:val="00E92962"/>
    <w:rsid w:val="00E92F59"/>
    <w:rsid w:val="00E94D29"/>
    <w:rsid w:val="00E9545F"/>
    <w:rsid w:val="00EA5A50"/>
    <w:rsid w:val="00EB168E"/>
    <w:rsid w:val="00EB6992"/>
    <w:rsid w:val="00EC0C38"/>
    <w:rsid w:val="00EC1EDC"/>
    <w:rsid w:val="00EC2692"/>
    <w:rsid w:val="00ED237F"/>
    <w:rsid w:val="00ED302B"/>
    <w:rsid w:val="00ED3E63"/>
    <w:rsid w:val="00EE580C"/>
    <w:rsid w:val="00EE604E"/>
    <w:rsid w:val="00EF4189"/>
    <w:rsid w:val="00EF50AC"/>
    <w:rsid w:val="00F02F06"/>
    <w:rsid w:val="00F07043"/>
    <w:rsid w:val="00F1001B"/>
    <w:rsid w:val="00F11E86"/>
    <w:rsid w:val="00F12015"/>
    <w:rsid w:val="00F26D44"/>
    <w:rsid w:val="00F27836"/>
    <w:rsid w:val="00F30D24"/>
    <w:rsid w:val="00F31BD4"/>
    <w:rsid w:val="00F322A1"/>
    <w:rsid w:val="00F33846"/>
    <w:rsid w:val="00F34259"/>
    <w:rsid w:val="00F408F4"/>
    <w:rsid w:val="00F439A4"/>
    <w:rsid w:val="00F55945"/>
    <w:rsid w:val="00F62733"/>
    <w:rsid w:val="00F703C2"/>
    <w:rsid w:val="00F7466E"/>
    <w:rsid w:val="00F75115"/>
    <w:rsid w:val="00F76212"/>
    <w:rsid w:val="00F834B0"/>
    <w:rsid w:val="00F902A5"/>
    <w:rsid w:val="00F90A3A"/>
    <w:rsid w:val="00F93649"/>
    <w:rsid w:val="00F95004"/>
    <w:rsid w:val="00F96336"/>
    <w:rsid w:val="00FA72A0"/>
    <w:rsid w:val="00FB06E7"/>
    <w:rsid w:val="00FB6A2A"/>
    <w:rsid w:val="00FC1E10"/>
    <w:rsid w:val="00FC2FD0"/>
    <w:rsid w:val="00FC497E"/>
    <w:rsid w:val="00FC6CF0"/>
    <w:rsid w:val="00FD2564"/>
    <w:rsid w:val="00FD4A23"/>
    <w:rsid w:val="00FD4D9E"/>
    <w:rsid w:val="00FD5685"/>
    <w:rsid w:val="00FE04B4"/>
    <w:rsid w:val="00FE0E1E"/>
    <w:rsid w:val="00FE310E"/>
    <w:rsid w:val="00FE403D"/>
    <w:rsid w:val="00FF0A16"/>
    <w:rsid w:val="00FF0ACE"/>
    <w:rsid w:val="00FF7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4E4B3E43-11E4-42E2-8EBA-1D8178608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AB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A459E"/>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uiPriority w:val="99"/>
    <w:unhideWhenUsed/>
    <w:qFormat/>
    <w:rsid w:val="005A459E"/>
    <w:pPr>
      <w:keepNext/>
      <w:keepLines/>
      <w:spacing w:before="200" w:line="276" w:lineRule="auto"/>
      <w:outlineLvl w:val="1"/>
    </w:pPr>
    <w:rPr>
      <w:rFonts w:ascii="Cambria" w:hAnsi="Cambria"/>
      <w:b/>
      <w:bCs/>
      <w:color w:val="4F81BD"/>
      <w:sz w:val="26"/>
      <w:szCs w:val="26"/>
    </w:rPr>
  </w:style>
  <w:style w:type="paragraph" w:styleId="3">
    <w:name w:val="heading 3"/>
    <w:basedOn w:val="a"/>
    <w:link w:val="30"/>
    <w:qFormat/>
    <w:rsid w:val="002979F5"/>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95755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A459E"/>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9"/>
    <w:rsid w:val="005A459E"/>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2979F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957559"/>
    <w:rPr>
      <w:rFonts w:asciiTheme="majorHAnsi" w:eastAsiaTheme="majorEastAsia" w:hAnsiTheme="majorHAnsi" w:cstheme="majorBidi"/>
      <w:b/>
      <w:bCs/>
      <w:i/>
      <w:iCs/>
      <w:color w:val="4F81BD" w:themeColor="accent1"/>
      <w:sz w:val="24"/>
      <w:szCs w:val="24"/>
      <w:lang w:eastAsia="ru-RU"/>
    </w:rPr>
  </w:style>
  <w:style w:type="character" w:customStyle="1" w:styleId="FontStyle17">
    <w:name w:val="Font Style17"/>
    <w:uiPriority w:val="99"/>
    <w:rsid w:val="004E1038"/>
    <w:rPr>
      <w:rFonts w:ascii="Times New Roman" w:hAnsi="Times New Roman" w:cs="Times New Roman" w:hint="default"/>
      <w:b/>
      <w:bCs/>
      <w:sz w:val="22"/>
      <w:szCs w:val="22"/>
    </w:rPr>
  </w:style>
  <w:style w:type="paragraph" w:styleId="a3">
    <w:name w:val="List Paragraph"/>
    <w:basedOn w:val="a"/>
    <w:link w:val="a4"/>
    <w:uiPriority w:val="34"/>
    <w:qFormat/>
    <w:rsid w:val="0058685A"/>
    <w:pPr>
      <w:ind w:left="720"/>
      <w:contextualSpacing/>
    </w:pPr>
  </w:style>
  <w:style w:type="character" w:customStyle="1" w:styleId="a4">
    <w:name w:val="Абзац списка Знак"/>
    <w:link w:val="a3"/>
    <w:uiPriority w:val="99"/>
    <w:locked/>
    <w:rsid w:val="005A459E"/>
    <w:rPr>
      <w:rFonts w:ascii="Times New Roman" w:eastAsia="Times New Roman" w:hAnsi="Times New Roman" w:cs="Times New Roman"/>
      <w:sz w:val="24"/>
      <w:szCs w:val="24"/>
      <w:lang w:eastAsia="ru-RU"/>
    </w:rPr>
  </w:style>
  <w:style w:type="paragraph" w:styleId="a5">
    <w:name w:val="Body Text Indent"/>
    <w:basedOn w:val="a"/>
    <w:link w:val="a6"/>
    <w:rsid w:val="0058685A"/>
    <w:pPr>
      <w:spacing w:after="120"/>
      <w:ind w:left="283"/>
    </w:pPr>
  </w:style>
  <w:style w:type="character" w:customStyle="1" w:styleId="a6">
    <w:name w:val="Основной текст с отступом Знак"/>
    <w:basedOn w:val="a0"/>
    <w:link w:val="a5"/>
    <w:rsid w:val="0058685A"/>
    <w:rPr>
      <w:rFonts w:ascii="Times New Roman" w:eastAsia="Times New Roman" w:hAnsi="Times New Roman" w:cs="Times New Roman"/>
      <w:sz w:val="24"/>
      <w:szCs w:val="24"/>
      <w:lang w:eastAsia="ru-RU"/>
    </w:rPr>
  </w:style>
  <w:style w:type="paragraph" w:styleId="a7">
    <w:name w:val="No Spacing"/>
    <w:uiPriority w:val="1"/>
    <w:qFormat/>
    <w:rsid w:val="0058685A"/>
    <w:pPr>
      <w:spacing w:after="0" w:line="240" w:lineRule="auto"/>
    </w:pPr>
    <w:rPr>
      <w:rFonts w:ascii="Calibri" w:eastAsia="Calibri" w:hAnsi="Calibri" w:cs="Times New Roman"/>
    </w:rPr>
  </w:style>
  <w:style w:type="paragraph" w:styleId="a8">
    <w:name w:val="Normal (Web)"/>
    <w:basedOn w:val="a"/>
    <w:uiPriority w:val="99"/>
    <w:rsid w:val="0058685A"/>
    <w:pPr>
      <w:spacing w:before="100" w:beforeAutospacing="1" w:after="100" w:afterAutospacing="1"/>
    </w:pPr>
  </w:style>
  <w:style w:type="paragraph" w:styleId="a9">
    <w:name w:val="Balloon Text"/>
    <w:basedOn w:val="a"/>
    <w:link w:val="aa"/>
    <w:uiPriority w:val="99"/>
    <w:unhideWhenUsed/>
    <w:rsid w:val="00CF2F42"/>
    <w:rPr>
      <w:rFonts w:ascii="Tahoma" w:hAnsi="Tahoma" w:cs="Tahoma"/>
      <w:sz w:val="16"/>
      <w:szCs w:val="16"/>
    </w:rPr>
  </w:style>
  <w:style w:type="character" w:customStyle="1" w:styleId="aa">
    <w:name w:val="Текст выноски Знак"/>
    <w:basedOn w:val="a0"/>
    <w:link w:val="a9"/>
    <w:uiPriority w:val="99"/>
    <w:rsid w:val="00CF2F42"/>
    <w:rPr>
      <w:rFonts w:ascii="Tahoma" w:eastAsia="Times New Roman" w:hAnsi="Tahoma" w:cs="Tahoma"/>
      <w:sz w:val="16"/>
      <w:szCs w:val="16"/>
      <w:lang w:eastAsia="ru-RU"/>
    </w:rPr>
  </w:style>
  <w:style w:type="paragraph" w:customStyle="1" w:styleId="ab">
    <w:name w:val="Знак"/>
    <w:basedOn w:val="a"/>
    <w:rsid w:val="00EC0C38"/>
    <w:pPr>
      <w:spacing w:after="160" w:line="240" w:lineRule="exact"/>
    </w:pPr>
    <w:rPr>
      <w:rFonts w:ascii="Verdana" w:hAnsi="Verdana"/>
      <w:sz w:val="20"/>
      <w:szCs w:val="20"/>
      <w:lang w:val="en-US" w:eastAsia="en-US"/>
    </w:rPr>
  </w:style>
  <w:style w:type="table" w:styleId="ac">
    <w:name w:val="Table Grid"/>
    <w:basedOn w:val="a1"/>
    <w:uiPriority w:val="59"/>
    <w:rsid w:val="00EC0C3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Текст сноски Знак"/>
    <w:basedOn w:val="a0"/>
    <w:link w:val="ae"/>
    <w:uiPriority w:val="99"/>
    <w:rsid w:val="005A459E"/>
    <w:rPr>
      <w:rFonts w:ascii="Times New Roman" w:eastAsia="Times New Roman" w:hAnsi="Times New Roman" w:cs="Times New Roman"/>
      <w:sz w:val="20"/>
      <w:szCs w:val="20"/>
      <w:lang w:eastAsia="ru-RU"/>
    </w:rPr>
  </w:style>
  <w:style w:type="paragraph" w:styleId="ae">
    <w:name w:val="footnote text"/>
    <w:basedOn w:val="a"/>
    <w:link w:val="ad"/>
    <w:uiPriority w:val="99"/>
    <w:unhideWhenUsed/>
    <w:rsid w:val="005A459E"/>
    <w:rPr>
      <w:sz w:val="20"/>
      <w:szCs w:val="20"/>
    </w:rPr>
  </w:style>
  <w:style w:type="character" w:customStyle="1" w:styleId="af">
    <w:name w:val="Верхний колонтитул Знак"/>
    <w:basedOn w:val="a0"/>
    <w:link w:val="af0"/>
    <w:uiPriority w:val="99"/>
    <w:rsid w:val="005A459E"/>
    <w:rPr>
      <w:rFonts w:eastAsiaTheme="minorEastAsia"/>
      <w:lang w:eastAsia="ru-RU"/>
    </w:rPr>
  </w:style>
  <w:style w:type="paragraph" w:styleId="af0">
    <w:name w:val="header"/>
    <w:basedOn w:val="a"/>
    <w:link w:val="af"/>
    <w:uiPriority w:val="99"/>
    <w:unhideWhenUsed/>
    <w:rsid w:val="005A459E"/>
    <w:pPr>
      <w:tabs>
        <w:tab w:val="center" w:pos="4677"/>
        <w:tab w:val="right" w:pos="9355"/>
      </w:tabs>
    </w:pPr>
    <w:rPr>
      <w:rFonts w:asciiTheme="minorHAnsi" w:eastAsiaTheme="minorEastAsia" w:hAnsiTheme="minorHAnsi" w:cstheme="minorBidi"/>
      <w:sz w:val="22"/>
      <w:szCs w:val="22"/>
    </w:rPr>
  </w:style>
  <w:style w:type="character" w:customStyle="1" w:styleId="af1">
    <w:name w:val="Нижний колонтитул Знак"/>
    <w:basedOn w:val="a0"/>
    <w:link w:val="af2"/>
    <w:uiPriority w:val="99"/>
    <w:rsid w:val="005A459E"/>
    <w:rPr>
      <w:rFonts w:eastAsiaTheme="minorEastAsia"/>
      <w:lang w:eastAsia="ru-RU"/>
    </w:rPr>
  </w:style>
  <w:style w:type="paragraph" w:styleId="af2">
    <w:name w:val="footer"/>
    <w:basedOn w:val="a"/>
    <w:link w:val="af1"/>
    <w:uiPriority w:val="99"/>
    <w:unhideWhenUsed/>
    <w:rsid w:val="005A459E"/>
    <w:pPr>
      <w:tabs>
        <w:tab w:val="center" w:pos="4677"/>
        <w:tab w:val="right" w:pos="9355"/>
      </w:tabs>
    </w:pPr>
    <w:rPr>
      <w:rFonts w:asciiTheme="minorHAnsi" w:eastAsiaTheme="minorEastAsia" w:hAnsiTheme="minorHAnsi" w:cstheme="minorBidi"/>
      <w:sz w:val="22"/>
      <w:szCs w:val="22"/>
    </w:rPr>
  </w:style>
  <w:style w:type="character" w:customStyle="1" w:styleId="af3">
    <w:name w:val="Основной текст Знак"/>
    <w:basedOn w:val="a0"/>
    <w:link w:val="af4"/>
    <w:uiPriority w:val="99"/>
    <w:rsid w:val="005A459E"/>
    <w:rPr>
      <w:rFonts w:eastAsiaTheme="minorEastAsia"/>
      <w:lang w:eastAsia="ru-RU"/>
    </w:rPr>
  </w:style>
  <w:style w:type="paragraph" w:styleId="af4">
    <w:name w:val="Body Text"/>
    <w:basedOn w:val="a"/>
    <w:link w:val="af3"/>
    <w:uiPriority w:val="99"/>
    <w:unhideWhenUsed/>
    <w:rsid w:val="005A459E"/>
    <w:pPr>
      <w:spacing w:after="120" w:line="276" w:lineRule="auto"/>
    </w:pPr>
    <w:rPr>
      <w:rFonts w:asciiTheme="minorHAnsi" w:eastAsiaTheme="minorEastAsia" w:hAnsiTheme="minorHAnsi" w:cstheme="minorBidi"/>
      <w:sz w:val="22"/>
      <w:szCs w:val="22"/>
    </w:rPr>
  </w:style>
  <w:style w:type="character" w:customStyle="1" w:styleId="21">
    <w:name w:val="Основной текст 2 Знак"/>
    <w:basedOn w:val="a0"/>
    <w:link w:val="22"/>
    <w:uiPriority w:val="99"/>
    <w:rsid w:val="005A459E"/>
    <w:rPr>
      <w:rFonts w:ascii="Times New Roman" w:eastAsia="Times New Roman" w:hAnsi="Times New Roman" w:cs="Times New Roman"/>
      <w:sz w:val="24"/>
      <w:szCs w:val="24"/>
      <w:lang w:eastAsia="ru-RU"/>
    </w:rPr>
  </w:style>
  <w:style w:type="paragraph" w:styleId="22">
    <w:name w:val="Body Text 2"/>
    <w:basedOn w:val="a"/>
    <w:link w:val="21"/>
    <w:uiPriority w:val="99"/>
    <w:unhideWhenUsed/>
    <w:rsid w:val="005A459E"/>
    <w:pPr>
      <w:spacing w:after="120" w:line="480" w:lineRule="auto"/>
    </w:pPr>
  </w:style>
  <w:style w:type="paragraph" w:styleId="af5">
    <w:name w:val="Document Map"/>
    <w:basedOn w:val="a"/>
    <w:link w:val="11"/>
    <w:uiPriority w:val="99"/>
    <w:semiHidden/>
    <w:unhideWhenUsed/>
    <w:rsid w:val="005A459E"/>
    <w:rPr>
      <w:rFonts w:ascii="Tahoma" w:eastAsiaTheme="minorEastAsia" w:hAnsi="Tahoma" w:cs="Tahoma"/>
      <w:sz w:val="16"/>
      <w:szCs w:val="16"/>
    </w:rPr>
  </w:style>
  <w:style w:type="character" w:customStyle="1" w:styleId="11">
    <w:name w:val="Схема документа Знак1"/>
    <w:basedOn w:val="a0"/>
    <w:link w:val="af5"/>
    <w:uiPriority w:val="99"/>
    <w:semiHidden/>
    <w:locked/>
    <w:rsid w:val="005A459E"/>
    <w:rPr>
      <w:rFonts w:ascii="Tahoma" w:eastAsiaTheme="minorEastAsia" w:hAnsi="Tahoma" w:cs="Tahoma"/>
      <w:sz w:val="16"/>
      <w:szCs w:val="16"/>
      <w:lang w:eastAsia="ru-RU"/>
    </w:rPr>
  </w:style>
  <w:style w:type="character" w:customStyle="1" w:styleId="af6">
    <w:name w:val="Схема документа Знак"/>
    <w:basedOn w:val="a0"/>
    <w:uiPriority w:val="99"/>
    <w:semiHidden/>
    <w:rsid w:val="005A459E"/>
    <w:rPr>
      <w:rFonts w:ascii="Tahoma" w:eastAsia="Times New Roman" w:hAnsi="Tahoma" w:cs="Tahoma"/>
      <w:sz w:val="16"/>
      <w:szCs w:val="16"/>
      <w:lang w:eastAsia="ru-RU"/>
    </w:rPr>
  </w:style>
  <w:style w:type="paragraph" w:customStyle="1" w:styleId="af7">
    <w:name w:val="Содержимое таблицы"/>
    <w:basedOn w:val="a"/>
    <w:uiPriority w:val="99"/>
    <w:rsid w:val="005A459E"/>
    <w:pPr>
      <w:widowControl w:val="0"/>
      <w:suppressLineNumbers/>
      <w:suppressAutoHyphens/>
    </w:pPr>
    <w:rPr>
      <w:rFonts w:eastAsia="Lucida Sans Unicode"/>
      <w:kern w:val="2"/>
    </w:rPr>
  </w:style>
  <w:style w:type="paragraph" w:customStyle="1" w:styleId="textbody">
    <w:name w:val="textbody"/>
    <w:basedOn w:val="a"/>
    <w:uiPriority w:val="99"/>
    <w:rsid w:val="005A459E"/>
    <w:pPr>
      <w:spacing w:before="30" w:after="30"/>
    </w:pPr>
    <w:rPr>
      <w:sz w:val="20"/>
      <w:szCs w:val="20"/>
    </w:rPr>
  </w:style>
  <w:style w:type="paragraph" w:customStyle="1" w:styleId="Style2">
    <w:name w:val="Style2"/>
    <w:basedOn w:val="a"/>
    <w:rsid w:val="005A459E"/>
    <w:pPr>
      <w:widowControl w:val="0"/>
      <w:autoSpaceDE w:val="0"/>
      <w:autoSpaceDN w:val="0"/>
      <w:adjustRightInd w:val="0"/>
      <w:spacing w:line="323" w:lineRule="exact"/>
      <w:ind w:firstLine="706"/>
      <w:jc w:val="both"/>
    </w:pPr>
  </w:style>
  <w:style w:type="paragraph" w:customStyle="1" w:styleId="23">
    <w:name w:val="Абзац списка2"/>
    <w:basedOn w:val="a"/>
    <w:uiPriority w:val="99"/>
    <w:rsid w:val="005A459E"/>
    <w:pPr>
      <w:spacing w:after="200" w:line="276" w:lineRule="auto"/>
      <w:ind w:left="720"/>
    </w:pPr>
    <w:rPr>
      <w:rFonts w:ascii="Calibri" w:hAnsi="Calibri"/>
      <w:sz w:val="22"/>
      <w:szCs w:val="22"/>
    </w:rPr>
  </w:style>
  <w:style w:type="character" w:customStyle="1" w:styleId="c5">
    <w:name w:val="c5"/>
    <w:uiPriority w:val="99"/>
    <w:rsid w:val="005A459E"/>
    <w:rPr>
      <w:rFonts w:ascii="Times New Roman" w:hAnsi="Times New Roman" w:cs="Times New Roman" w:hint="default"/>
    </w:rPr>
  </w:style>
  <w:style w:type="character" w:customStyle="1" w:styleId="FontStyle12">
    <w:name w:val="Font Style12"/>
    <w:rsid w:val="005A459E"/>
    <w:rPr>
      <w:rFonts w:ascii="Times New Roman" w:hAnsi="Times New Roman" w:cs="Times New Roman" w:hint="default"/>
      <w:sz w:val="24"/>
      <w:szCs w:val="24"/>
    </w:rPr>
  </w:style>
  <w:style w:type="character" w:customStyle="1" w:styleId="apple-converted-space">
    <w:name w:val="apple-converted-space"/>
    <w:rsid w:val="005A459E"/>
  </w:style>
  <w:style w:type="character" w:customStyle="1" w:styleId="blk">
    <w:name w:val="blk"/>
    <w:basedOn w:val="a0"/>
    <w:uiPriority w:val="99"/>
    <w:rsid w:val="005A459E"/>
  </w:style>
  <w:style w:type="character" w:customStyle="1" w:styleId="fontstyle01">
    <w:name w:val="fontstyle01"/>
    <w:basedOn w:val="a0"/>
    <w:uiPriority w:val="99"/>
    <w:rsid w:val="005A459E"/>
    <w:rPr>
      <w:rFonts w:ascii="TimesNewRomanPS-BoldMT" w:hAnsi="TimesNewRomanPS-BoldMT" w:hint="default"/>
      <w:b/>
      <w:bCs/>
      <w:i w:val="0"/>
      <w:iCs w:val="0"/>
      <w:color w:val="000000"/>
      <w:sz w:val="24"/>
      <w:szCs w:val="24"/>
    </w:rPr>
  </w:style>
  <w:style w:type="table" w:customStyle="1" w:styleId="12">
    <w:name w:val="Сетка таблицы1"/>
    <w:basedOn w:val="a1"/>
    <w:uiPriority w:val="59"/>
    <w:rsid w:val="005A459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uiPriority w:val="59"/>
    <w:rsid w:val="005A459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99"/>
    <w:rsid w:val="005A459E"/>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
    <w:name w:val="Font Style13"/>
    <w:basedOn w:val="a0"/>
    <w:rsid w:val="002979F5"/>
    <w:rPr>
      <w:rFonts w:ascii="Times New Roman" w:hAnsi="Times New Roman" w:cs="Times New Roman"/>
      <w:sz w:val="22"/>
      <w:szCs w:val="22"/>
    </w:rPr>
  </w:style>
  <w:style w:type="paragraph" w:customStyle="1" w:styleId="13">
    <w:name w:val="Абзац списка1"/>
    <w:basedOn w:val="a"/>
    <w:rsid w:val="002979F5"/>
    <w:pPr>
      <w:spacing w:after="200" w:line="276" w:lineRule="auto"/>
      <w:ind w:left="720"/>
    </w:pPr>
    <w:rPr>
      <w:rFonts w:ascii="Calibri" w:hAnsi="Calibri"/>
      <w:sz w:val="22"/>
      <w:szCs w:val="22"/>
      <w:lang w:eastAsia="en-US"/>
    </w:rPr>
  </w:style>
  <w:style w:type="paragraph" w:styleId="af8">
    <w:name w:val="caption"/>
    <w:basedOn w:val="a"/>
    <w:next w:val="a"/>
    <w:qFormat/>
    <w:rsid w:val="002979F5"/>
    <w:pPr>
      <w:spacing w:before="100" w:beforeAutospacing="1" w:after="100" w:afterAutospacing="1"/>
      <w:jc w:val="center"/>
    </w:pPr>
    <w:rPr>
      <w:b/>
      <w:bCs/>
      <w:kern w:val="16"/>
      <w:position w:val="4"/>
      <w:sz w:val="36"/>
      <w:szCs w:val="28"/>
    </w:rPr>
  </w:style>
  <w:style w:type="character" w:styleId="HTML">
    <w:name w:val="HTML Sample"/>
    <w:uiPriority w:val="99"/>
    <w:unhideWhenUsed/>
    <w:rsid w:val="002979F5"/>
    <w:rPr>
      <w:rFonts w:ascii="Courier New" w:eastAsia="Times New Roman" w:hAnsi="Courier New" w:cs="Courier New"/>
    </w:rPr>
  </w:style>
  <w:style w:type="character" w:styleId="af9">
    <w:name w:val="FollowedHyperlink"/>
    <w:basedOn w:val="a0"/>
    <w:rsid w:val="002979F5"/>
    <w:rPr>
      <w:b/>
      <w:bCs/>
      <w:strike w:val="0"/>
      <w:dstrike w:val="0"/>
      <w:color w:val="000000"/>
      <w:sz w:val="17"/>
      <w:szCs w:val="17"/>
      <w:u w:val="none"/>
      <w:effect w:val="none"/>
    </w:rPr>
  </w:style>
  <w:style w:type="character" w:styleId="afa">
    <w:name w:val="Strong"/>
    <w:basedOn w:val="a0"/>
    <w:uiPriority w:val="22"/>
    <w:qFormat/>
    <w:rsid w:val="002979F5"/>
    <w:rPr>
      <w:b/>
      <w:bCs/>
    </w:rPr>
  </w:style>
  <w:style w:type="character" w:styleId="afb">
    <w:name w:val="Emphasis"/>
    <w:basedOn w:val="a0"/>
    <w:uiPriority w:val="99"/>
    <w:qFormat/>
    <w:rsid w:val="002979F5"/>
    <w:rPr>
      <w:i/>
      <w:iCs/>
    </w:rPr>
  </w:style>
  <w:style w:type="paragraph" w:customStyle="1" w:styleId="14">
    <w:name w:val="Знак1"/>
    <w:basedOn w:val="a"/>
    <w:rsid w:val="002979F5"/>
    <w:pPr>
      <w:spacing w:after="160" w:line="240" w:lineRule="exact"/>
    </w:pPr>
    <w:rPr>
      <w:rFonts w:ascii="Verdana" w:hAnsi="Verdana"/>
      <w:sz w:val="20"/>
      <w:szCs w:val="20"/>
      <w:lang w:val="en-US" w:eastAsia="en-US"/>
    </w:rPr>
  </w:style>
  <w:style w:type="character" w:customStyle="1" w:styleId="c15">
    <w:name w:val="c15"/>
    <w:basedOn w:val="a0"/>
    <w:rsid w:val="002979F5"/>
  </w:style>
  <w:style w:type="character" w:customStyle="1" w:styleId="normaltextrun">
    <w:name w:val="normaltextrun"/>
    <w:basedOn w:val="a0"/>
    <w:rsid w:val="002979F5"/>
  </w:style>
  <w:style w:type="paragraph" w:customStyle="1" w:styleId="Default">
    <w:name w:val="Default"/>
    <w:rsid w:val="002979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0">
    <w:name w:val="c0"/>
    <w:rsid w:val="002979F5"/>
  </w:style>
  <w:style w:type="paragraph" w:customStyle="1" w:styleId="c2">
    <w:name w:val="c2"/>
    <w:basedOn w:val="a"/>
    <w:rsid w:val="002979F5"/>
    <w:pPr>
      <w:spacing w:before="100" w:beforeAutospacing="1" w:after="100" w:afterAutospacing="1"/>
    </w:pPr>
  </w:style>
  <w:style w:type="character" w:customStyle="1" w:styleId="c16">
    <w:name w:val="c16"/>
    <w:rsid w:val="002979F5"/>
  </w:style>
  <w:style w:type="paragraph" w:customStyle="1" w:styleId="c20">
    <w:name w:val="c20"/>
    <w:basedOn w:val="a"/>
    <w:rsid w:val="002979F5"/>
    <w:pPr>
      <w:spacing w:before="100" w:beforeAutospacing="1" w:after="100" w:afterAutospacing="1"/>
    </w:pPr>
  </w:style>
  <w:style w:type="paragraph" w:customStyle="1" w:styleId="15">
    <w:name w:val="Обычный (веб)1"/>
    <w:basedOn w:val="a"/>
    <w:rsid w:val="002979F5"/>
    <w:pPr>
      <w:suppressAutoHyphens/>
      <w:spacing w:before="28" w:after="28" w:line="100" w:lineRule="atLeast"/>
    </w:pPr>
    <w:rPr>
      <w:rFonts w:eastAsia="Calibri"/>
      <w:kern w:val="1"/>
      <w:lang w:eastAsia="zh-CN"/>
    </w:rPr>
  </w:style>
  <w:style w:type="paragraph" w:customStyle="1" w:styleId="Standard">
    <w:name w:val="Standard"/>
    <w:rsid w:val="002979F5"/>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val">
    <w:name w:val="val"/>
    <w:basedOn w:val="a0"/>
    <w:rsid w:val="002979F5"/>
  </w:style>
  <w:style w:type="character" w:customStyle="1" w:styleId="dg-awards-inner-listitem--title">
    <w:name w:val="dg-awards-inner-list__item--title"/>
    <w:basedOn w:val="a0"/>
    <w:rsid w:val="002979F5"/>
  </w:style>
  <w:style w:type="paragraph" w:customStyle="1" w:styleId="c11">
    <w:name w:val="c11"/>
    <w:basedOn w:val="a"/>
    <w:uiPriority w:val="99"/>
    <w:rsid w:val="00957559"/>
    <w:pPr>
      <w:spacing w:before="100" w:beforeAutospacing="1" w:after="100" w:afterAutospacing="1"/>
    </w:pPr>
  </w:style>
  <w:style w:type="character" w:customStyle="1" w:styleId="c7c9">
    <w:name w:val="c7 c9"/>
    <w:basedOn w:val="a0"/>
    <w:rsid w:val="00957559"/>
  </w:style>
  <w:style w:type="character" w:styleId="afc">
    <w:name w:val="Hyperlink"/>
    <w:basedOn w:val="a0"/>
    <w:uiPriority w:val="99"/>
    <w:unhideWhenUsed/>
    <w:rsid w:val="007F7BBE"/>
    <w:rPr>
      <w:color w:val="0000FF" w:themeColor="hyperlink"/>
      <w:u w:val="single"/>
    </w:rPr>
  </w:style>
  <w:style w:type="table" w:customStyle="1" w:styleId="41">
    <w:name w:val="Сетка таблицы4"/>
    <w:basedOn w:val="a1"/>
    <w:next w:val="ac"/>
    <w:uiPriority w:val="99"/>
    <w:rsid w:val="00935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c"/>
    <w:uiPriority w:val="59"/>
    <w:rsid w:val="009A1F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Без интервала1"/>
    <w:link w:val="NoSpacingChar"/>
    <w:rsid w:val="00E94D29"/>
    <w:pPr>
      <w:spacing w:after="0" w:line="240" w:lineRule="auto"/>
    </w:pPr>
    <w:rPr>
      <w:rFonts w:ascii="Calibri" w:eastAsia="Times New Roman" w:hAnsi="Calibri" w:cs="Times New Roman"/>
    </w:rPr>
  </w:style>
  <w:style w:type="character" w:customStyle="1" w:styleId="NoSpacingChar">
    <w:name w:val="No Spacing Char"/>
    <w:link w:val="16"/>
    <w:locked/>
    <w:rsid w:val="00E94D29"/>
    <w:rPr>
      <w:rFonts w:ascii="Calibri" w:eastAsia="Times New Roman" w:hAnsi="Calibri" w:cs="Times New Roman"/>
    </w:rPr>
  </w:style>
  <w:style w:type="character" w:styleId="afd">
    <w:name w:val="footnote reference"/>
    <w:basedOn w:val="a0"/>
    <w:uiPriority w:val="99"/>
    <w:rsid w:val="00180F2A"/>
    <w:rPr>
      <w:rFonts w:cs="Times New Roman"/>
      <w:vertAlign w:val="superscript"/>
    </w:rPr>
  </w:style>
  <w:style w:type="table" w:customStyle="1" w:styleId="120">
    <w:name w:val="Сетка таблицы12"/>
    <w:basedOn w:val="a1"/>
    <w:next w:val="ac"/>
    <w:uiPriority w:val="59"/>
    <w:rsid w:val="00733E95"/>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7">
    <w:name w:val="Текст сноски Знак1"/>
    <w:basedOn w:val="a0"/>
    <w:uiPriority w:val="99"/>
    <w:semiHidden/>
    <w:rsid w:val="00991C5D"/>
    <w:rPr>
      <w:rFonts w:ascii="Times New Roman" w:eastAsia="Times New Roman" w:hAnsi="Times New Roman" w:cs="Times New Roman" w:hint="default"/>
      <w:sz w:val="20"/>
      <w:szCs w:val="20"/>
      <w:lang w:eastAsia="ru-RU"/>
    </w:rPr>
  </w:style>
  <w:style w:type="character" w:customStyle="1" w:styleId="18">
    <w:name w:val="Верхний колонтитул Знак1"/>
    <w:basedOn w:val="a0"/>
    <w:uiPriority w:val="99"/>
    <w:semiHidden/>
    <w:rsid w:val="00991C5D"/>
    <w:rPr>
      <w:rFonts w:ascii="Times New Roman" w:eastAsia="Times New Roman" w:hAnsi="Times New Roman" w:cs="Times New Roman" w:hint="default"/>
      <w:sz w:val="24"/>
      <w:szCs w:val="24"/>
      <w:lang w:eastAsia="ru-RU"/>
    </w:rPr>
  </w:style>
  <w:style w:type="character" w:customStyle="1" w:styleId="19">
    <w:name w:val="Нижний колонтитул Знак1"/>
    <w:basedOn w:val="a0"/>
    <w:uiPriority w:val="99"/>
    <w:semiHidden/>
    <w:rsid w:val="00991C5D"/>
    <w:rPr>
      <w:rFonts w:ascii="Times New Roman" w:eastAsia="Times New Roman" w:hAnsi="Times New Roman" w:cs="Times New Roman" w:hint="default"/>
      <w:sz w:val="24"/>
      <w:szCs w:val="24"/>
      <w:lang w:eastAsia="ru-RU"/>
    </w:rPr>
  </w:style>
  <w:style w:type="character" w:customStyle="1" w:styleId="1a">
    <w:name w:val="Основной текст Знак1"/>
    <w:basedOn w:val="a0"/>
    <w:uiPriority w:val="99"/>
    <w:semiHidden/>
    <w:rsid w:val="00991C5D"/>
    <w:rPr>
      <w:rFonts w:ascii="Times New Roman" w:eastAsia="Times New Roman" w:hAnsi="Times New Roman" w:cs="Times New Roman" w:hint="default"/>
      <w:sz w:val="24"/>
      <w:szCs w:val="24"/>
      <w:lang w:eastAsia="ru-RU"/>
    </w:rPr>
  </w:style>
  <w:style w:type="character" w:customStyle="1" w:styleId="210">
    <w:name w:val="Основной текст 2 Знак1"/>
    <w:basedOn w:val="a0"/>
    <w:uiPriority w:val="99"/>
    <w:semiHidden/>
    <w:rsid w:val="00991C5D"/>
    <w:rPr>
      <w:rFonts w:ascii="Times New Roman" w:eastAsia="Times New Roman" w:hAnsi="Times New Roman" w:cs="Times New Roman" w:hint="default"/>
      <w:sz w:val="24"/>
      <w:szCs w:val="24"/>
      <w:lang w:eastAsia="ru-RU"/>
    </w:rPr>
  </w:style>
  <w:style w:type="character" w:customStyle="1" w:styleId="FontStyle21">
    <w:name w:val="Font Style21"/>
    <w:rsid w:val="00C22854"/>
    <w:rPr>
      <w:rFonts w:ascii="Times New Roman" w:hAnsi="Times New Roman" w:cs="Times New Roman" w:hint="default"/>
      <w:b/>
      <w:bCs/>
      <w:sz w:val="26"/>
      <w:szCs w:val="26"/>
    </w:rPr>
  </w:style>
  <w:style w:type="paragraph" w:customStyle="1" w:styleId="1b">
    <w:name w:val="Обычный1"/>
    <w:basedOn w:val="a"/>
    <w:rsid w:val="008C3F84"/>
    <w:pPr>
      <w:spacing w:before="100" w:beforeAutospacing="1" w:after="100" w:afterAutospacing="1"/>
    </w:pPr>
  </w:style>
  <w:style w:type="paragraph" w:styleId="32">
    <w:name w:val="Body Text 3"/>
    <w:basedOn w:val="a"/>
    <w:link w:val="33"/>
    <w:uiPriority w:val="99"/>
    <w:semiHidden/>
    <w:unhideWhenUsed/>
    <w:rsid w:val="00A46793"/>
    <w:pPr>
      <w:spacing w:after="120"/>
    </w:pPr>
    <w:rPr>
      <w:sz w:val="16"/>
      <w:szCs w:val="16"/>
    </w:rPr>
  </w:style>
  <w:style w:type="character" w:customStyle="1" w:styleId="33">
    <w:name w:val="Основной текст 3 Знак"/>
    <w:basedOn w:val="a0"/>
    <w:link w:val="32"/>
    <w:uiPriority w:val="99"/>
    <w:semiHidden/>
    <w:rsid w:val="00A46793"/>
    <w:rPr>
      <w:rFonts w:ascii="Times New Roman" w:eastAsia="Times New Roman" w:hAnsi="Times New Roman" w:cs="Times New Roman"/>
      <w:sz w:val="16"/>
      <w:szCs w:val="16"/>
      <w:lang w:eastAsia="ru-RU"/>
    </w:rPr>
  </w:style>
  <w:style w:type="paragraph" w:styleId="34">
    <w:name w:val="Body Text Indent 3"/>
    <w:basedOn w:val="a"/>
    <w:link w:val="35"/>
    <w:uiPriority w:val="99"/>
    <w:semiHidden/>
    <w:unhideWhenUsed/>
    <w:rsid w:val="00A46793"/>
    <w:pPr>
      <w:spacing w:after="120"/>
      <w:ind w:left="283"/>
    </w:pPr>
    <w:rPr>
      <w:sz w:val="16"/>
      <w:szCs w:val="16"/>
    </w:rPr>
  </w:style>
  <w:style w:type="character" w:customStyle="1" w:styleId="35">
    <w:name w:val="Основной текст с отступом 3 Знак"/>
    <w:basedOn w:val="a0"/>
    <w:link w:val="34"/>
    <w:uiPriority w:val="99"/>
    <w:semiHidden/>
    <w:rsid w:val="00A46793"/>
    <w:rPr>
      <w:rFonts w:ascii="Times New Roman" w:eastAsia="Times New Roman" w:hAnsi="Times New Roman" w:cs="Times New Roman"/>
      <w:sz w:val="16"/>
      <w:szCs w:val="16"/>
      <w:lang w:eastAsia="ru-RU"/>
    </w:rPr>
  </w:style>
  <w:style w:type="table" w:customStyle="1" w:styleId="TableGrid">
    <w:name w:val="TableGrid"/>
    <w:rsid w:val="00157773"/>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c">
    <w:name w:val="Нет списка1"/>
    <w:next w:val="a2"/>
    <w:uiPriority w:val="99"/>
    <w:semiHidden/>
    <w:unhideWhenUsed/>
    <w:rsid w:val="00157773"/>
  </w:style>
  <w:style w:type="numbering" w:customStyle="1" w:styleId="25">
    <w:name w:val="Нет списка2"/>
    <w:next w:val="a2"/>
    <w:uiPriority w:val="99"/>
    <w:semiHidden/>
    <w:unhideWhenUsed/>
    <w:rsid w:val="00157773"/>
  </w:style>
  <w:style w:type="table" w:customStyle="1" w:styleId="110">
    <w:name w:val="Сетка таблицы11"/>
    <w:basedOn w:val="a1"/>
    <w:uiPriority w:val="59"/>
    <w:rsid w:val="00157773"/>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4">
    <w:name w:val="c4"/>
    <w:basedOn w:val="a0"/>
    <w:rsid w:val="00157773"/>
  </w:style>
  <w:style w:type="paragraph" w:customStyle="1" w:styleId="c57">
    <w:name w:val="c57"/>
    <w:basedOn w:val="a"/>
    <w:rsid w:val="00157773"/>
    <w:pPr>
      <w:spacing w:before="100" w:beforeAutospacing="1" w:after="100" w:afterAutospacing="1"/>
    </w:pPr>
  </w:style>
  <w:style w:type="paragraph" w:customStyle="1" w:styleId="c17">
    <w:name w:val="c17"/>
    <w:basedOn w:val="a"/>
    <w:rsid w:val="00157773"/>
    <w:pPr>
      <w:spacing w:before="100" w:beforeAutospacing="1" w:after="100" w:afterAutospacing="1"/>
    </w:pPr>
  </w:style>
  <w:style w:type="character" w:customStyle="1" w:styleId="c13">
    <w:name w:val="c13"/>
    <w:basedOn w:val="a0"/>
    <w:rsid w:val="001577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1619">
      <w:bodyDiv w:val="1"/>
      <w:marLeft w:val="0"/>
      <w:marRight w:val="0"/>
      <w:marTop w:val="0"/>
      <w:marBottom w:val="0"/>
      <w:divBdr>
        <w:top w:val="none" w:sz="0" w:space="0" w:color="auto"/>
        <w:left w:val="none" w:sz="0" w:space="0" w:color="auto"/>
        <w:bottom w:val="none" w:sz="0" w:space="0" w:color="auto"/>
        <w:right w:val="none" w:sz="0" w:space="0" w:color="auto"/>
      </w:divBdr>
    </w:div>
    <w:div w:id="718938375">
      <w:bodyDiv w:val="1"/>
      <w:marLeft w:val="0"/>
      <w:marRight w:val="0"/>
      <w:marTop w:val="0"/>
      <w:marBottom w:val="0"/>
      <w:divBdr>
        <w:top w:val="none" w:sz="0" w:space="0" w:color="auto"/>
        <w:left w:val="none" w:sz="0" w:space="0" w:color="auto"/>
        <w:bottom w:val="none" w:sz="0" w:space="0" w:color="auto"/>
        <w:right w:val="none" w:sz="0" w:space="0" w:color="auto"/>
      </w:divBdr>
    </w:div>
    <w:div w:id="792017205">
      <w:bodyDiv w:val="1"/>
      <w:marLeft w:val="0"/>
      <w:marRight w:val="0"/>
      <w:marTop w:val="0"/>
      <w:marBottom w:val="0"/>
      <w:divBdr>
        <w:top w:val="none" w:sz="0" w:space="0" w:color="auto"/>
        <w:left w:val="none" w:sz="0" w:space="0" w:color="auto"/>
        <w:bottom w:val="none" w:sz="0" w:space="0" w:color="auto"/>
        <w:right w:val="none" w:sz="0" w:space="0" w:color="auto"/>
      </w:divBdr>
    </w:div>
    <w:div w:id="824053946">
      <w:bodyDiv w:val="1"/>
      <w:marLeft w:val="0"/>
      <w:marRight w:val="0"/>
      <w:marTop w:val="0"/>
      <w:marBottom w:val="0"/>
      <w:divBdr>
        <w:top w:val="none" w:sz="0" w:space="0" w:color="auto"/>
        <w:left w:val="none" w:sz="0" w:space="0" w:color="auto"/>
        <w:bottom w:val="none" w:sz="0" w:space="0" w:color="auto"/>
        <w:right w:val="none" w:sz="0" w:space="0" w:color="auto"/>
      </w:divBdr>
    </w:div>
    <w:div w:id="879249384">
      <w:bodyDiv w:val="1"/>
      <w:marLeft w:val="0"/>
      <w:marRight w:val="0"/>
      <w:marTop w:val="0"/>
      <w:marBottom w:val="0"/>
      <w:divBdr>
        <w:top w:val="none" w:sz="0" w:space="0" w:color="auto"/>
        <w:left w:val="none" w:sz="0" w:space="0" w:color="auto"/>
        <w:bottom w:val="none" w:sz="0" w:space="0" w:color="auto"/>
        <w:right w:val="none" w:sz="0" w:space="0" w:color="auto"/>
      </w:divBdr>
    </w:div>
    <w:div w:id="1074472345">
      <w:bodyDiv w:val="1"/>
      <w:marLeft w:val="0"/>
      <w:marRight w:val="0"/>
      <w:marTop w:val="0"/>
      <w:marBottom w:val="0"/>
      <w:divBdr>
        <w:top w:val="none" w:sz="0" w:space="0" w:color="auto"/>
        <w:left w:val="none" w:sz="0" w:space="0" w:color="auto"/>
        <w:bottom w:val="none" w:sz="0" w:space="0" w:color="auto"/>
        <w:right w:val="none" w:sz="0" w:space="0" w:color="auto"/>
      </w:divBdr>
    </w:div>
    <w:div w:id="1173564535">
      <w:bodyDiv w:val="1"/>
      <w:marLeft w:val="0"/>
      <w:marRight w:val="0"/>
      <w:marTop w:val="0"/>
      <w:marBottom w:val="0"/>
      <w:divBdr>
        <w:top w:val="none" w:sz="0" w:space="0" w:color="auto"/>
        <w:left w:val="none" w:sz="0" w:space="0" w:color="auto"/>
        <w:bottom w:val="none" w:sz="0" w:space="0" w:color="auto"/>
        <w:right w:val="none" w:sz="0" w:space="0" w:color="auto"/>
      </w:divBdr>
    </w:div>
    <w:div w:id="1173841831">
      <w:bodyDiv w:val="1"/>
      <w:marLeft w:val="0"/>
      <w:marRight w:val="0"/>
      <w:marTop w:val="0"/>
      <w:marBottom w:val="0"/>
      <w:divBdr>
        <w:top w:val="none" w:sz="0" w:space="0" w:color="auto"/>
        <w:left w:val="none" w:sz="0" w:space="0" w:color="auto"/>
        <w:bottom w:val="none" w:sz="0" w:space="0" w:color="auto"/>
        <w:right w:val="none" w:sz="0" w:space="0" w:color="auto"/>
      </w:divBdr>
    </w:div>
    <w:div w:id="1234051468">
      <w:bodyDiv w:val="1"/>
      <w:marLeft w:val="0"/>
      <w:marRight w:val="0"/>
      <w:marTop w:val="0"/>
      <w:marBottom w:val="0"/>
      <w:divBdr>
        <w:top w:val="none" w:sz="0" w:space="0" w:color="auto"/>
        <w:left w:val="none" w:sz="0" w:space="0" w:color="auto"/>
        <w:bottom w:val="none" w:sz="0" w:space="0" w:color="auto"/>
        <w:right w:val="none" w:sz="0" w:space="0" w:color="auto"/>
      </w:divBdr>
    </w:div>
    <w:div w:id="1333335790">
      <w:bodyDiv w:val="1"/>
      <w:marLeft w:val="0"/>
      <w:marRight w:val="0"/>
      <w:marTop w:val="0"/>
      <w:marBottom w:val="0"/>
      <w:divBdr>
        <w:top w:val="none" w:sz="0" w:space="0" w:color="auto"/>
        <w:left w:val="none" w:sz="0" w:space="0" w:color="auto"/>
        <w:bottom w:val="none" w:sz="0" w:space="0" w:color="auto"/>
        <w:right w:val="none" w:sz="0" w:space="0" w:color="auto"/>
      </w:divBdr>
    </w:div>
    <w:div w:id="1416053804">
      <w:bodyDiv w:val="1"/>
      <w:marLeft w:val="0"/>
      <w:marRight w:val="0"/>
      <w:marTop w:val="0"/>
      <w:marBottom w:val="0"/>
      <w:divBdr>
        <w:top w:val="none" w:sz="0" w:space="0" w:color="auto"/>
        <w:left w:val="none" w:sz="0" w:space="0" w:color="auto"/>
        <w:bottom w:val="none" w:sz="0" w:space="0" w:color="auto"/>
        <w:right w:val="none" w:sz="0" w:space="0" w:color="auto"/>
      </w:divBdr>
    </w:div>
    <w:div w:id="1625581561">
      <w:bodyDiv w:val="1"/>
      <w:marLeft w:val="0"/>
      <w:marRight w:val="0"/>
      <w:marTop w:val="0"/>
      <w:marBottom w:val="0"/>
      <w:divBdr>
        <w:top w:val="none" w:sz="0" w:space="0" w:color="auto"/>
        <w:left w:val="none" w:sz="0" w:space="0" w:color="auto"/>
        <w:bottom w:val="none" w:sz="0" w:space="0" w:color="auto"/>
        <w:right w:val="none" w:sz="0" w:space="0" w:color="auto"/>
      </w:divBdr>
    </w:div>
    <w:div w:id="170348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hyperlink" Target="https://t.me/shkoly72hab"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yperlink" Target="http://school-72-khb.ru/" TargetMode="External"/><Relationship Id="rId2" Type="http://schemas.openxmlformats.org/officeDocument/2006/relationships/customXml" Target="../customXml/item2.xml"/><Relationship Id="rId16" Type="http://schemas.openxmlformats.org/officeDocument/2006/relationships/hyperlink" Target="http://www.&#1045;&#1076;&#1080;&#1085;&#1099;&#108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yperlink" Target="http://zakupki.gov.ru/" TargetMode="External"/><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hyperlink" Target="http://bus.gov.ru/"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Lena\Desktop\&#1076;&#1080;&#1072;&#1075;&#1088;&#1072;&#1084;&#1084;&#109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ena\Desktop\&#1076;&#1080;&#1072;&#1075;&#1088;&#1072;&#1084;&#1084;&#1099;.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baseline="0"/>
              <a:t>Стаж педагогической деятельности </a:t>
            </a:r>
            <a:endParaRPr lang="ru-RU"/>
          </a:p>
        </c:rich>
      </c:tx>
      <c:layout/>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577A-495A-9BD7-88DE780D5064}"/>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577A-495A-9BD7-88DE780D5064}"/>
              </c:ext>
            </c:extLst>
          </c:dPt>
          <c:dPt>
            <c:idx val="2"/>
            <c:bubble3D val="0"/>
            <c:spPr>
              <a:solidFill>
                <a:schemeClr val="accent3"/>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5-577A-495A-9BD7-88DE780D5064}"/>
              </c:ext>
            </c:extLst>
          </c:dPt>
          <c:dPt>
            <c:idx val="3"/>
            <c:bubble3D val="0"/>
            <c:spPr>
              <a:solidFill>
                <a:schemeClr val="accent4"/>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7-577A-495A-9BD7-88DE780D5064}"/>
              </c:ext>
            </c:extLst>
          </c:dPt>
          <c:dPt>
            <c:idx val="4"/>
            <c:bubble3D val="0"/>
            <c:spPr>
              <a:solidFill>
                <a:schemeClr val="accent5"/>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9-577A-495A-9BD7-88DE780D5064}"/>
              </c:ext>
            </c:extLst>
          </c:dPt>
          <c:dLbls>
            <c:dLbl>
              <c:idx val="0"/>
              <c:layout>
                <c:manualLayout>
                  <c:x val="-3.2055336832895936E-2"/>
                  <c:y val="0.103011811023622"/>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1-577A-495A-9BD7-88DE780D5064}"/>
                </c:ext>
                <c:ext xmlns:c15="http://schemas.microsoft.com/office/drawing/2012/chart" uri="{CE6537A1-D6FC-4f65-9D91-7224C49458BB}">
                  <c15:layout/>
                </c:ext>
              </c:extLst>
            </c:dLbl>
            <c:dLbl>
              <c:idx val="2"/>
              <c:layout>
                <c:manualLayout>
                  <c:x val="-4.3940069991251086E-2"/>
                  <c:y val="0.12953776611256923"/>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5-577A-495A-9BD7-88DE780D5064}"/>
                </c:ext>
                <c:ext xmlns:c15="http://schemas.microsoft.com/office/drawing/2012/chart" uri="{CE6537A1-D6FC-4f65-9D91-7224C49458BB}">
                  <c15:layout/>
                </c:ext>
              </c:extLst>
            </c:dLbl>
            <c:dLbl>
              <c:idx val="3"/>
              <c:layout>
                <c:manualLayout>
                  <c:x val="-0.1024676290463692"/>
                  <c:y val="3.5012029746281717E-2"/>
                </c:manualLayout>
              </c:layout>
              <c:dLblPos val="bestFit"/>
              <c:showLegendKey val="0"/>
              <c:showVal val="0"/>
              <c:showCatName val="0"/>
              <c:showSerName val="0"/>
              <c:showPercent val="1"/>
              <c:showBubbleSize val="0"/>
              <c:extLst xmlns:c16r2="http://schemas.microsoft.com/office/drawing/2015/06/chart">
                <c:ext xmlns:c16="http://schemas.microsoft.com/office/drawing/2014/chart" uri="{C3380CC4-5D6E-409C-BE32-E72D297353CC}">
                  <c16:uniqueId val="{00000007-577A-495A-9BD7-88DE780D5064}"/>
                </c:ext>
                <c:ext xmlns:c15="http://schemas.microsoft.com/office/drawing/2012/chart" uri="{CE6537A1-D6FC-4f65-9D91-7224C49458BB}">
                  <c15:layout/>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15:layout/>
              </c:ext>
            </c:extLst>
          </c:dLbls>
          <c:cat>
            <c:strRef>
              <c:f>Лист1!$A$1:$E$1</c:f>
              <c:strCache>
                <c:ptCount val="5"/>
                <c:pt idx="0">
                  <c:v>до 3 лет</c:v>
                </c:pt>
                <c:pt idx="1">
                  <c:v>от 3 до 5</c:v>
                </c:pt>
                <c:pt idx="2">
                  <c:v>от 5 до 10</c:v>
                </c:pt>
                <c:pt idx="3">
                  <c:v>от 10 до 20</c:v>
                </c:pt>
                <c:pt idx="4">
                  <c:v>более 20</c:v>
                </c:pt>
              </c:strCache>
            </c:strRef>
          </c:cat>
          <c:val>
            <c:numRef>
              <c:f>Лист1!$A$2:$E$2</c:f>
              <c:numCache>
                <c:formatCode>General</c:formatCode>
                <c:ptCount val="5"/>
                <c:pt idx="0">
                  <c:v>2</c:v>
                </c:pt>
                <c:pt idx="1">
                  <c:v>1</c:v>
                </c:pt>
                <c:pt idx="2">
                  <c:v>3</c:v>
                </c:pt>
                <c:pt idx="3">
                  <c:v>7</c:v>
                </c:pt>
                <c:pt idx="4">
                  <c:v>34</c:v>
                </c:pt>
              </c:numCache>
            </c:numRef>
          </c:val>
          <c:extLst xmlns:c16r2="http://schemas.microsoft.com/office/drawing/2015/06/chart">
            <c:ext xmlns:c16="http://schemas.microsoft.com/office/drawing/2014/chart" uri="{C3380CC4-5D6E-409C-BE32-E72D297353CC}">
              <c16:uniqueId val="{0000000A-577A-495A-9BD7-88DE780D5064}"/>
            </c:ext>
          </c:extLst>
        </c:ser>
        <c:dLbls>
          <c:showLegendKey val="0"/>
          <c:showVal val="0"/>
          <c:showCatName val="0"/>
          <c:showSerName val="0"/>
          <c:showPercent val="1"/>
          <c:showBubbleSize val="0"/>
          <c:showLeaderLines val="1"/>
        </c:dLbls>
      </c:pie3D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zero"/>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a:t>Уровень образования</a:t>
            </a:r>
          </a:p>
        </c:rich>
      </c:tx>
      <c:layout/>
      <c:overlay val="0"/>
      <c:spPr>
        <a:noFill/>
        <a:ln>
          <a:noFill/>
        </a:ln>
        <a:effectLst/>
      </c:sp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1-5F09-4690-A6C2-839519A9D574}"/>
              </c:ext>
            </c:extLst>
          </c:dPt>
          <c:dPt>
            <c:idx val="1"/>
            <c:bubble3D val="0"/>
            <c:spPr>
              <a:solidFill>
                <a:schemeClr val="accent2"/>
              </a:solidFill>
              <a:ln>
                <a:noFill/>
              </a:ln>
              <a:effectLst>
                <a:outerShdw blurRad="254000" sx="102000" sy="102000" algn="ctr" rotWithShape="0">
                  <a:prstClr val="black">
                    <a:alpha val="20000"/>
                  </a:prstClr>
                </a:outerShdw>
              </a:effectLst>
              <a:sp3d/>
            </c:spPr>
            <c:extLst xmlns:c16r2="http://schemas.microsoft.com/office/drawing/2015/06/chart">
              <c:ext xmlns:c16="http://schemas.microsoft.com/office/drawing/2014/chart" uri="{C3380CC4-5D6E-409C-BE32-E72D297353CC}">
                <c16:uniqueId val="{00000003-5F09-4690-A6C2-839519A9D574}"/>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15:layout/>
              </c:ext>
            </c:extLst>
          </c:dLbls>
          <c:cat>
            <c:strRef>
              <c:f>Лист2!$A$1:$B$1</c:f>
              <c:strCache>
                <c:ptCount val="2"/>
                <c:pt idx="0">
                  <c:v>среднее специальное </c:v>
                </c:pt>
                <c:pt idx="1">
                  <c:v>высшее</c:v>
                </c:pt>
              </c:strCache>
            </c:strRef>
          </c:cat>
          <c:val>
            <c:numRef>
              <c:f>Лист2!$A$2:$B$2</c:f>
              <c:numCache>
                <c:formatCode>General</c:formatCode>
                <c:ptCount val="2"/>
                <c:pt idx="0">
                  <c:v>7</c:v>
                </c:pt>
                <c:pt idx="1">
                  <c:v>40</c:v>
                </c:pt>
              </c:numCache>
            </c:numRef>
          </c:val>
          <c:extLst xmlns:c16r2="http://schemas.microsoft.com/office/drawing/2015/06/chart">
            <c:ext xmlns:c16="http://schemas.microsoft.com/office/drawing/2014/chart" uri="{C3380CC4-5D6E-409C-BE32-E72D297353CC}">
              <c16:uniqueId val="{00000004-5F09-4690-A6C2-839519A9D574}"/>
            </c:ext>
          </c:extLst>
        </c:ser>
        <c:dLbls>
          <c:showLegendKey val="0"/>
          <c:showVal val="0"/>
          <c:showCatName val="0"/>
          <c:showSerName val="0"/>
          <c:showPercent val="1"/>
          <c:showBubbleSize val="0"/>
          <c:showLeaderLines val="1"/>
        </c:dLbls>
      </c:pie3D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rtl="0">
            <a:defRPr sz="900" b="0" i="0" u="none" strike="noStrike" kern="1200" baseline="0">
              <a:solidFill>
                <a:schemeClr val="dk1">
                  <a:lumMod val="75000"/>
                  <a:lumOff val="25000"/>
                </a:schemeClr>
              </a:solidFill>
              <a:latin typeface="+mn-lt"/>
              <a:ea typeface="+mn-ea"/>
              <a:cs typeface="+mn-cs"/>
            </a:defRPr>
          </a:pPr>
          <a:endParaRPr lang="ru-RU"/>
        </a:p>
      </c:txPr>
    </c:legend>
    <c:plotVisOnly val="1"/>
    <c:dispBlanksAs val="zero"/>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качество</c:v>
                </c:pt>
              </c:strCache>
            </c:strRef>
          </c:tx>
          <c:invertIfNegative val="0"/>
          <c:dLbls>
            <c:spPr>
              <a:noFill/>
              <a:ln>
                <a:noFill/>
              </a:ln>
              <a:effectLst/>
            </c:spPr>
            <c:txPr>
              <a:bodyPr/>
              <a:lstStyle/>
              <a:p>
                <a:pPr>
                  <a:defRPr sz="1200"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Лист1!$A$2:$A$15</c:f>
              <c:strCache>
                <c:ptCount val="14"/>
                <c:pt idx="0">
                  <c:v>2а</c:v>
                </c:pt>
                <c:pt idx="1">
                  <c:v>2б</c:v>
                </c:pt>
                <c:pt idx="2">
                  <c:v>2в</c:v>
                </c:pt>
                <c:pt idx="3">
                  <c:v>2г</c:v>
                </c:pt>
                <c:pt idx="4">
                  <c:v>2д</c:v>
                </c:pt>
                <c:pt idx="5">
                  <c:v>3а</c:v>
                </c:pt>
                <c:pt idx="6">
                  <c:v>3б</c:v>
                </c:pt>
                <c:pt idx="7">
                  <c:v>3в</c:v>
                </c:pt>
                <c:pt idx="8">
                  <c:v>3г</c:v>
                </c:pt>
                <c:pt idx="9">
                  <c:v>3д</c:v>
                </c:pt>
                <c:pt idx="10">
                  <c:v>4а</c:v>
                </c:pt>
                <c:pt idx="11">
                  <c:v>4б</c:v>
                </c:pt>
                <c:pt idx="12">
                  <c:v>4г</c:v>
                </c:pt>
                <c:pt idx="13">
                  <c:v>4д</c:v>
                </c:pt>
              </c:strCache>
            </c:strRef>
          </c:cat>
          <c:val>
            <c:numRef>
              <c:f>Лист1!$B$2:$B$15</c:f>
              <c:numCache>
                <c:formatCode>0%</c:formatCode>
                <c:ptCount val="14"/>
                <c:pt idx="0">
                  <c:v>0.65000000000000013</c:v>
                </c:pt>
                <c:pt idx="1">
                  <c:v>0.6100000000000001</c:v>
                </c:pt>
                <c:pt idx="2">
                  <c:v>0.67000000000000015</c:v>
                </c:pt>
                <c:pt idx="3">
                  <c:v>0.56999999999999995</c:v>
                </c:pt>
                <c:pt idx="4">
                  <c:v>0.62000000000000011</c:v>
                </c:pt>
                <c:pt idx="5">
                  <c:v>0.67000000000000015</c:v>
                </c:pt>
                <c:pt idx="6">
                  <c:v>0.5</c:v>
                </c:pt>
                <c:pt idx="7">
                  <c:v>0.60000000000000009</c:v>
                </c:pt>
                <c:pt idx="8">
                  <c:v>0.62000000000000011</c:v>
                </c:pt>
                <c:pt idx="9">
                  <c:v>0.56999999999999995</c:v>
                </c:pt>
                <c:pt idx="10">
                  <c:v>0.60000000000000009</c:v>
                </c:pt>
                <c:pt idx="11">
                  <c:v>0.67000000000000015</c:v>
                </c:pt>
                <c:pt idx="12">
                  <c:v>0.63000000000000012</c:v>
                </c:pt>
                <c:pt idx="13">
                  <c:v>0.53</c:v>
                </c:pt>
              </c:numCache>
            </c:numRef>
          </c:val>
          <c:extLst xmlns:c16r2="http://schemas.microsoft.com/office/drawing/2015/06/chart">
            <c:ext xmlns:c16="http://schemas.microsoft.com/office/drawing/2014/chart" uri="{C3380CC4-5D6E-409C-BE32-E72D297353CC}">
              <c16:uniqueId val="{00000000-FC3C-4CE6-9A97-0FA9EF0A7833}"/>
            </c:ext>
          </c:extLst>
        </c:ser>
        <c:dLbls>
          <c:showLegendKey val="0"/>
          <c:showVal val="0"/>
          <c:showCatName val="0"/>
          <c:showSerName val="0"/>
          <c:showPercent val="0"/>
          <c:showBubbleSize val="0"/>
        </c:dLbls>
        <c:gapWidth val="150"/>
        <c:axId val="520030864"/>
        <c:axId val="519919848"/>
      </c:barChart>
      <c:catAx>
        <c:axId val="520030864"/>
        <c:scaling>
          <c:orientation val="minMax"/>
        </c:scaling>
        <c:delete val="0"/>
        <c:axPos val="b"/>
        <c:numFmt formatCode="General" sourceLinked="0"/>
        <c:majorTickMark val="out"/>
        <c:minorTickMark val="none"/>
        <c:tickLblPos val="nextTo"/>
        <c:crossAx val="519919848"/>
        <c:crosses val="autoZero"/>
        <c:auto val="1"/>
        <c:lblAlgn val="ctr"/>
        <c:lblOffset val="100"/>
        <c:noMultiLvlLbl val="0"/>
      </c:catAx>
      <c:valAx>
        <c:axId val="519919848"/>
        <c:scaling>
          <c:orientation val="minMax"/>
        </c:scaling>
        <c:delete val="0"/>
        <c:axPos val="l"/>
        <c:majorGridlines/>
        <c:numFmt formatCode="0%" sourceLinked="1"/>
        <c:majorTickMark val="out"/>
        <c:minorTickMark val="none"/>
        <c:tickLblPos val="nextTo"/>
        <c:crossAx val="520030864"/>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05566673524478"/>
          <c:y val="4.3280281454179927E-2"/>
          <c:w val="0.86044077031939048"/>
          <c:h val="0.74358742391243648"/>
        </c:manualLayout>
      </c:layout>
      <c:barChart>
        <c:barDir val="col"/>
        <c:grouping val="clustered"/>
        <c:varyColors val="0"/>
        <c:ser>
          <c:idx val="0"/>
          <c:order val="0"/>
          <c:tx>
            <c:strRef>
              <c:f>Лист1!$B$1</c:f>
              <c:strCache>
                <c:ptCount val="1"/>
                <c:pt idx="0">
                  <c:v>качество</c:v>
                </c:pt>
              </c:strCache>
            </c:strRef>
          </c:tx>
          <c:invertIfNegative val="0"/>
          <c:dLbls>
            <c:spPr>
              <a:noFill/>
              <a:ln>
                <a:noFill/>
              </a:ln>
              <a:effectLst/>
            </c:spPr>
            <c:txPr>
              <a:bodyPr/>
              <a:lstStyle/>
              <a:p>
                <a:pPr>
                  <a:defRPr sz="1100"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Лист1!$A$2:$A$15</c:f>
              <c:strCache>
                <c:ptCount val="14"/>
                <c:pt idx="0">
                  <c:v>2а</c:v>
                </c:pt>
                <c:pt idx="1">
                  <c:v>2б</c:v>
                </c:pt>
                <c:pt idx="2">
                  <c:v>2в</c:v>
                </c:pt>
                <c:pt idx="3">
                  <c:v>2г</c:v>
                </c:pt>
                <c:pt idx="4">
                  <c:v>2д</c:v>
                </c:pt>
                <c:pt idx="5">
                  <c:v>3а</c:v>
                </c:pt>
                <c:pt idx="6">
                  <c:v>3б</c:v>
                </c:pt>
                <c:pt idx="7">
                  <c:v>3в</c:v>
                </c:pt>
                <c:pt idx="8">
                  <c:v>3г</c:v>
                </c:pt>
                <c:pt idx="9">
                  <c:v>3д</c:v>
                </c:pt>
                <c:pt idx="10">
                  <c:v>4а</c:v>
                </c:pt>
                <c:pt idx="11">
                  <c:v>4б</c:v>
                </c:pt>
                <c:pt idx="12">
                  <c:v>4г</c:v>
                </c:pt>
                <c:pt idx="13">
                  <c:v>4д</c:v>
                </c:pt>
              </c:strCache>
            </c:strRef>
          </c:cat>
          <c:val>
            <c:numRef>
              <c:f>Лист1!$B$2:$B$15</c:f>
              <c:numCache>
                <c:formatCode>0%</c:formatCode>
                <c:ptCount val="14"/>
                <c:pt idx="0">
                  <c:v>0.59</c:v>
                </c:pt>
                <c:pt idx="1">
                  <c:v>0.59</c:v>
                </c:pt>
                <c:pt idx="2">
                  <c:v>0.59</c:v>
                </c:pt>
                <c:pt idx="3">
                  <c:v>0.57999999999999996</c:v>
                </c:pt>
                <c:pt idx="4">
                  <c:v>0.6</c:v>
                </c:pt>
                <c:pt idx="5">
                  <c:v>0.64</c:v>
                </c:pt>
                <c:pt idx="6">
                  <c:v>0.48</c:v>
                </c:pt>
                <c:pt idx="7">
                  <c:v>0.55000000000000004</c:v>
                </c:pt>
                <c:pt idx="8">
                  <c:v>0.56999999999999995</c:v>
                </c:pt>
                <c:pt idx="9">
                  <c:v>0.55000000000000004</c:v>
                </c:pt>
                <c:pt idx="10">
                  <c:v>0.61</c:v>
                </c:pt>
                <c:pt idx="11">
                  <c:v>0.65</c:v>
                </c:pt>
                <c:pt idx="12">
                  <c:v>0.59</c:v>
                </c:pt>
                <c:pt idx="13">
                  <c:v>0.53</c:v>
                </c:pt>
              </c:numCache>
            </c:numRef>
          </c:val>
          <c:extLst xmlns:c16r2="http://schemas.microsoft.com/office/drawing/2015/06/chart">
            <c:ext xmlns:c16="http://schemas.microsoft.com/office/drawing/2014/chart" uri="{C3380CC4-5D6E-409C-BE32-E72D297353CC}">
              <c16:uniqueId val="{00000000-84E2-4C57-86EE-B0E371E1510F}"/>
            </c:ext>
          </c:extLst>
        </c:ser>
        <c:dLbls>
          <c:showLegendKey val="0"/>
          <c:showVal val="0"/>
          <c:showCatName val="0"/>
          <c:showSerName val="0"/>
          <c:showPercent val="0"/>
          <c:showBubbleSize val="0"/>
        </c:dLbls>
        <c:gapWidth val="150"/>
        <c:axId val="519921240"/>
        <c:axId val="518684448"/>
      </c:barChart>
      <c:catAx>
        <c:axId val="519921240"/>
        <c:scaling>
          <c:orientation val="minMax"/>
        </c:scaling>
        <c:delete val="0"/>
        <c:axPos val="b"/>
        <c:numFmt formatCode="General" sourceLinked="0"/>
        <c:majorTickMark val="out"/>
        <c:minorTickMark val="none"/>
        <c:tickLblPos val="nextTo"/>
        <c:crossAx val="518684448"/>
        <c:crosses val="autoZero"/>
        <c:auto val="1"/>
        <c:lblAlgn val="ctr"/>
        <c:lblOffset val="100"/>
        <c:noMultiLvlLbl val="0"/>
      </c:catAx>
      <c:valAx>
        <c:axId val="518684448"/>
        <c:scaling>
          <c:orientation val="minMax"/>
        </c:scaling>
        <c:delete val="0"/>
        <c:axPos val="l"/>
        <c:majorGridlines/>
        <c:numFmt formatCode="0%" sourceLinked="1"/>
        <c:majorTickMark val="out"/>
        <c:minorTickMark val="none"/>
        <c:tickLblPos val="nextTo"/>
        <c:crossAx val="519921240"/>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05566673524478"/>
          <c:y val="4.3280281454179927E-2"/>
          <c:w val="0.86044077031939015"/>
          <c:h val="0.74358742391243648"/>
        </c:manualLayout>
      </c:layout>
      <c:barChart>
        <c:barDir val="col"/>
        <c:grouping val="clustered"/>
        <c:varyColors val="0"/>
        <c:ser>
          <c:idx val="0"/>
          <c:order val="0"/>
          <c:tx>
            <c:strRef>
              <c:f>Лист1!$B$1</c:f>
              <c:strCache>
                <c:ptCount val="1"/>
                <c:pt idx="0">
                  <c:v>качество</c:v>
                </c:pt>
              </c:strCache>
            </c:strRef>
          </c:tx>
          <c:invertIfNegative val="0"/>
          <c:dLbls>
            <c:spPr>
              <a:noFill/>
              <a:ln>
                <a:noFill/>
              </a:ln>
              <a:effectLst/>
            </c:spPr>
            <c:txPr>
              <a:bodyPr/>
              <a:lstStyle/>
              <a:p>
                <a:pPr>
                  <a:defRPr sz="1100" b="1"/>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Лист1!$A$2:$A$15</c:f>
              <c:strCache>
                <c:ptCount val="14"/>
                <c:pt idx="0">
                  <c:v>2а</c:v>
                </c:pt>
                <c:pt idx="1">
                  <c:v>2б</c:v>
                </c:pt>
                <c:pt idx="2">
                  <c:v>2в</c:v>
                </c:pt>
                <c:pt idx="3">
                  <c:v>2г</c:v>
                </c:pt>
                <c:pt idx="4">
                  <c:v>2д</c:v>
                </c:pt>
                <c:pt idx="5">
                  <c:v>3а</c:v>
                </c:pt>
                <c:pt idx="6">
                  <c:v>3б</c:v>
                </c:pt>
                <c:pt idx="7">
                  <c:v>3в</c:v>
                </c:pt>
                <c:pt idx="8">
                  <c:v>3г</c:v>
                </c:pt>
                <c:pt idx="9">
                  <c:v>3д</c:v>
                </c:pt>
                <c:pt idx="10">
                  <c:v>4а</c:v>
                </c:pt>
                <c:pt idx="11">
                  <c:v>4б</c:v>
                </c:pt>
                <c:pt idx="12">
                  <c:v>4г</c:v>
                </c:pt>
                <c:pt idx="13">
                  <c:v>4д</c:v>
                </c:pt>
              </c:strCache>
            </c:strRef>
          </c:cat>
          <c:val>
            <c:numRef>
              <c:f>Лист1!$B$2:$B$15</c:f>
              <c:numCache>
                <c:formatCode>0%</c:formatCode>
                <c:ptCount val="14"/>
                <c:pt idx="0">
                  <c:v>0.76</c:v>
                </c:pt>
                <c:pt idx="1">
                  <c:v>0.71</c:v>
                </c:pt>
                <c:pt idx="2">
                  <c:v>0.72</c:v>
                </c:pt>
                <c:pt idx="3">
                  <c:v>0.72</c:v>
                </c:pt>
                <c:pt idx="4">
                  <c:v>0.79</c:v>
                </c:pt>
                <c:pt idx="5">
                  <c:v>0.78</c:v>
                </c:pt>
                <c:pt idx="6">
                  <c:v>0.51</c:v>
                </c:pt>
                <c:pt idx="7">
                  <c:v>0.75</c:v>
                </c:pt>
                <c:pt idx="8">
                  <c:v>0.76</c:v>
                </c:pt>
                <c:pt idx="9">
                  <c:v>0.74</c:v>
                </c:pt>
                <c:pt idx="10">
                  <c:v>0.68</c:v>
                </c:pt>
                <c:pt idx="11">
                  <c:v>0.74</c:v>
                </c:pt>
                <c:pt idx="12">
                  <c:v>0.71</c:v>
                </c:pt>
                <c:pt idx="13">
                  <c:v>0.68</c:v>
                </c:pt>
              </c:numCache>
            </c:numRef>
          </c:val>
          <c:extLst xmlns:c16r2="http://schemas.microsoft.com/office/drawing/2015/06/chart">
            <c:ext xmlns:c16="http://schemas.microsoft.com/office/drawing/2014/chart" uri="{C3380CC4-5D6E-409C-BE32-E72D297353CC}">
              <c16:uniqueId val="{00000000-BE6C-4FB9-88C4-4DA4D5FFB6FC}"/>
            </c:ext>
          </c:extLst>
        </c:ser>
        <c:dLbls>
          <c:showLegendKey val="0"/>
          <c:showVal val="0"/>
          <c:showCatName val="0"/>
          <c:showSerName val="0"/>
          <c:showPercent val="0"/>
          <c:showBubbleSize val="0"/>
        </c:dLbls>
        <c:gapWidth val="150"/>
        <c:axId val="520550624"/>
        <c:axId val="520550232"/>
      </c:barChart>
      <c:catAx>
        <c:axId val="520550624"/>
        <c:scaling>
          <c:orientation val="minMax"/>
        </c:scaling>
        <c:delete val="0"/>
        <c:axPos val="b"/>
        <c:numFmt formatCode="General" sourceLinked="0"/>
        <c:majorTickMark val="out"/>
        <c:minorTickMark val="none"/>
        <c:tickLblPos val="nextTo"/>
        <c:crossAx val="520550232"/>
        <c:crosses val="autoZero"/>
        <c:auto val="1"/>
        <c:lblAlgn val="ctr"/>
        <c:lblOffset val="100"/>
        <c:noMultiLvlLbl val="0"/>
      </c:catAx>
      <c:valAx>
        <c:axId val="520550232"/>
        <c:scaling>
          <c:orientation val="minMax"/>
        </c:scaling>
        <c:delete val="0"/>
        <c:axPos val="l"/>
        <c:majorGridlines/>
        <c:numFmt formatCode="0%" sourceLinked="1"/>
        <c:majorTickMark val="out"/>
        <c:minorTickMark val="none"/>
        <c:tickLblPos val="nextTo"/>
        <c:crossAx val="52055062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2022-2023 учебный год</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85DC5F-3A2B-4272-85DE-D02638305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4596</TotalTime>
  <Pages>69</Pages>
  <Words>23854</Words>
  <Characters>135973</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School72</Company>
  <LinksUpToDate>false</LinksUpToDate>
  <CharactersWithSpaces>159508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Natali</cp:lastModifiedBy>
  <cp:revision>232</cp:revision>
  <cp:lastPrinted>2023-11-01T01:36:00Z</cp:lastPrinted>
  <dcterms:created xsi:type="dcterms:W3CDTF">2021-07-01T00:24:00Z</dcterms:created>
  <dcterms:modified xsi:type="dcterms:W3CDTF">2024-08-28T09:21:00Z</dcterms:modified>
</cp:coreProperties>
</file>